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3CB57D" w14:textId="77777777" w:rsidR="00680A1E" w:rsidRPr="00FA422B" w:rsidRDefault="00680A1E" w:rsidP="00AC1D76">
      <w:pPr>
        <w:keepNext/>
        <w:keepLines/>
        <w:rPr>
          <w:rFonts w:cs="Tahoma"/>
          <w:b/>
          <w:bCs/>
          <w:sz w:val="20"/>
          <w:szCs w:val="20"/>
        </w:rPr>
      </w:pPr>
      <w:r w:rsidRPr="00FA422B">
        <w:rPr>
          <w:rFonts w:cs="Tahoma"/>
          <w:b/>
          <w:bCs/>
          <w:sz w:val="20"/>
          <w:szCs w:val="20"/>
        </w:rPr>
        <w:t>Naročnik:</w:t>
      </w:r>
    </w:p>
    <w:p w14:paraId="2F0B4CF6" w14:textId="77777777" w:rsidR="00680A1E" w:rsidRPr="00FA422B" w:rsidRDefault="00680A1E" w:rsidP="00AC1D76">
      <w:pPr>
        <w:keepNext/>
        <w:keepLines/>
        <w:rPr>
          <w:rFonts w:cs="Tahoma"/>
          <w:b/>
          <w:bCs/>
          <w:sz w:val="20"/>
          <w:szCs w:val="20"/>
        </w:rPr>
      </w:pPr>
    </w:p>
    <w:p w14:paraId="5F9436F5" w14:textId="77777777" w:rsidR="00B16745" w:rsidRPr="00FA422B" w:rsidRDefault="00B16745" w:rsidP="00AC1D76">
      <w:pPr>
        <w:keepNext/>
        <w:keepLines/>
        <w:rPr>
          <w:rFonts w:cs="Tahoma"/>
          <w:b/>
          <w:bCs/>
          <w:sz w:val="20"/>
          <w:szCs w:val="20"/>
        </w:rPr>
      </w:pPr>
      <w:r w:rsidRPr="00FA422B">
        <w:rPr>
          <w:rFonts w:cs="Tahoma"/>
          <w:b/>
          <w:bCs/>
          <w:sz w:val="20"/>
          <w:szCs w:val="20"/>
        </w:rPr>
        <w:t xml:space="preserve">JAVNO PODJETJE </w:t>
      </w:r>
    </w:p>
    <w:p w14:paraId="540D3AAE" w14:textId="77777777" w:rsidR="00B16745" w:rsidRPr="00FA422B" w:rsidRDefault="00B16745" w:rsidP="00AC1D76">
      <w:pPr>
        <w:keepNext/>
        <w:keepLines/>
        <w:rPr>
          <w:rFonts w:cs="Tahoma"/>
          <w:b/>
          <w:bCs/>
          <w:sz w:val="20"/>
          <w:szCs w:val="20"/>
        </w:rPr>
      </w:pPr>
      <w:r w:rsidRPr="00FA422B">
        <w:rPr>
          <w:rFonts w:cs="Tahoma"/>
          <w:b/>
          <w:bCs/>
          <w:sz w:val="20"/>
          <w:szCs w:val="20"/>
        </w:rPr>
        <w:t>LJUBLJANSKI POTNIŠKI PROMET, d.o.o.</w:t>
      </w:r>
    </w:p>
    <w:p w14:paraId="1A9111B6" w14:textId="77777777" w:rsidR="00B16745" w:rsidRPr="00FA422B" w:rsidRDefault="00B16745" w:rsidP="00AC1D76">
      <w:pPr>
        <w:keepNext/>
        <w:keepLines/>
        <w:rPr>
          <w:rFonts w:cs="Tahoma"/>
          <w:bCs/>
          <w:sz w:val="20"/>
          <w:szCs w:val="20"/>
        </w:rPr>
      </w:pPr>
      <w:r w:rsidRPr="00FA422B">
        <w:rPr>
          <w:rFonts w:cs="Tahoma"/>
          <w:bCs/>
          <w:sz w:val="20"/>
          <w:szCs w:val="20"/>
        </w:rPr>
        <w:t>Celovška cesta 160</w:t>
      </w:r>
    </w:p>
    <w:p w14:paraId="4A612731" w14:textId="77777777" w:rsidR="00B16745" w:rsidRPr="00FA422B" w:rsidRDefault="00B16745" w:rsidP="00AC1D76">
      <w:pPr>
        <w:keepNext/>
        <w:keepLines/>
        <w:rPr>
          <w:rFonts w:cs="Tahoma"/>
          <w:bCs/>
          <w:sz w:val="20"/>
          <w:szCs w:val="20"/>
        </w:rPr>
      </w:pPr>
      <w:r w:rsidRPr="00FA422B">
        <w:rPr>
          <w:rFonts w:cs="Tahoma"/>
          <w:bCs/>
          <w:sz w:val="20"/>
          <w:szCs w:val="20"/>
        </w:rPr>
        <w:t>1000 Ljubljana</w:t>
      </w:r>
    </w:p>
    <w:p w14:paraId="0C2965DC" w14:textId="77777777" w:rsidR="00680A1E" w:rsidRPr="00FA422B" w:rsidRDefault="00680A1E" w:rsidP="00AC1D76">
      <w:pPr>
        <w:keepNext/>
        <w:keepLines/>
        <w:rPr>
          <w:rFonts w:cs="Tahoma"/>
          <w:b/>
          <w:bCs/>
          <w:sz w:val="20"/>
          <w:szCs w:val="20"/>
        </w:rPr>
      </w:pPr>
    </w:p>
    <w:p w14:paraId="2B356158" w14:textId="77777777" w:rsidR="00201EFB" w:rsidRPr="00FA422B" w:rsidRDefault="00201EFB" w:rsidP="00AC1D76">
      <w:pPr>
        <w:keepNext/>
        <w:keepLines/>
        <w:rPr>
          <w:rFonts w:cs="Tahoma"/>
          <w:sz w:val="20"/>
          <w:szCs w:val="20"/>
        </w:rPr>
      </w:pPr>
    </w:p>
    <w:p w14:paraId="39E43E31" w14:textId="77777777" w:rsidR="00BB6332" w:rsidRPr="00FA422B" w:rsidRDefault="00BB6332" w:rsidP="00AC1D76">
      <w:pPr>
        <w:keepNext/>
        <w:keepLines/>
        <w:rPr>
          <w:rFonts w:cs="Tahoma"/>
          <w:b/>
          <w:sz w:val="20"/>
          <w:szCs w:val="20"/>
        </w:rPr>
      </w:pPr>
      <w:r w:rsidRPr="00FA422B">
        <w:rPr>
          <w:rFonts w:cs="Tahoma"/>
          <w:b/>
          <w:sz w:val="20"/>
          <w:szCs w:val="20"/>
        </w:rPr>
        <w:t>Po pooblastilu javno naročilo vodi:</w:t>
      </w:r>
    </w:p>
    <w:p w14:paraId="0432B3BF" w14:textId="77777777" w:rsidR="00BB6332" w:rsidRPr="00FA422B" w:rsidRDefault="00BB6332" w:rsidP="00AC1D76">
      <w:pPr>
        <w:keepNext/>
        <w:keepLines/>
        <w:rPr>
          <w:rFonts w:cs="Tahoma"/>
          <w:sz w:val="20"/>
          <w:szCs w:val="20"/>
        </w:rPr>
      </w:pPr>
    </w:p>
    <w:p w14:paraId="282666FA" w14:textId="77777777" w:rsidR="00BB6332" w:rsidRPr="00FA422B" w:rsidRDefault="00BB6332" w:rsidP="00AC1D76">
      <w:pPr>
        <w:keepNext/>
        <w:keepLines/>
        <w:rPr>
          <w:rFonts w:cs="Tahoma"/>
          <w:b/>
          <w:sz w:val="20"/>
          <w:szCs w:val="20"/>
        </w:rPr>
      </w:pPr>
      <w:r w:rsidRPr="00FA422B">
        <w:rPr>
          <w:rFonts w:cs="Tahoma"/>
          <w:b/>
          <w:sz w:val="20"/>
          <w:szCs w:val="20"/>
        </w:rPr>
        <w:t xml:space="preserve">JAVNI HOLDING Ljubljana, d.o.o. </w:t>
      </w:r>
    </w:p>
    <w:p w14:paraId="64494E53" w14:textId="77777777" w:rsidR="00BB6332" w:rsidRPr="00FA422B" w:rsidRDefault="00BB6332" w:rsidP="00AC1D76">
      <w:pPr>
        <w:keepNext/>
        <w:keepLines/>
        <w:rPr>
          <w:rFonts w:cs="Tahoma"/>
          <w:sz w:val="20"/>
          <w:szCs w:val="20"/>
        </w:rPr>
      </w:pPr>
      <w:r w:rsidRPr="00FA422B">
        <w:rPr>
          <w:rFonts w:cs="Tahoma"/>
          <w:sz w:val="20"/>
          <w:szCs w:val="20"/>
        </w:rPr>
        <w:t>Verovškova ulica 70</w:t>
      </w:r>
    </w:p>
    <w:p w14:paraId="6B4EA742" w14:textId="77777777" w:rsidR="00BB6332" w:rsidRPr="00FA422B" w:rsidRDefault="00BB6332" w:rsidP="00AC1D76">
      <w:pPr>
        <w:keepNext/>
        <w:keepLines/>
        <w:rPr>
          <w:rFonts w:cs="Tahoma"/>
          <w:sz w:val="20"/>
          <w:szCs w:val="20"/>
        </w:rPr>
      </w:pPr>
      <w:r w:rsidRPr="00FA422B">
        <w:rPr>
          <w:rFonts w:cs="Tahoma"/>
          <w:sz w:val="20"/>
          <w:szCs w:val="20"/>
        </w:rPr>
        <w:t>1000 Ljubljana</w:t>
      </w:r>
    </w:p>
    <w:p w14:paraId="43737867" w14:textId="77777777" w:rsidR="00BB6332" w:rsidRPr="00FA422B" w:rsidRDefault="00BB6332" w:rsidP="00AC1D76">
      <w:pPr>
        <w:keepNext/>
        <w:keepLines/>
        <w:jc w:val="center"/>
        <w:rPr>
          <w:rFonts w:cs="Tahoma"/>
          <w:sz w:val="20"/>
          <w:szCs w:val="20"/>
        </w:rPr>
      </w:pPr>
    </w:p>
    <w:p w14:paraId="3FDED0C6" w14:textId="77777777" w:rsidR="00201EFB" w:rsidRPr="00FA422B" w:rsidRDefault="00201EFB" w:rsidP="00AC1D76">
      <w:pPr>
        <w:keepNext/>
        <w:keepLines/>
        <w:jc w:val="center"/>
        <w:rPr>
          <w:rFonts w:cs="Tahoma"/>
          <w:sz w:val="20"/>
          <w:szCs w:val="20"/>
        </w:rPr>
      </w:pPr>
    </w:p>
    <w:p w14:paraId="61FC0F19" w14:textId="77777777" w:rsidR="00201EFB" w:rsidRPr="00FA422B" w:rsidRDefault="00201EFB" w:rsidP="00AC1D76">
      <w:pPr>
        <w:keepNext/>
        <w:keepLines/>
        <w:rPr>
          <w:rFonts w:cs="Tahoma"/>
          <w:sz w:val="20"/>
          <w:szCs w:val="20"/>
        </w:rPr>
      </w:pPr>
      <w:r w:rsidRPr="00FA422B">
        <w:rPr>
          <w:rFonts w:cs="Tahoma"/>
          <w:sz w:val="20"/>
          <w:szCs w:val="20"/>
        </w:rPr>
        <w:t xml:space="preserve">Številka:  </w:t>
      </w:r>
      <w:r w:rsidR="00B846DC" w:rsidRPr="00FA422B">
        <w:rPr>
          <w:rFonts w:cs="Tahoma"/>
          <w:b/>
          <w:noProof/>
          <w:sz w:val="20"/>
          <w:szCs w:val="20"/>
        </w:rPr>
        <w:t>LPP-134/24</w:t>
      </w:r>
    </w:p>
    <w:p w14:paraId="1DDC23C0" w14:textId="77777777" w:rsidR="00201EFB" w:rsidRPr="00FA422B" w:rsidRDefault="00201EFB" w:rsidP="00AC1D76">
      <w:pPr>
        <w:keepNext/>
        <w:keepLines/>
        <w:jc w:val="center"/>
        <w:rPr>
          <w:rFonts w:cs="Tahoma"/>
          <w:sz w:val="20"/>
          <w:szCs w:val="20"/>
        </w:rPr>
      </w:pPr>
    </w:p>
    <w:p w14:paraId="21544548" w14:textId="77777777" w:rsidR="00201EFB" w:rsidRPr="00FA422B" w:rsidRDefault="00201EFB" w:rsidP="00AC1D76">
      <w:pPr>
        <w:keepNext/>
        <w:keepLines/>
        <w:jc w:val="center"/>
        <w:rPr>
          <w:rFonts w:cs="Tahoma"/>
          <w:sz w:val="20"/>
          <w:szCs w:val="20"/>
        </w:rPr>
      </w:pPr>
    </w:p>
    <w:tbl>
      <w:tblPr>
        <w:tblW w:w="0" w:type="auto"/>
        <w:tblInd w:w="77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8080"/>
      </w:tblGrid>
      <w:tr w:rsidR="00201EFB" w:rsidRPr="00FA422B" w14:paraId="511977B0" w14:textId="77777777" w:rsidTr="00651492">
        <w:trPr>
          <w:trHeight w:val="1225"/>
        </w:trPr>
        <w:tc>
          <w:tcPr>
            <w:tcW w:w="8080" w:type="dxa"/>
            <w:shd w:val="pct12" w:color="auto" w:fill="FFFFFF"/>
          </w:tcPr>
          <w:p w14:paraId="38F2AE67" w14:textId="77777777" w:rsidR="00651492" w:rsidRPr="00FA422B" w:rsidRDefault="00EF2E25" w:rsidP="00AC1D76">
            <w:pPr>
              <w:keepNext/>
              <w:keepLines/>
              <w:spacing w:before="120"/>
              <w:jc w:val="center"/>
              <w:outlineLvl w:val="3"/>
              <w:rPr>
                <w:rFonts w:cs="Tahoma"/>
                <w:b/>
                <w:sz w:val="28"/>
                <w:szCs w:val="28"/>
              </w:rPr>
            </w:pPr>
            <w:r w:rsidRPr="00FA422B">
              <w:rPr>
                <w:rFonts w:cs="Tahoma"/>
                <w:b/>
                <w:sz w:val="28"/>
                <w:szCs w:val="28"/>
              </w:rPr>
              <w:t>DOKUMENTACIJA</w:t>
            </w:r>
            <w:r w:rsidR="00201EFB" w:rsidRPr="00FA422B">
              <w:rPr>
                <w:rFonts w:cs="Tahoma"/>
                <w:b/>
                <w:sz w:val="28"/>
                <w:szCs w:val="28"/>
              </w:rPr>
              <w:t xml:space="preserve"> V ZVEZI Z ODDAJO JAVNEGA NAROČILA</w:t>
            </w:r>
            <w:r w:rsidR="00651492" w:rsidRPr="00FA422B">
              <w:rPr>
                <w:rFonts w:cs="Tahoma"/>
                <w:b/>
                <w:sz w:val="28"/>
                <w:szCs w:val="28"/>
              </w:rPr>
              <w:t xml:space="preserve"> </w:t>
            </w:r>
            <w:r w:rsidR="00680A1E" w:rsidRPr="00FA422B">
              <w:rPr>
                <w:rFonts w:cs="Tahoma"/>
                <w:b/>
                <w:sz w:val="28"/>
                <w:szCs w:val="28"/>
              </w:rPr>
              <w:t xml:space="preserve">NA SPLOŠNEM PODROČJU </w:t>
            </w:r>
            <w:r w:rsidR="00DD1DC6" w:rsidRPr="00FA422B">
              <w:rPr>
                <w:rFonts w:cs="Tahoma"/>
                <w:b/>
                <w:sz w:val="28"/>
                <w:szCs w:val="28"/>
              </w:rPr>
              <w:t xml:space="preserve">Z </w:t>
            </w:r>
            <w:r w:rsidR="00A047C2" w:rsidRPr="00FA422B">
              <w:rPr>
                <w:rFonts w:cs="Tahoma"/>
                <w:b/>
                <w:sz w:val="28"/>
                <w:szCs w:val="28"/>
              </w:rPr>
              <w:t xml:space="preserve">UPORABO </w:t>
            </w:r>
            <w:r w:rsidR="00DD1DC6" w:rsidRPr="00FA422B">
              <w:rPr>
                <w:rFonts w:cs="Tahoma"/>
                <w:b/>
                <w:sz w:val="28"/>
                <w:szCs w:val="28"/>
              </w:rPr>
              <w:t>POSTOPKA</w:t>
            </w:r>
            <w:r w:rsidR="00A047C2" w:rsidRPr="00FA422B">
              <w:rPr>
                <w:rFonts w:cs="Tahoma"/>
                <w:b/>
                <w:sz w:val="28"/>
                <w:szCs w:val="28"/>
              </w:rPr>
              <w:t xml:space="preserve"> NAROČILA MALE VREDNOSTI</w:t>
            </w:r>
          </w:p>
        </w:tc>
      </w:tr>
    </w:tbl>
    <w:p w14:paraId="591185B6" w14:textId="77777777" w:rsidR="00201EFB" w:rsidRPr="00FA422B" w:rsidRDefault="00201EFB" w:rsidP="00AC1D76">
      <w:pPr>
        <w:keepNext/>
        <w:keepLines/>
        <w:jc w:val="center"/>
        <w:rPr>
          <w:rFonts w:cs="Tahoma"/>
          <w:sz w:val="20"/>
          <w:szCs w:val="20"/>
        </w:rPr>
      </w:pPr>
    </w:p>
    <w:p w14:paraId="10436ABE" w14:textId="77777777" w:rsidR="00201EFB" w:rsidRPr="00FA422B" w:rsidRDefault="00201EFB" w:rsidP="00AC1D76">
      <w:pPr>
        <w:keepNext/>
        <w:keepLines/>
        <w:jc w:val="center"/>
        <w:rPr>
          <w:rFonts w:cs="Tahoma"/>
          <w:szCs w:val="20"/>
        </w:rPr>
      </w:pPr>
    </w:p>
    <w:p w14:paraId="0562A36A" w14:textId="77777777" w:rsidR="00201EFB" w:rsidRPr="00FA422B" w:rsidRDefault="00201EFB" w:rsidP="00AC1D76">
      <w:pPr>
        <w:keepNext/>
        <w:keepLines/>
        <w:ind w:right="424"/>
        <w:jc w:val="center"/>
        <w:rPr>
          <w:rFonts w:cs="Tahoma"/>
          <w:szCs w:val="20"/>
        </w:rPr>
      </w:pPr>
    </w:p>
    <w:p w14:paraId="3423C950" w14:textId="474D6480" w:rsidR="00923C01" w:rsidRPr="00FA422B" w:rsidRDefault="009679DD" w:rsidP="00AC1D76">
      <w:pPr>
        <w:keepNext/>
        <w:keepLines/>
        <w:jc w:val="center"/>
        <w:rPr>
          <w:rFonts w:cs="Tahoma"/>
          <w:b/>
        </w:rPr>
      </w:pPr>
      <w:r>
        <w:rPr>
          <w:rFonts w:cs="Tahoma"/>
          <w:b/>
        </w:rPr>
        <w:t xml:space="preserve"> Izvajanje posebnega linijskega prevoza v Občini Medvode</w:t>
      </w:r>
    </w:p>
    <w:p w14:paraId="5BEED78E" w14:textId="77777777" w:rsidR="00474AC6" w:rsidRPr="00FA422B" w:rsidRDefault="00474AC6" w:rsidP="00AC1D76">
      <w:pPr>
        <w:keepNext/>
        <w:keepLines/>
        <w:jc w:val="center"/>
        <w:rPr>
          <w:rFonts w:cs="Tahoma"/>
          <w:sz w:val="28"/>
          <w:szCs w:val="28"/>
        </w:rPr>
      </w:pPr>
    </w:p>
    <w:p w14:paraId="74D04616" w14:textId="77777777" w:rsidR="00201EFB" w:rsidRPr="00FA422B" w:rsidRDefault="00201EFB" w:rsidP="00AC1D76">
      <w:pPr>
        <w:keepNext/>
        <w:keepLines/>
        <w:rPr>
          <w:rFonts w:cs="Tahoma"/>
          <w:sz w:val="20"/>
          <w:szCs w:val="20"/>
        </w:rPr>
      </w:pPr>
    </w:p>
    <w:p w14:paraId="751DC295" w14:textId="77777777" w:rsidR="00201EFB" w:rsidRPr="00FA422B" w:rsidRDefault="00201EFB" w:rsidP="00AC1D76">
      <w:pPr>
        <w:keepNext/>
        <w:keepLines/>
        <w:rPr>
          <w:rFonts w:cs="Tahoma"/>
          <w:sz w:val="20"/>
          <w:szCs w:val="20"/>
        </w:rPr>
      </w:pPr>
      <w:r w:rsidRPr="00FA422B">
        <w:rPr>
          <w:rFonts w:cs="Tahoma"/>
          <w:sz w:val="20"/>
          <w:szCs w:val="20"/>
        </w:rPr>
        <w:t xml:space="preserve"> </w:t>
      </w:r>
    </w:p>
    <w:p w14:paraId="11BED36E" w14:textId="77777777" w:rsidR="00201EFB" w:rsidRPr="00FA422B" w:rsidRDefault="00201EFB" w:rsidP="00AC1D76">
      <w:pPr>
        <w:keepNext/>
        <w:keepLines/>
        <w:rPr>
          <w:rFonts w:cs="Tahoma"/>
          <w:sz w:val="20"/>
          <w:szCs w:val="20"/>
        </w:rPr>
      </w:pPr>
    </w:p>
    <w:p w14:paraId="60C1DBD4" w14:textId="77777777" w:rsidR="00201EFB" w:rsidRPr="00FA422B" w:rsidRDefault="00923C01" w:rsidP="00AC1D76">
      <w:pPr>
        <w:keepNext/>
        <w:keepLines/>
        <w:jc w:val="center"/>
        <w:rPr>
          <w:rFonts w:cs="Tahoma"/>
          <w:noProof/>
          <w:sz w:val="20"/>
          <w:szCs w:val="20"/>
        </w:rPr>
      </w:pPr>
      <w:r w:rsidRPr="00FA422B">
        <w:rPr>
          <w:rFonts w:cs="Tahoma"/>
          <w:noProof/>
          <w:sz w:val="20"/>
          <w:szCs w:val="20"/>
        </w:rPr>
        <w:t xml:space="preserve">Ljubljana, </w:t>
      </w:r>
      <w:r w:rsidR="007537E2" w:rsidRPr="00FA422B">
        <w:rPr>
          <w:rFonts w:cs="Tahoma"/>
          <w:noProof/>
          <w:sz w:val="20"/>
          <w:szCs w:val="20"/>
        </w:rPr>
        <w:t>september</w:t>
      </w:r>
      <w:r w:rsidR="00065DD1" w:rsidRPr="00FA422B">
        <w:rPr>
          <w:rFonts w:cs="Tahoma"/>
          <w:noProof/>
          <w:sz w:val="20"/>
          <w:szCs w:val="20"/>
        </w:rPr>
        <w:t xml:space="preserve"> </w:t>
      </w:r>
      <w:r w:rsidR="00686837" w:rsidRPr="00FA422B">
        <w:rPr>
          <w:rFonts w:cs="Tahoma"/>
          <w:noProof/>
          <w:sz w:val="20"/>
          <w:szCs w:val="20"/>
        </w:rPr>
        <w:t>202</w:t>
      </w:r>
      <w:r w:rsidR="000A385D" w:rsidRPr="00FA422B">
        <w:rPr>
          <w:rFonts w:cs="Tahoma"/>
          <w:noProof/>
          <w:sz w:val="20"/>
          <w:szCs w:val="20"/>
        </w:rPr>
        <w:t>4</w:t>
      </w:r>
    </w:p>
    <w:p w14:paraId="081B4F0D" w14:textId="77777777" w:rsidR="00201EFB" w:rsidRPr="00FA422B" w:rsidRDefault="00201EFB" w:rsidP="00AC1D76">
      <w:pPr>
        <w:keepNext/>
        <w:keepLines/>
        <w:jc w:val="center"/>
        <w:rPr>
          <w:rFonts w:cs="Tahoma"/>
          <w:noProof/>
          <w:sz w:val="20"/>
          <w:szCs w:val="20"/>
        </w:rPr>
      </w:pPr>
    </w:p>
    <w:p w14:paraId="1AB462F1" w14:textId="77777777" w:rsidR="00201EFB" w:rsidRPr="00FA422B" w:rsidRDefault="00201EFB" w:rsidP="00AC1D76">
      <w:pPr>
        <w:keepNext/>
        <w:keepLines/>
        <w:jc w:val="center"/>
        <w:rPr>
          <w:rFonts w:cs="Tahoma"/>
          <w:noProof/>
          <w:sz w:val="20"/>
          <w:szCs w:val="20"/>
        </w:rPr>
      </w:pPr>
    </w:p>
    <w:p w14:paraId="15447A64" w14:textId="77777777" w:rsidR="00201EFB" w:rsidRPr="00FA422B" w:rsidRDefault="00201EFB" w:rsidP="00AC1D76">
      <w:pPr>
        <w:keepNext/>
        <w:keepLines/>
        <w:jc w:val="center"/>
        <w:rPr>
          <w:rFonts w:cs="Tahoma"/>
          <w:noProof/>
          <w:sz w:val="20"/>
          <w:szCs w:val="20"/>
        </w:rPr>
      </w:pPr>
    </w:p>
    <w:p w14:paraId="7F1802B3" w14:textId="77777777" w:rsidR="00201EFB" w:rsidRPr="00FA422B" w:rsidRDefault="00201EFB" w:rsidP="00AC1D76">
      <w:pPr>
        <w:keepNext/>
        <w:keepLines/>
        <w:jc w:val="center"/>
        <w:rPr>
          <w:rFonts w:cs="Tahoma"/>
          <w:noProof/>
          <w:sz w:val="20"/>
          <w:szCs w:val="20"/>
        </w:rPr>
      </w:pPr>
    </w:p>
    <w:p w14:paraId="572C8BF4" w14:textId="77777777" w:rsidR="00F55096" w:rsidRPr="00FA422B" w:rsidRDefault="00F55096" w:rsidP="00AC1D76">
      <w:pPr>
        <w:keepNext/>
        <w:keepLines/>
        <w:jc w:val="center"/>
        <w:rPr>
          <w:rFonts w:cs="Tahoma"/>
          <w:noProof/>
          <w:sz w:val="20"/>
          <w:szCs w:val="20"/>
        </w:rPr>
      </w:pPr>
    </w:p>
    <w:p w14:paraId="63020474" w14:textId="77777777" w:rsidR="00201EFB" w:rsidRPr="00FA422B" w:rsidRDefault="00201EFB" w:rsidP="00AC1D76">
      <w:pPr>
        <w:keepNext/>
        <w:keepLines/>
        <w:jc w:val="center"/>
        <w:rPr>
          <w:rFonts w:cs="Tahoma"/>
          <w:noProof/>
          <w:sz w:val="20"/>
          <w:szCs w:val="20"/>
        </w:rPr>
      </w:pPr>
    </w:p>
    <w:p w14:paraId="5F71B6CC" w14:textId="77777777" w:rsidR="00201EFB" w:rsidRPr="00FA422B" w:rsidRDefault="00201EFB" w:rsidP="00AC1D76">
      <w:pPr>
        <w:keepNext/>
        <w:keepLines/>
        <w:jc w:val="center"/>
        <w:rPr>
          <w:rFonts w:cs="Tahoma"/>
          <w:noProof/>
          <w:sz w:val="20"/>
          <w:szCs w:val="20"/>
        </w:rPr>
      </w:pPr>
    </w:p>
    <w:p w14:paraId="287E9617" w14:textId="77777777" w:rsidR="00807EF9" w:rsidRPr="00FA422B" w:rsidRDefault="00807EF9" w:rsidP="00AC1D76">
      <w:pPr>
        <w:keepNext/>
        <w:keepLines/>
        <w:jc w:val="center"/>
        <w:rPr>
          <w:rFonts w:cs="Tahoma"/>
          <w:noProof/>
          <w:sz w:val="20"/>
          <w:szCs w:val="20"/>
        </w:rPr>
      </w:pPr>
    </w:p>
    <w:p w14:paraId="1B50AC00" w14:textId="77777777" w:rsidR="00201EFB" w:rsidRPr="00FA422B" w:rsidRDefault="00201EFB" w:rsidP="00AC1D76">
      <w:pPr>
        <w:keepNext/>
        <w:keepLines/>
        <w:tabs>
          <w:tab w:val="left" w:pos="4536"/>
        </w:tabs>
        <w:rPr>
          <w:rFonts w:cs="Tahoma"/>
          <w:sz w:val="20"/>
          <w:szCs w:val="20"/>
        </w:rPr>
      </w:pPr>
    </w:p>
    <w:p w14:paraId="00E345F5" w14:textId="77777777" w:rsidR="00923C01" w:rsidRPr="00FA422B" w:rsidRDefault="00923C01" w:rsidP="00AC1D76">
      <w:pPr>
        <w:keepNext/>
        <w:keepLines/>
        <w:jc w:val="center"/>
        <w:outlineLvl w:val="0"/>
        <w:rPr>
          <w:rFonts w:cs="Tahoma"/>
          <w:b/>
          <w:sz w:val="28"/>
          <w:szCs w:val="28"/>
        </w:rPr>
      </w:pPr>
    </w:p>
    <w:p w14:paraId="29FF8632" w14:textId="77777777" w:rsidR="00B47326" w:rsidRPr="00FA422B" w:rsidRDefault="00B47326" w:rsidP="00AC1D76">
      <w:pPr>
        <w:keepNext/>
        <w:keepLines/>
        <w:jc w:val="center"/>
        <w:outlineLvl w:val="0"/>
        <w:rPr>
          <w:rFonts w:cs="Tahoma"/>
          <w:b/>
          <w:sz w:val="28"/>
          <w:szCs w:val="28"/>
        </w:rPr>
      </w:pPr>
    </w:p>
    <w:p w14:paraId="4ACBFCDD" w14:textId="77777777" w:rsidR="00B47326" w:rsidRPr="00FA422B" w:rsidRDefault="00B47326" w:rsidP="00AC1D76">
      <w:pPr>
        <w:keepNext/>
        <w:keepLines/>
        <w:jc w:val="center"/>
        <w:outlineLvl w:val="0"/>
        <w:rPr>
          <w:rFonts w:cs="Tahoma"/>
          <w:b/>
          <w:sz w:val="28"/>
          <w:szCs w:val="28"/>
        </w:rPr>
      </w:pPr>
    </w:p>
    <w:p w14:paraId="0EB08151" w14:textId="77777777" w:rsidR="00B47326" w:rsidRPr="00FA422B" w:rsidRDefault="00B47326" w:rsidP="00AC1D76">
      <w:pPr>
        <w:keepNext/>
        <w:keepLines/>
        <w:jc w:val="center"/>
        <w:outlineLvl w:val="0"/>
        <w:rPr>
          <w:rFonts w:cs="Tahoma"/>
          <w:b/>
          <w:sz w:val="28"/>
          <w:szCs w:val="28"/>
        </w:rPr>
      </w:pPr>
    </w:p>
    <w:p w14:paraId="245DC61C" w14:textId="77777777" w:rsidR="00F76687" w:rsidRPr="00FA422B" w:rsidRDefault="00F76687" w:rsidP="00AC1D76">
      <w:pPr>
        <w:keepNext/>
        <w:keepLines/>
        <w:jc w:val="center"/>
        <w:outlineLvl w:val="0"/>
        <w:rPr>
          <w:rFonts w:cs="Tahoma"/>
          <w:b/>
          <w:sz w:val="28"/>
          <w:szCs w:val="28"/>
        </w:rPr>
      </w:pPr>
    </w:p>
    <w:p w14:paraId="3C85F72A" w14:textId="77777777" w:rsidR="00F76687" w:rsidRPr="00FA422B" w:rsidRDefault="00F76687" w:rsidP="00AC1D76">
      <w:pPr>
        <w:keepNext/>
        <w:keepLines/>
        <w:jc w:val="center"/>
        <w:outlineLvl w:val="0"/>
        <w:rPr>
          <w:rFonts w:cs="Tahoma"/>
          <w:b/>
          <w:sz w:val="28"/>
          <w:szCs w:val="28"/>
        </w:rPr>
      </w:pPr>
    </w:p>
    <w:p w14:paraId="7A67DBAC" w14:textId="77777777" w:rsidR="00201EFB" w:rsidRPr="00FA422B" w:rsidRDefault="00201EFB" w:rsidP="00AC1D76">
      <w:pPr>
        <w:keepNext/>
        <w:keepLines/>
        <w:jc w:val="center"/>
        <w:outlineLvl w:val="0"/>
        <w:rPr>
          <w:rFonts w:cs="Tahoma"/>
          <w:b/>
          <w:sz w:val="28"/>
          <w:szCs w:val="28"/>
        </w:rPr>
      </w:pPr>
      <w:r w:rsidRPr="00FA422B">
        <w:rPr>
          <w:rFonts w:cs="Tahoma"/>
          <w:b/>
          <w:sz w:val="28"/>
          <w:szCs w:val="28"/>
        </w:rPr>
        <w:t xml:space="preserve">POVABILO K ODDAJI </w:t>
      </w:r>
      <w:r w:rsidR="00807EF9" w:rsidRPr="00FA422B">
        <w:rPr>
          <w:rFonts w:cs="Tahoma"/>
          <w:b/>
          <w:sz w:val="28"/>
          <w:szCs w:val="28"/>
        </w:rPr>
        <w:t>PONUDBE</w:t>
      </w:r>
    </w:p>
    <w:p w14:paraId="7D635861" w14:textId="77777777" w:rsidR="00201EFB" w:rsidRPr="00FA422B" w:rsidRDefault="00201EFB" w:rsidP="00AC1D76">
      <w:pPr>
        <w:keepNext/>
        <w:keepLines/>
        <w:tabs>
          <w:tab w:val="left" w:pos="2895"/>
        </w:tabs>
        <w:rPr>
          <w:rFonts w:cs="Tahoma"/>
          <w:sz w:val="20"/>
          <w:szCs w:val="20"/>
        </w:rPr>
      </w:pPr>
      <w:r w:rsidRPr="00FA422B">
        <w:rPr>
          <w:rFonts w:cs="Tahoma"/>
          <w:sz w:val="20"/>
          <w:szCs w:val="20"/>
        </w:rPr>
        <w:tab/>
      </w:r>
    </w:p>
    <w:p w14:paraId="67428E07" w14:textId="77777777" w:rsidR="00201EFB" w:rsidRPr="00FA422B" w:rsidRDefault="00201EFB" w:rsidP="00AC1D76">
      <w:pPr>
        <w:keepNext/>
        <w:keepLines/>
        <w:rPr>
          <w:rFonts w:cs="Tahoma"/>
          <w:sz w:val="20"/>
          <w:szCs w:val="20"/>
        </w:rPr>
      </w:pPr>
    </w:p>
    <w:p w14:paraId="7F4F8811" w14:textId="77777777" w:rsidR="00201EFB" w:rsidRPr="00FA422B" w:rsidRDefault="00201EFB" w:rsidP="00AC1D76">
      <w:pPr>
        <w:keepNext/>
        <w:keepLines/>
        <w:rPr>
          <w:rFonts w:cs="Tahoma"/>
          <w:sz w:val="20"/>
          <w:szCs w:val="20"/>
        </w:rPr>
      </w:pPr>
    </w:p>
    <w:p w14:paraId="2923F91A" w14:textId="77777777" w:rsidR="00A94B0B" w:rsidRPr="00FA422B" w:rsidRDefault="00A94B0B" w:rsidP="00AC1D76">
      <w:pPr>
        <w:keepNext/>
        <w:keepLines/>
        <w:rPr>
          <w:rFonts w:cs="Tahoma"/>
          <w:sz w:val="20"/>
          <w:szCs w:val="20"/>
        </w:rPr>
      </w:pPr>
    </w:p>
    <w:p w14:paraId="641816E9" w14:textId="77777777" w:rsidR="00807EF9" w:rsidRPr="00FA422B" w:rsidRDefault="00807EF9" w:rsidP="00AC1D76">
      <w:pPr>
        <w:keepNext/>
        <w:keepLines/>
        <w:jc w:val="both"/>
        <w:rPr>
          <w:rFonts w:cs="Tahoma"/>
          <w:sz w:val="20"/>
          <w:szCs w:val="20"/>
        </w:rPr>
      </w:pPr>
      <w:r w:rsidRPr="00FA422B">
        <w:rPr>
          <w:rFonts w:cs="Tahoma"/>
          <w:sz w:val="20"/>
          <w:szCs w:val="20"/>
        </w:rPr>
        <w:t>JAVNI HOLDING Ljubljana, d.o.o., Verovškova ulica 70, Ljubljana, na podlagi pooblastila</w:t>
      </w:r>
      <w:r w:rsidR="00B16745" w:rsidRPr="00FA422B">
        <w:rPr>
          <w:rFonts w:cs="Tahoma"/>
          <w:sz w:val="20"/>
          <w:szCs w:val="20"/>
        </w:rPr>
        <w:t xml:space="preserve"> navedenega </w:t>
      </w:r>
      <w:r w:rsidRPr="00FA422B">
        <w:rPr>
          <w:rFonts w:cs="Tahoma"/>
          <w:sz w:val="20"/>
          <w:szCs w:val="20"/>
        </w:rPr>
        <w:t xml:space="preserve"> </w:t>
      </w:r>
      <w:r w:rsidR="005612A4" w:rsidRPr="00FA422B">
        <w:rPr>
          <w:rFonts w:cs="Tahoma"/>
          <w:sz w:val="20"/>
          <w:szCs w:val="20"/>
        </w:rPr>
        <w:t xml:space="preserve">naročnika </w:t>
      </w:r>
      <w:r w:rsidR="00B16745" w:rsidRPr="00FA422B">
        <w:rPr>
          <w:rFonts w:cs="Tahoma"/>
          <w:sz w:val="20"/>
          <w:szCs w:val="20"/>
        </w:rPr>
        <w:t>za predmetno javno naročilo</w:t>
      </w:r>
      <w:r w:rsidR="00325FD7" w:rsidRPr="00FA422B">
        <w:rPr>
          <w:rFonts w:cs="Tahoma"/>
          <w:sz w:val="20"/>
          <w:szCs w:val="20"/>
        </w:rPr>
        <w:t>,</w:t>
      </w:r>
    </w:p>
    <w:p w14:paraId="0B33D8E4" w14:textId="77777777" w:rsidR="00F55096" w:rsidRPr="00FA422B" w:rsidRDefault="00F55096" w:rsidP="00AC1D76">
      <w:pPr>
        <w:keepNext/>
        <w:keepLines/>
        <w:jc w:val="both"/>
        <w:rPr>
          <w:rFonts w:cs="Tahoma"/>
          <w:sz w:val="20"/>
          <w:szCs w:val="20"/>
        </w:rPr>
      </w:pPr>
    </w:p>
    <w:p w14:paraId="5F145A0C" w14:textId="77777777" w:rsidR="00201EFB" w:rsidRPr="00FA422B" w:rsidRDefault="00D30935" w:rsidP="00AC1D76">
      <w:pPr>
        <w:keepNext/>
        <w:keepLines/>
        <w:rPr>
          <w:rFonts w:cs="Tahoma"/>
          <w:b/>
          <w:sz w:val="20"/>
          <w:szCs w:val="20"/>
        </w:rPr>
      </w:pPr>
      <w:r w:rsidRPr="00FA422B">
        <w:rPr>
          <w:rFonts w:cs="Tahoma"/>
          <w:b/>
          <w:sz w:val="20"/>
          <w:szCs w:val="20"/>
        </w:rPr>
        <w:t>v</w:t>
      </w:r>
      <w:r w:rsidR="00201EFB" w:rsidRPr="00FA422B">
        <w:rPr>
          <w:rFonts w:cs="Tahoma"/>
          <w:b/>
          <w:sz w:val="20"/>
          <w:szCs w:val="20"/>
        </w:rPr>
        <w:t>abi</w:t>
      </w:r>
    </w:p>
    <w:p w14:paraId="2ACF798B" w14:textId="77777777" w:rsidR="00201EFB" w:rsidRPr="00FA422B" w:rsidRDefault="00201EFB" w:rsidP="00AC1D76">
      <w:pPr>
        <w:keepNext/>
        <w:keepLines/>
        <w:jc w:val="both"/>
        <w:rPr>
          <w:rFonts w:cs="Tahoma"/>
          <w:sz w:val="20"/>
          <w:szCs w:val="20"/>
        </w:rPr>
      </w:pPr>
    </w:p>
    <w:p w14:paraId="747694A5" w14:textId="77777777" w:rsidR="00152609" w:rsidRPr="00FA422B" w:rsidRDefault="00152609" w:rsidP="00AC1D76">
      <w:pPr>
        <w:keepNext/>
        <w:keepLines/>
        <w:jc w:val="both"/>
        <w:rPr>
          <w:rFonts w:cs="Tahoma"/>
          <w:sz w:val="20"/>
          <w:szCs w:val="20"/>
        </w:rPr>
      </w:pPr>
    </w:p>
    <w:p w14:paraId="04318544" w14:textId="77777777" w:rsidR="00152609" w:rsidRPr="00FA422B" w:rsidRDefault="00152609" w:rsidP="00AC1D76">
      <w:pPr>
        <w:keepNext/>
        <w:keepLines/>
        <w:jc w:val="both"/>
        <w:rPr>
          <w:rFonts w:cs="Tahoma"/>
          <w:sz w:val="20"/>
          <w:szCs w:val="20"/>
        </w:rPr>
      </w:pPr>
      <w:r w:rsidRPr="00FA422B">
        <w:rPr>
          <w:rFonts w:cs="Tahoma"/>
          <w:sz w:val="20"/>
          <w:szCs w:val="20"/>
        </w:rPr>
        <w:t xml:space="preserve">vse zainteresirane </w:t>
      </w:r>
      <w:r w:rsidR="00807EF9" w:rsidRPr="00FA422B">
        <w:rPr>
          <w:rFonts w:cs="Tahoma"/>
          <w:sz w:val="20"/>
          <w:szCs w:val="20"/>
        </w:rPr>
        <w:t>ponudnike</w:t>
      </w:r>
      <w:r w:rsidRPr="00FA422B">
        <w:rPr>
          <w:rFonts w:cs="Tahoma"/>
          <w:sz w:val="20"/>
          <w:szCs w:val="20"/>
        </w:rPr>
        <w:t xml:space="preserve">, da predložijo svojo </w:t>
      </w:r>
      <w:r w:rsidR="00EB4AB2" w:rsidRPr="00FA422B">
        <w:rPr>
          <w:rFonts w:cs="Tahoma"/>
          <w:sz w:val="20"/>
          <w:szCs w:val="20"/>
        </w:rPr>
        <w:t>ponudbo</w:t>
      </w:r>
      <w:r w:rsidRPr="00FA422B">
        <w:rPr>
          <w:rFonts w:cs="Tahoma"/>
          <w:sz w:val="20"/>
          <w:szCs w:val="20"/>
        </w:rPr>
        <w:t xml:space="preserve"> po zahtevah razpisne dokumentacije za oddajo javnega naročila:</w:t>
      </w:r>
    </w:p>
    <w:p w14:paraId="7AD236F9" w14:textId="77777777" w:rsidR="00152609" w:rsidRPr="00FA422B" w:rsidRDefault="00152609" w:rsidP="00AC1D76">
      <w:pPr>
        <w:keepNext/>
        <w:keepLines/>
        <w:jc w:val="both"/>
        <w:rPr>
          <w:rFonts w:cs="Tahoma"/>
          <w:sz w:val="20"/>
          <w:szCs w:val="20"/>
        </w:rPr>
      </w:pPr>
    </w:p>
    <w:p w14:paraId="6D93F447" w14:textId="77777777" w:rsidR="00152609" w:rsidRPr="00FA422B" w:rsidRDefault="00152609" w:rsidP="00AC1D76">
      <w:pPr>
        <w:keepNext/>
        <w:keepLines/>
        <w:jc w:val="both"/>
        <w:rPr>
          <w:rFonts w:cs="Tahoma"/>
          <w:sz w:val="20"/>
          <w:szCs w:val="20"/>
        </w:rPr>
      </w:pPr>
    </w:p>
    <w:p w14:paraId="600F3184" w14:textId="77777777" w:rsidR="00201EFB" w:rsidRPr="00FA422B" w:rsidRDefault="00201EFB" w:rsidP="00AC1D76">
      <w:pPr>
        <w:keepNext/>
        <w:keepLines/>
        <w:jc w:val="center"/>
        <w:rPr>
          <w:rFonts w:cs="Tahoma"/>
          <w:sz w:val="20"/>
          <w:szCs w:val="20"/>
        </w:rPr>
      </w:pPr>
    </w:p>
    <w:p w14:paraId="41EB7A2E" w14:textId="7289DB82" w:rsidR="00152609" w:rsidRPr="00FA422B" w:rsidRDefault="009679DD" w:rsidP="00AC1D76">
      <w:pPr>
        <w:keepNext/>
        <w:keepLines/>
        <w:jc w:val="center"/>
        <w:rPr>
          <w:rFonts w:cs="Tahoma"/>
          <w:b/>
        </w:rPr>
      </w:pPr>
      <w:r>
        <w:rPr>
          <w:rFonts w:cs="Tahoma"/>
          <w:b/>
        </w:rPr>
        <w:t xml:space="preserve"> Izvajanje posebnega linijskega prevoza v Občini Medvode</w:t>
      </w:r>
    </w:p>
    <w:p w14:paraId="01BB1FC4" w14:textId="77777777" w:rsidR="00201EFB" w:rsidRPr="00FA422B" w:rsidRDefault="00201EFB" w:rsidP="00AC1D76">
      <w:pPr>
        <w:keepNext/>
        <w:keepLines/>
        <w:jc w:val="center"/>
        <w:rPr>
          <w:rFonts w:cs="Tahoma"/>
          <w:sz w:val="20"/>
          <w:szCs w:val="20"/>
        </w:rPr>
      </w:pPr>
    </w:p>
    <w:p w14:paraId="02BE48A5" w14:textId="77777777" w:rsidR="00201EFB" w:rsidRPr="00FA422B" w:rsidRDefault="00201EFB" w:rsidP="00AC1D76">
      <w:pPr>
        <w:keepNext/>
        <w:keepLines/>
        <w:rPr>
          <w:rFonts w:cs="Tahoma"/>
          <w:sz w:val="20"/>
          <w:szCs w:val="20"/>
        </w:rPr>
      </w:pPr>
    </w:p>
    <w:p w14:paraId="58F59C63" w14:textId="77777777" w:rsidR="00474AC6" w:rsidRPr="00FA422B" w:rsidRDefault="00474AC6" w:rsidP="00AC1D76">
      <w:pPr>
        <w:keepNext/>
        <w:keepLines/>
        <w:rPr>
          <w:rFonts w:cs="Tahoma"/>
          <w:sz w:val="20"/>
          <w:szCs w:val="20"/>
        </w:rPr>
      </w:pPr>
    </w:p>
    <w:p w14:paraId="617D6683" w14:textId="77777777" w:rsidR="008C7FE0" w:rsidRPr="00FA422B" w:rsidRDefault="008C7FE0" w:rsidP="00AC1D76">
      <w:pPr>
        <w:keepNext/>
        <w:keepLines/>
        <w:jc w:val="both"/>
        <w:rPr>
          <w:rFonts w:cs="Tahoma"/>
          <w:sz w:val="20"/>
          <w:szCs w:val="20"/>
        </w:rPr>
      </w:pPr>
      <w:r w:rsidRPr="00FA422B">
        <w:rPr>
          <w:rFonts w:cs="Tahoma"/>
          <w:sz w:val="20"/>
          <w:szCs w:val="20"/>
        </w:rPr>
        <w:t>Dokumentacija v zvezi z oddajo javnega naročila (v nadaljevanju tudi: razpisna dokumentacija) natančno določa predmet javnega naročila ter pogoje in merila za izbiro najugodnejšega p</w:t>
      </w:r>
      <w:r w:rsidR="007A3404" w:rsidRPr="00FA422B">
        <w:rPr>
          <w:rFonts w:cs="Tahoma"/>
          <w:sz w:val="20"/>
          <w:szCs w:val="20"/>
        </w:rPr>
        <w:t>onudnika, s katerim bo sklenjen</w:t>
      </w:r>
      <w:r w:rsidR="00B16745" w:rsidRPr="00FA422B">
        <w:rPr>
          <w:rFonts w:cs="Tahoma"/>
          <w:sz w:val="20"/>
          <w:szCs w:val="20"/>
        </w:rPr>
        <w:t xml:space="preserve"> okvirni sporazum.</w:t>
      </w:r>
    </w:p>
    <w:p w14:paraId="22D29F03" w14:textId="77777777" w:rsidR="008C7FE0" w:rsidRPr="00FA422B" w:rsidRDefault="008C7FE0" w:rsidP="00AC1D76">
      <w:pPr>
        <w:keepNext/>
        <w:keepLines/>
        <w:rPr>
          <w:rFonts w:cs="Tahoma"/>
          <w:sz w:val="20"/>
          <w:szCs w:val="20"/>
        </w:rPr>
      </w:pPr>
    </w:p>
    <w:p w14:paraId="052AED64" w14:textId="77777777" w:rsidR="008C7FE0" w:rsidRPr="00FA422B" w:rsidRDefault="008C7FE0" w:rsidP="00AC1D76">
      <w:pPr>
        <w:keepNext/>
        <w:keepLines/>
        <w:jc w:val="both"/>
        <w:rPr>
          <w:rFonts w:cs="Tahoma"/>
          <w:sz w:val="20"/>
          <w:szCs w:val="20"/>
        </w:rPr>
      </w:pPr>
      <w:r w:rsidRPr="00FA422B">
        <w:rPr>
          <w:rFonts w:cs="Tahoma"/>
          <w:sz w:val="20"/>
          <w:szCs w:val="20"/>
        </w:rPr>
        <w:t>Sestavni del razpisne dokumentacije so tudi morebitne spremembe, dopolnitve in pojasnila razpisne dokumentacije ter odgovori na vprašanja gospodarskih subjektov.</w:t>
      </w:r>
    </w:p>
    <w:p w14:paraId="5AE1CAC0" w14:textId="77777777" w:rsidR="00201EFB" w:rsidRPr="00FA422B" w:rsidRDefault="00201EFB" w:rsidP="00AC1D76">
      <w:pPr>
        <w:keepNext/>
        <w:keepLines/>
        <w:rPr>
          <w:rFonts w:cs="Tahoma"/>
          <w:sz w:val="20"/>
          <w:szCs w:val="20"/>
        </w:rPr>
      </w:pPr>
    </w:p>
    <w:p w14:paraId="232C1526" w14:textId="77777777" w:rsidR="006F4006" w:rsidRPr="00FA422B" w:rsidRDefault="006F4006" w:rsidP="00AC1D76">
      <w:pPr>
        <w:keepNext/>
        <w:keepLines/>
        <w:rPr>
          <w:rFonts w:cs="Tahoma"/>
          <w:sz w:val="20"/>
          <w:szCs w:val="20"/>
        </w:rPr>
      </w:pPr>
    </w:p>
    <w:p w14:paraId="6D340DC5" w14:textId="77777777" w:rsidR="00201EFB" w:rsidRPr="00FA422B" w:rsidRDefault="00201EFB" w:rsidP="00AC1D76">
      <w:pPr>
        <w:keepNext/>
        <w:keepLines/>
        <w:rPr>
          <w:rFonts w:cs="Tahoma"/>
          <w:sz w:val="20"/>
          <w:szCs w:val="20"/>
        </w:rPr>
      </w:pPr>
      <w:r w:rsidRPr="00FA422B">
        <w:rPr>
          <w:rFonts w:cs="Tahoma"/>
          <w:sz w:val="20"/>
          <w:szCs w:val="20"/>
        </w:rPr>
        <w:t>S spoštovanjem!</w:t>
      </w:r>
    </w:p>
    <w:p w14:paraId="01013CE6" w14:textId="77777777" w:rsidR="00201EFB" w:rsidRPr="00FA422B" w:rsidRDefault="00201EFB" w:rsidP="00AC1D76">
      <w:pPr>
        <w:keepNext/>
        <w:keepLines/>
        <w:rPr>
          <w:rFonts w:cs="Tahoma"/>
          <w:sz w:val="20"/>
          <w:szCs w:val="20"/>
        </w:rPr>
      </w:pPr>
    </w:p>
    <w:p w14:paraId="278A00A0" w14:textId="77777777" w:rsidR="00201EFB" w:rsidRPr="00FA422B" w:rsidRDefault="00201EFB" w:rsidP="00AC1D76">
      <w:pPr>
        <w:keepNext/>
        <w:keepLines/>
        <w:rPr>
          <w:rFonts w:cs="Tahoma"/>
          <w:sz w:val="20"/>
          <w:szCs w:val="20"/>
        </w:rPr>
      </w:pPr>
    </w:p>
    <w:p w14:paraId="7446AF06" w14:textId="77777777" w:rsidR="00201EFB" w:rsidRPr="00FA422B" w:rsidRDefault="00201EFB" w:rsidP="00AC1D76">
      <w:pPr>
        <w:keepNext/>
        <w:keepLines/>
        <w:rPr>
          <w:rFonts w:cs="Tahoma"/>
          <w:sz w:val="20"/>
          <w:szCs w:val="20"/>
        </w:rPr>
      </w:pPr>
    </w:p>
    <w:p w14:paraId="56B567A9" w14:textId="77777777" w:rsidR="00201EFB" w:rsidRPr="00FA422B" w:rsidRDefault="00201EFB" w:rsidP="00AC1D76">
      <w:pPr>
        <w:keepNext/>
        <w:keepLines/>
        <w:rPr>
          <w:rFonts w:cs="Tahoma"/>
          <w:sz w:val="20"/>
          <w:szCs w:val="20"/>
        </w:rPr>
      </w:pPr>
    </w:p>
    <w:p w14:paraId="0856A4FA" w14:textId="77777777" w:rsidR="00201EFB" w:rsidRPr="00FA422B" w:rsidRDefault="00201EFB" w:rsidP="00AC1D76">
      <w:pPr>
        <w:keepNext/>
        <w:keepLines/>
        <w:rPr>
          <w:rFonts w:cs="Tahoma"/>
          <w:sz w:val="20"/>
          <w:szCs w:val="20"/>
        </w:rPr>
      </w:pPr>
    </w:p>
    <w:p w14:paraId="7F03B17B" w14:textId="77777777" w:rsidR="00201EFB" w:rsidRPr="00FA422B" w:rsidRDefault="00201EFB" w:rsidP="00AC1D76">
      <w:pPr>
        <w:keepNext/>
        <w:keepLines/>
        <w:rPr>
          <w:rFonts w:cs="Tahoma"/>
          <w:sz w:val="20"/>
          <w:szCs w:val="20"/>
        </w:rPr>
      </w:pPr>
    </w:p>
    <w:p w14:paraId="4BBCB165" w14:textId="77777777" w:rsidR="0070727B" w:rsidRPr="00FA422B" w:rsidRDefault="0070727B" w:rsidP="00AC1D76">
      <w:pPr>
        <w:keepNext/>
        <w:keepLines/>
        <w:autoSpaceDE w:val="0"/>
        <w:autoSpaceDN w:val="0"/>
        <w:adjustRightInd w:val="0"/>
        <w:ind w:left="4956" w:firstLine="708"/>
        <w:rPr>
          <w:rFonts w:cs="Tahoma"/>
          <w:bCs/>
          <w:sz w:val="20"/>
          <w:szCs w:val="20"/>
        </w:rPr>
      </w:pPr>
      <w:r w:rsidRPr="00FA422B">
        <w:rPr>
          <w:rFonts w:cs="Tahoma"/>
          <w:bCs/>
          <w:sz w:val="20"/>
          <w:szCs w:val="20"/>
        </w:rPr>
        <w:t>JAVNI HOLDING Ljubljana, d.o.o.</w:t>
      </w:r>
    </w:p>
    <w:p w14:paraId="20EE5752" w14:textId="77777777" w:rsidR="0070727B" w:rsidRPr="00FA422B" w:rsidRDefault="0070727B" w:rsidP="00AC1D76">
      <w:pPr>
        <w:keepNext/>
        <w:keepLines/>
        <w:autoSpaceDE w:val="0"/>
        <w:autoSpaceDN w:val="0"/>
        <w:adjustRightInd w:val="0"/>
        <w:ind w:left="6372"/>
        <w:rPr>
          <w:rFonts w:cs="Tahoma"/>
          <w:bCs/>
          <w:sz w:val="20"/>
          <w:szCs w:val="20"/>
        </w:rPr>
      </w:pPr>
      <w:r w:rsidRPr="00FA422B">
        <w:rPr>
          <w:rFonts w:cs="Tahoma"/>
          <w:bCs/>
          <w:sz w:val="20"/>
          <w:szCs w:val="20"/>
        </w:rPr>
        <w:t xml:space="preserve">      Direktor</w:t>
      </w:r>
    </w:p>
    <w:p w14:paraId="7298A048" w14:textId="77777777" w:rsidR="0070727B" w:rsidRPr="00FA422B" w:rsidRDefault="0070727B" w:rsidP="00AC1D76">
      <w:pPr>
        <w:keepNext/>
        <w:keepLines/>
        <w:ind w:left="5664" w:firstLine="708"/>
        <w:rPr>
          <w:rFonts w:cs="Tahoma"/>
          <w:sz w:val="20"/>
          <w:szCs w:val="20"/>
        </w:rPr>
      </w:pPr>
      <w:proofErr w:type="spellStart"/>
      <w:r w:rsidRPr="00FA422B">
        <w:rPr>
          <w:rFonts w:cs="Tahoma"/>
          <w:bCs/>
          <w:sz w:val="20"/>
          <w:szCs w:val="20"/>
        </w:rPr>
        <w:t>l.r</w:t>
      </w:r>
      <w:proofErr w:type="spellEnd"/>
      <w:r w:rsidRPr="00FA422B">
        <w:rPr>
          <w:rFonts w:cs="Tahoma"/>
          <w:bCs/>
          <w:sz w:val="20"/>
          <w:szCs w:val="20"/>
        </w:rPr>
        <w:t>. Krištof Mlakar</w:t>
      </w:r>
    </w:p>
    <w:p w14:paraId="6449CC89" w14:textId="77777777" w:rsidR="00201EFB" w:rsidRPr="00FA422B" w:rsidRDefault="00201EFB" w:rsidP="00AC1D76">
      <w:pPr>
        <w:keepNext/>
        <w:keepLines/>
        <w:rPr>
          <w:rFonts w:cs="Tahoma"/>
          <w:sz w:val="20"/>
          <w:szCs w:val="20"/>
        </w:rPr>
      </w:pPr>
    </w:p>
    <w:p w14:paraId="7E3890A3" w14:textId="77777777" w:rsidR="00201EFB" w:rsidRPr="00FA422B" w:rsidRDefault="00201EFB" w:rsidP="00AC1D76">
      <w:pPr>
        <w:keepNext/>
        <w:keepLines/>
        <w:rPr>
          <w:rFonts w:cs="Tahoma"/>
          <w:sz w:val="20"/>
          <w:szCs w:val="20"/>
        </w:rPr>
      </w:pPr>
    </w:p>
    <w:p w14:paraId="5B11BA7E" w14:textId="77777777" w:rsidR="00152609" w:rsidRPr="00FA422B" w:rsidRDefault="00152609" w:rsidP="00AC1D76">
      <w:pPr>
        <w:keepNext/>
        <w:keepLines/>
        <w:rPr>
          <w:rFonts w:cs="Tahoma"/>
          <w:b/>
          <w:szCs w:val="20"/>
        </w:rPr>
      </w:pPr>
    </w:p>
    <w:p w14:paraId="522C6896" w14:textId="77777777" w:rsidR="00AB2C09" w:rsidRPr="00FA422B" w:rsidRDefault="00AB2C09" w:rsidP="00AC1D76">
      <w:pPr>
        <w:keepNext/>
        <w:keepLines/>
        <w:rPr>
          <w:rFonts w:cs="Tahoma"/>
          <w:b/>
          <w:szCs w:val="20"/>
        </w:rPr>
      </w:pPr>
    </w:p>
    <w:p w14:paraId="0CB52327" w14:textId="77777777" w:rsidR="00B47326" w:rsidRPr="00FA422B" w:rsidRDefault="00B47326" w:rsidP="00AC1D76">
      <w:pPr>
        <w:keepNext/>
        <w:keepLines/>
        <w:spacing w:after="200" w:line="276" w:lineRule="auto"/>
        <w:rPr>
          <w:rFonts w:cs="Tahoma"/>
          <w:b/>
          <w:szCs w:val="20"/>
        </w:rPr>
      </w:pPr>
      <w:r w:rsidRPr="00FA422B">
        <w:rPr>
          <w:rFonts w:cs="Tahoma"/>
          <w:b/>
          <w:szCs w:val="20"/>
        </w:rPr>
        <w:br w:type="page"/>
      </w:r>
    </w:p>
    <w:p w14:paraId="1C124EC9" w14:textId="77777777" w:rsidR="00201EFB" w:rsidRPr="00FA422B" w:rsidRDefault="00201EFB" w:rsidP="00AC1D76">
      <w:pPr>
        <w:keepNext/>
        <w:keepLines/>
        <w:numPr>
          <w:ilvl w:val="0"/>
          <w:numId w:val="3"/>
        </w:numPr>
        <w:jc w:val="both"/>
        <w:rPr>
          <w:rFonts w:cs="Tahoma"/>
          <w:b/>
          <w:szCs w:val="20"/>
        </w:rPr>
      </w:pPr>
      <w:r w:rsidRPr="00FA422B">
        <w:rPr>
          <w:rFonts w:cs="Tahoma"/>
          <w:b/>
          <w:szCs w:val="20"/>
        </w:rPr>
        <w:lastRenderedPageBreak/>
        <w:t xml:space="preserve">SPLOŠNA DOLOČILA </w:t>
      </w:r>
    </w:p>
    <w:p w14:paraId="056530AB" w14:textId="77777777" w:rsidR="00201EFB" w:rsidRPr="00FA422B" w:rsidRDefault="00201EFB" w:rsidP="00AC1D76">
      <w:pPr>
        <w:keepNext/>
        <w:keepLines/>
        <w:jc w:val="both"/>
        <w:rPr>
          <w:rFonts w:cs="Tahoma"/>
          <w:b/>
          <w:sz w:val="20"/>
          <w:szCs w:val="20"/>
        </w:rPr>
      </w:pPr>
    </w:p>
    <w:p w14:paraId="1608B3B7" w14:textId="77777777" w:rsidR="00201EFB" w:rsidRPr="00FA422B" w:rsidRDefault="00201EFB" w:rsidP="00AC1D76">
      <w:pPr>
        <w:keepNext/>
        <w:keepLines/>
        <w:numPr>
          <w:ilvl w:val="1"/>
          <w:numId w:val="3"/>
        </w:numPr>
        <w:jc w:val="both"/>
        <w:rPr>
          <w:rFonts w:cs="Tahoma"/>
          <w:b/>
          <w:sz w:val="20"/>
          <w:szCs w:val="20"/>
        </w:rPr>
      </w:pPr>
      <w:r w:rsidRPr="00FA422B">
        <w:rPr>
          <w:rFonts w:cs="Tahoma"/>
          <w:b/>
          <w:sz w:val="20"/>
          <w:szCs w:val="20"/>
        </w:rPr>
        <w:t xml:space="preserve">Predmet javnega naročila </w:t>
      </w:r>
    </w:p>
    <w:p w14:paraId="66E331AB" w14:textId="77777777" w:rsidR="00256B41" w:rsidRPr="00FA422B" w:rsidRDefault="00256B41" w:rsidP="00AC1D76">
      <w:pPr>
        <w:keepNext/>
        <w:keepLines/>
        <w:tabs>
          <w:tab w:val="left" w:pos="3139"/>
        </w:tabs>
        <w:jc w:val="both"/>
        <w:rPr>
          <w:rFonts w:cs="Tahoma"/>
          <w:sz w:val="20"/>
          <w:szCs w:val="20"/>
        </w:rPr>
      </w:pPr>
    </w:p>
    <w:p w14:paraId="34F5642F" w14:textId="355C3FAE" w:rsidR="00495105" w:rsidRPr="00FA422B" w:rsidRDefault="00495105" w:rsidP="00AC1D76">
      <w:pPr>
        <w:keepNext/>
        <w:keepLines/>
        <w:tabs>
          <w:tab w:val="left" w:pos="9496"/>
        </w:tabs>
        <w:ind w:right="-4"/>
        <w:jc w:val="both"/>
        <w:rPr>
          <w:rFonts w:cs="Tahoma"/>
          <w:sz w:val="20"/>
          <w:szCs w:val="20"/>
        </w:rPr>
      </w:pPr>
      <w:r w:rsidRPr="00FA422B">
        <w:rPr>
          <w:rFonts w:cs="Tahoma"/>
          <w:sz w:val="20"/>
          <w:szCs w:val="20"/>
        </w:rPr>
        <w:t>Predmet javnega naročila je »</w:t>
      </w:r>
      <w:r w:rsidR="00B846DC" w:rsidRPr="00FA422B">
        <w:rPr>
          <w:rFonts w:cs="Tahoma"/>
          <w:sz w:val="20"/>
          <w:szCs w:val="20"/>
        </w:rPr>
        <w:t xml:space="preserve">Izvajanje posebnega linijskega prevoza v </w:t>
      </w:r>
      <w:r w:rsidR="00FB65C0">
        <w:rPr>
          <w:rFonts w:cs="Tahoma"/>
          <w:sz w:val="20"/>
          <w:szCs w:val="20"/>
        </w:rPr>
        <w:t>O</w:t>
      </w:r>
      <w:r w:rsidR="00B846DC" w:rsidRPr="00FA422B">
        <w:rPr>
          <w:rFonts w:cs="Tahoma"/>
          <w:sz w:val="20"/>
          <w:szCs w:val="20"/>
        </w:rPr>
        <w:t>bčini Medvode</w:t>
      </w:r>
      <w:r w:rsidRPr="00FA422B">
        <w:rPr>
          <w:rFonts w:cs="Tahoma"/>
          <w:sz w:val="20"/>
          <w:szCs w:val="20"/>
        </w:rPr>
        <w:t xml:space="preserve">« za obdobje </w:t>
      </w:r>
      <w:r w:rsidR="007537E2" w:rsidRPr="00FA422B">
        <w:rPr>
          <w:rFonts w:cs="Tahoma"/>
          <w:sz w:val="20"/>
          <w:szCs w:val="20"/>
        </w:rPr>
        <w:t>treh</w:t>
      </w:r>
      <w:r w:rsidRPr="00FA422B">
        <w:rPr>
          <w:rFonts w:cs="Tahoma"/>
          <w:sz w:val="20"/>
          <w:szCs w:val="20"/>
        </w:rPr>
        <w:t xml:space="preserve"> (</w:t>
      </w:r>
      <w:r w:rsidR="007537E2" w:rsidRPr="00FA422B">
        <w:rPr>
          <w:rFonts w:cs="Tahoma"/>
          <w:sz w:val="20"/>
          <w:szCs w:val="20"/>
        </w:rPr>
        <w:t>3</w:t>
      </w:r>
      <w:r w:rsidRPr="00FA422B">
        <w:rPr>
          <w:rFonts w:cs="Tahoma"/>
          <w:sz w:val="20"/>
          <w:szCs w:val="20"/>
        </w:rPr>
        <w:t xml:space="preserve">) mesecev od sklenitve </w:t>
      </w:r>
      <w:r w:rsidR="00F87DF9" w:rsidRPr="00FA422B">
        <w:rPr>
          <w:rFonts w:cs="Tahoma"/>
          <w:sz w:val="20"/>
          <w:szCs w:val="20"/>
        </w:rPr>
        <w:t>pogodbe</w:t>
      </w:r>
      <w:r w:rsidRPr="00FA422B">
        <w:rPr>
          <w:rFonts w:cs="Tahoma"/>
          <w:sz w:val="20"/>
          <w:szCs w:val="20"/>
        </w:rPr>
        <w:t xml:space="preserve">. Predmet javnega naročila se izvaja na območju </w:t>
      </w:r>
      <w:r w:rsidR="009679DD">
        <w:rPr>
          <w:rFonts w:cs="Tahoma"/>
          <w:sz w:val="20"/>
          <w:szCs w:val="20"/>
        </w:rPr>
        <w:t>O</w:t>
      </w:r>
      <w:r w:rsidRPr="00FA422B">
        <w:rPr>
          <w:rFonts w:cs="Tahoma"/>
          <w:sz w:val="20"/>
          <w:szCs w:val="20"/>
        </w:rPr>
        <w:t xml:space="preserve">bčine </w:t>
      </w:r>
      <w:r w:rsidR="007537E2" w:rsidRPr="00FA422B">
        <w:rPr>
          <w:rFonts w:cs="Tahoma"/>
          <w:sz w:val="20"/>
          <w:szCs w:val="20"/>
        </w:rPr>
        <w:t>Medvode</w:t>
      </w:r>
      <w:r w:rsidRPr="00FA422B">
        <w:rPr>
          <w:rFonts w:cs="Tahoma"/>
          <w:sz w:val="20"/>
          <w:szCs w:val="20"/>
        </w:rPr>
        <w:t>.</w:t>
      </w:r>
    </w:p>
    <w:p w14:paraId="45112A9A" w14:textId="77777777" w:rsidR="00495105" w:rsidRPr="00FA422B" w:rsidRDefault="00495105" w:rsidP="00AC1D76">
      <w:pPr>
        <w:keepNext/>
        <w:keepLines/>
        <w:jc w:val="both"/>
        <w:rPr>
          <w:rFonts w:cs="Tahoma"/>
          <w:sz w:val="20"/>
          <w:szCs w:val="20"/>
        </w:rPr>
      </w:pPr>
    </w:p>
    <w:p w14:paraId="3E9C3362" w14:textId="77777777" w:rsidR="00B16745" w:rsidRPr="00FA422B" w:rsidRDefault="00B16745" w:rsidP="00AC1D76">
      <w:pPr>
        <w:keepNext/>
        <w:keepLines/>
        <w:spacing w:after="120"/>
        <w:jc w:val="both"/>
        <w:rPr>
          <w:rFonts w:cs="Tahoma"/>
          <w:sz w:val="20"/>
          <w:szCs w:val="20"/>
        </w:rPr>
      </w:pPr>
      <w:r w:rsidRPr="00FA422B">
        <w:rPr>
          <w:rFonts w:cs="Tahoma"/>
          <w:sz w:val="20"/>
          <w:szCs w:val="20"/>
        </w:rPr>
        <w:t>Predmet javnega naročila zajema izvajanje posebnih linijskih prevozov s petimi (5) avtobusi kategorije M3. Avtobusi morajo imeti minimalno petdeset (50) potniških sedežev.</w:t>
      </w:r>
    </w:p>
    <w:p w14:paraId="096BFD7D" w14:textId="77777777" w:rsidR="00B16745" w:rsidRPr="00FA422B" w:rsidRDefault="00B16745" w:rsidP="00AC1D76">
      <w:pPr>
        <w:keepNext/>
        <w:keepLines/>
        <w:jc w:val="both"/>
        <w:rPr>
          <w:rFonts w:cs="Tahoma"/>
          <w:sz w:val="20"/>
          <w:szCs w:val="20"/>
        </w:rPr>
      </w:pPr>
    </w:p>
    <w:p w14:paraId="0EE85172" w14:textId="77777777" w:rsidR="00681AA0" w:rsidRPr="00FA422B" w:rsidRDefault="00325FD7" w:rsidP="00AC1D76">
      <w:pPr>
        <w:keepNext/>
        <w:keepLines/>
        <w:jc w:val="both"/>
        <w:rPr>
          <w:rFonts w:cs="Tahoma"/>
          <w:sz w:val="20"/>
        </w:rPr>
      </w:pPr>
      <w:r w:rsidRPr="00FA422B">
        <w:rPr>
          <w:rFonts w:cs="Tahoma"/>
          <w:sz w:val="20"/>
        </w:rPr>
        <w:t>Predmet ponudbe mora</w:t>
      </w:r>
      <w:r w:rsidR="00681AA0" w:rsidRPr="00FA422B">
        <w:rPr>
          <w:rFonts w:cs="Tahoma"/>
          <w:sz w:val="20"/>
        </w:rPr>
        <w:t xml:space="preserve"> izpolnjevati tehnične </w:t>
      </w:r>
      <w:r w:rsidR="00F34059" w:rsidRPr="00FA422B">
        <w:rPr>
          <w:rFonts w:cs="Tahoma"/>
          <w:sz w:val="20"/>
        </w:rPr>
        <w:t xml:space="preserve">in ostale </w:t>
      </w:r>
      <w:r w:rsidR="00681AA0" w:rsidRPr="00FA422B">
        <w:rPr>
          <w:rFonts w:cs="Tahoma"/>
          <w:sz w:val="20"/>
        </w:rPr>
        <w:t>zahteve</w:t>
      </w:r>
      <w:r w:rsidR="00F34059" w:rsidRPr="00FA422B">
        <w:rPr>
          <w:rFonts w:cs="Tahoma"/>
          <w:sz w:val="20"/>
        </w:rPr>
        <w:t xml:space="preserve"> naročnika</w:t>
      </w:r>
      <w:r w:rsidR="00681AA0" w:rsidRPr="00FA422B">
        <w:rPr>
          <w:rFonts w:cs="Tahoma"/>
          <w:sz w:val="20"/>
        </w:rPr>
        <w:t xml:space="preserve">, ki so navedene </w:t>
      </w:r>
      <w:r w:rsidR="00F34059" w:rsidRPr="00FA422B">
        <w:rPr>
          <w:rFonts w:cs="Tahoma"/>
          <w:sz w:val="20"/>
        </w:rPr>
        <w:t xml:space="preserve">v nadaljevanju te razpisne dokumentacije. </w:t>
      </w:r>
      <w:r w:rsidR="00A57CEE" w:rsidRPr="00FA422B">
        <w:rPr>
          <w:rFonts w:cs="Tahoma"/>
          <w:sz w:val="20"/>
        </w:rPr>
        <w:t xml:space="preserve"> </w:t>
      </w:r>
    </w:p>
    <w:p w14:paraId="01893C43" w14:textId="77777777" w:rsidR="00F62AA5" w:rsidRPr="00FA422B" w:rsidRDefault="00F62AA5" w:rsidP="00AC1D76">
      <w:pPr>
        <w:keepNext/>
        <w:keepLines/>
        <w:jc w:val="both"/>
        <w:rPr>
          <w:rFonts w:cs="Tahoma"/>
          <w:b/>
          <w:sz w:val="20"/>
          <w:szCs w:val="20"/>
        </w:rPr>
      </w:pPr>
    </w:p>
    <w:p w14:paraId="08D99283" w14:textId="77777777" w:rsidR="00B16745" w:rsidRPr="00FA422B" w:rsidRDefault="00B16745" w:rsidP="00AC1D76">
      <w:pPr>
        <w:keepNext/>
        <w:keepLines/>
        <w:jc w:val="both"/>
        <w:rPr>
          <w:rFonts w:cs="Tahoma"/>
          <w:sz w:val="20"/>
          <w:szCs w:val="20"/>
        </w:rPr>
      </w:pPr>
      <w:r w:rsidRPr="00FA422B">
        <w:rPr>
          <w:rFonts w:cs="Tahoma"/>
          <w:sz w:val="20"/>
          <w:szCs w:val="20"/>
        </w:rPr>
        <w:t>Ponudnik mora pri pripravi ponudbe in pri izvedbi predmeta javnega naročila upoštevati vso veljavno zakonodajo in veljavne predpise, ki se nanašajo na predmet javnega naročila, vključno z njihovimi spremembami in dopolnitvami v obdobju veljavnosti okvirnega sporazuma.</w:t>
      </w:r>
    </w:p>
    <w:p w14:paraId="1DD65999" w14:textId="77777777" w:rsidR="00B16745" w:rsidRPr="00FA422B" w:rsidRDefault="00B16745" w:rsidP="00AC1D76">
      <w:pPr>
        <w:keepNext/>
        <w:keepLines/>
        <w:jc w:val="both"/>
        <w:rPr>
          <w:rFonts w:cs="Tahoma"/>
          <w:b/>
          <w:sz w:val="20"/>
          <w:szCs w:val="20"/>
        </w:rPr>
      </w:pPr>
    </w:p>
    <w:p w14:paraId="433815CA" w14:textId="77777777" w:rsidR="00201EFB" w:rsidRPr="00FA422B" w:rsidRDefault="00201EFB" w:rsidP="00AC1D76">
      <w:pPr>
        <w:keepNext/>
        <w:keepLines/>
        <w:numPr>
          <w:ilvl w:val="1"/>
          <w:numId w:val="3"/>
        </w:numPr>
        <w:jc w:val="both"/>
        <w:rPr>
          <w:rFonts w:cs="Tahoma"/>
          <w:b/>
          <w:sz w:val="20"/>
          <w:szCs w:val="20"/>
        </w:rPr>
      </w:pPr>
      <w:r w:rsidRPr="00FA422B">
        <w:rPr>
          <w:rFonts w:cs="Tahoma"/>
          <w:b/>
          <w:sz w:val="20"/>
          <w:szCs w:val="20"/>
        </w:rPr>
        <w:t>Podatki o naročniku</w:t>
      </w:r>
    </w:p>
    <w:p w14:paraId="59A8C85A" w14:textId="77777777" w:rsidR="00152609" w:rsidRPr="00FA422B" w:rsidRDefault="00152609" w:rsidP="00AC1D76">
      <w:pPr>
        <w:keepNext/>
        <w:keepLines/>
        <w:jc w:val="both"/>
        <w:rPr>
          <w:rFonts w:cs="Tahoma"/>
          <w:sz w:val="20"/>
          <w:szCs w:val="20"/>
        </w:rPr>
      </w:pPr>
    </w:p>
    <w:p w14:paraId="3B1AFE4F" w14:textId="77777777" w:rsidR="00B16745" w:rsidRPr="00FA422B" w:rsidRDefault="00B16745" w:rsidP="00AC1D76">
      <w:pPr>
        <w:keepNext/>
        <w:keepLines/>
        <w:jc w:val="both"/>
        <w:rPr>
          <w:rFonts w:cs="Tahoma"/>
          <w:b/>
          <w:bCs/>
          <w:sz w:val="20"/>
          <w:szCs w:val="20"/>
        </w:rPr>
      </w:pPr>
      <w:r w:rsidRPr="00FA422B">
        <w:rPr>
          <w:rFonts w:cs="Tahoma"/>
          <w:sz w:val="20"/>
          <w:szCs w:val="20"/>
        </w:rPr>
        <w:t xml:space="preserve">Naročnik javnega naročila je </w:t>
      </w:r>
      <w:r w:rsidRPr="00FA422B">
        <w:rPr>
          <w:rFonts w:cs="Tahoma"/>
          <w:bCs/>
          <w:sz w:val="20"/>
          <w:szCs w:val="20"/>
        </w:rPr>
        <w:t>JAVNO PODJETJE LJUBLJANSKI POTNIŠKI PROMET, d.o.o.,</w:t>
      </w:r>
      <w:r w:rsidRPr="00FA422B">
        <w:rPr>
          <w:rFonts w:cs="Tahoma"/>
          <w:b/>
          <w:bCs/>
          <w:sz w:val="20"/>
          <w:szCs w:val="20"/>
        </w:rPr>
        <w:t xml:space="preserve"> </w:t>
      </w:r>
      <w:r w:rsidRPr="00FA422B">
        <w:rPr>
          <w:rFonts w:cs="Tahoma"/>
          <w:bCs/>
          <w:sz w:val="20"/>
          <w:szCs w:val="20"/>
        </w:rPr>
        <w:t>Celovška cesta 160, 1000 Ljubljana</w:t>
      </w:r>
      <w:r w:rsidRPr="00FA422B">
        <w:rPr>
          <w:rFonts w:cs="Tahoma"/>
          <w:sz w:val="20"/>
          <w:szCs w:val="20"/>
        </w:rPr>
        <w:t xml:space="preserve">, ki je na podlagi pooblastila, preneslo v izvedbo in odločanje v predmetnem postopku oddaje javnega naročila na JAVNI HOLDING Ljubljana, d.o.o., Verovškova ulica 70, 1000 Ljubljana. Okvirni sporazum z izbranimi ponudniki sklene naročnik. </w:t>
      </w:r>
    </w:p>
    <w:p w14:paraId="159AFFD5" w14:textId="77777777" w:rsidR="00F62AA5" w:rsidRPr="00FA422B" w:rsidRDefault="00F62AA5" w:rsidP="00AC1D76">
      <w:pPr>
        <w:keepNext/>
        <w:keepLines/>
        <w:jc w:val="both"/>
        <w:rPr>
          <w:rFonts w:cs="Tahoma"/>
          <w:sz w:val="20"/>
          <w:szCs w:val="20"/>
        </w:rPr>
      </w:pPr>
    </w:p>
    <w:p w14:paraId="76554DC4" w14:textId="77777777" w:rsidR="00201EFB" w:rsidRPr="00FA422B" w:rsidRDefault="00201EFB" w:rsidP="00AC1D76">
      <w:pPr>
        <w:keepNext/>
        <w:keepLines/>
        <w:numPr>
          <w:ilvl w:val="1"/>
          <w:numId w:val="3"/>
        </w:numPr>
        <w:jc w:val="both"/>
        <w:rPr>
          <w:rFonts w:cs="Tahoma"/>
          <w:b/>
          <w:sz w:val="20"/>
          <w:szCs w:val="20"/>
        </w:rPr>
      </w:pPr>
      <w:bookmarkStart w:id="0" w:name="_Toc116720497"/>
      <w:bookmarkStart w:id="1" w:name="_Toc116720561"/>
      <w:bookmarkStart w:id="2" w:name="_Toc116783470"/>
      <w:bookmarkStart w:id="3" w:name="_Toc116792904"/>
      <w:bookmarkStart w:id="4" w:name="_Toc136417476"/>
      <w:r w:rsidRPr="00FA422B">
        <w:rPr>
          <w:rFonts w:cs="Tahoma"/>
          <w:b/>
          <w:sz w:val="20"/>
          <w:szCs w:val="20"/>
        </w:rPr>
        <w:t>Pravna podlaga</w:t>
      </w:r>
      <w:r w:rsidR="008C7FE0" w:rsidRPr="00FA422B">
        <w:rPr>
          <w:rFonts w:cs="Tahoma"/>
          <w:b/>
          <w:sz w:val="20"/>
          <w:szCs w:val="20"/>
        </w:rPr>
        <w:t xml:space="preserve"> in opredelitev postopka oddaje javnega naročila</w:t>
      </w:r>
    </w:p>
    <w:p w14:paraId="41954BAB" w14:textId="77777777" w:rsidR="00201EFB" w:rsidRPr="00FA422B" w:rsidRDefault="00201EFB" w:rsidP="00AC1D76">
      <w:pPr>
        <w:keepNext/>
        <w:keepLines/>
        <w:jc w:val="both"/>
        <w:rPr>
          <w:rFonts w:cs="Tahoma"/>
          <w:sz w:val="20"/>
          <w:szCs w:val="20"/>
        </w:rPr>
      </w:pPr>
    </w:p>
    <w:p w14:paraId="1784B584" w14:textId="77777777" w:rsidR="00E65F9E" w:rsidRPr="00FA422B" w:rsidRDefault="00E65F9E" w:rsidP="00AC1D76">
      <w:pPr>
        <w:keepNext/>
        <w:keepLines/>
        <w:tabs>
          <w:tab w:val="left" w:pos="142"/>
        </w:tabs>
        <w:spacing w:after="120"/>
        <w:jc w:val="both"/>
        <w:rPr>
          <w:rFonts w:cs="Tahoma"/>
          <w:sz w:val="20"/>
          <w:szCs w:val="20"/>
        </w:rPr>
      </w:pPr>
      <w:r w:rsidRPr="00FA422B">
        <w:rPr>
          <w:rFonts w:cs="Tahoma"/>
          <w:sz w:val="20"/>
          <w:szCs w:val="20"/>
        </w:rPr>
        <w:t>Javno naročilo se izvaja skladno z določbami:</w:t>
      </w:r>
    </w:p>
    <w:p w14:paraId="59344CFD" w14:textId="77777777" w:rsidR="00E65F9E" w:rsidRPr="00FA422B" w:rsidRDefault="00E65F9E" w:rsidP="00AC1D76">
      <w:pPr>
        <w:keepNext/>
        <w:keepLines/>
        <w:numPr>
          <w:ilvl w:val="0"/>
          <w:numId w:val="6"/>
        </w:numPr>
        <w:jc w:val="both"/>
        <w:rPr>
          <w:rFonts w:cs="Tahoma"/>
          <w:sz w:val="20"/>
          <w:szCs w:val="20"/>
        </w:rPr>
      </w:pPr>
      <w:r w:rsidRPr="00FA422B">
        <w:rPr>
          <w:rFonts w:cs="Tahoma"/>
          <w:sz w:val="20"/>
          <w:szCs w:val="20"/>
        </w:rPr>
        <w:t>Zakona o javnem naročanju (Uradni  list. RS, št. 91/15 s spremembami; v nadaljevanju: ZJN-3),</w:t>
      </w:r>
    </w:p>
    <w:p w14:paraId="467A5D0D" w14:textId="77777777" w:rsidR="00E65F9E" w:rsidRPr="00FA422B" w:rsidRDefault="00E65F9E" w:rsidP="00AC1D76">
      <w:pPr>
        <w:keepNext/>
        <w:keepLines/>
        <w:numPr>
          <w:ilvl w:val="0"/>
          <w:numId w:val="6"/>
        </w:numPr>
        <w:jc w:val="both"/>
        <w:rPr>
          <w:rFonts w:cs="Tahoma"/>
          <w:sz w:val="20"/>
          <w:szCs w:val="20"/>
        </w:rPr>
      </w:pPr>
      <w:r w:rsidRPr="00FA422B">
        <w:rPr>
          <w:rFonts w:cs="Tahoma"/>
          <w:sz w:val="20"/>
          <w:szCs w:val="20"/>
        </w:rPr>
        <w:t xml:space="preserve">Zakona o pravnem varstvu v postopkih javnega naročanja (Ur. l. RS, št. 43/11, 60/11-ZTP-D, 63/13, 90/14-ZDU-1, 60/17 in 72/19; v nadaljevanju: ZPVPJN), </w:t>
      </w:r>
    </w:p>
    <w:p w14:paraId="32F39690" w14:textId="77777777" w:rsidR="00E65F9E" w:rsidRPr="00FA422B" w:rsidRDefault="00E65F9E" w:rsidP="00AC1D76">
      <w:pPr>
        <w:keepNext/>
        <w:keepLines/>
        <w:numPr>
          <w:ilvl w:val="0"/>
          <w:numId w:val="6"/>
        </w:numPr>
        <w:jc w:val="both"/>
        <w:rPr>
          <w:rFonts w:cs="Tahoma"/>
          <w:sz w:val="20"/>
          <w:szCs w:val="20"/>
        </w:rPr>
      </w:pPr>
      <w:r w:rsidRPr="00FA422B">
        <w:rPr>
          <w:rFonts w:cs="Tahoma"/>
          <w:sz w:val="20"/>
          <w:szCs w:val="20"/>
        </w:rPr>
        <w:t xml:space="preserve">Zakona o integriteti in preprečevanju korupcije (Uradni list RS, št. 69/11 – uradno prečiščeno besedilo, 158/20; v nadaljevanju: </w:t>
      </w:r>
      <w:proofErr w:type="spellStart"/>
      <w:r w:rsidRPr="00FA422B">
        <w:rPr>
          <w:rFonts w:cs="Tahoma"/>
          <w:sz w:val="20"/>
          <w:szCs w:val="20"/>
        </w:rPr>
        <w:t>ZIntPK</w:t>
      </w:r>
      <w:proofErr w:type="spellEnd"/>
      <w:r w:rsidRPr="00FA422B">
        <w:rPr>
          <w:rFonts w:cs="Tahoma"/>
          <w:sz w:val="20"/>
          <w:szCs w:val="20"/>
        </w:rPr>
        <w:t>),</w:t>
      </w:r>
    </w:p>
    <w:p w14:paraId="45E3D30D" w14:textId="77777777" w:rsidR="00E65F9E" w:rsidRPr="00FA422B" w:rsidRDefault="00E65F9E" w:rsidP="00AC1D76">
      <w:pPr>
        <w:keepNext/>
        <w:keepLines/>
        <w:numPr>
          <w:ilvl w:val="0"/>
          <w:numId w:val="6"/>
        </w:numPr>
        <w:jc w:val="both"/>
        <w:rPr>
          <w:rFonts w:cs="Tahoma"/>
          <w:sz w:val="20"/>
          <w:szCs w:val="20"/>
        </w:rPr>
      </w:pPr>
      <w:r w:rsidRPr="00FA422B">
        <w:rPr>
          <w:rFonts w:cs="Tahoma"/>
          <w:sz w:val="20"/>
          <w:szCs w:val="20"/>
        </w:rPr>
        <w:t>Zakona o prevozih v cestnem prometu (Uradni list RS, št. 6/16 - uradno prečiščeno besedilo, 67/19, 94/21 in 54/22 - ZUJPP),</w:t>
      </w:r>
    </w:p>
    <w:p w14:paraId="5024712A" w14:textId="77777777" w:rsidR="00E65F9E" w:rsidRPr="00FA422B" w:rsidRDefault="00E65F9E" w:rsidP="00AC1D76">
      <w:pPr>
        <w:keepNext/>
        <w:keepLines/>
        <w:numPr>
          <w:ilvl w:val="0"/>
          <w:numId w:val="6"/>
        </w:numPr>
        <w:jc w:val="both"/>
        <w:rPr>
          <w:rFonts w:cs="Tahoma"/>
          <w:sz w:val="20"/>
          <w:szCs w:val="20"/>
        </w:rPr>
      </w:pPr>
      <w:r w:rsidRPr="00FA422B">
        <w:rPr>
          <w:rFonts w:cs="Tahoma"/>
          <w:sz w:val="20"/>
          <w:szCs w:val="20"/>
        </w:rPr>
        <w:t>Zakon o pravilih cestnega prometa (Uradni list RS, št. </w:t>
      </w:r>
      <w:hyperlink r:id="rId8" w:tgtFrame="_blank" w:tooltip="Zakon o pravilih cestnega prometa (uradno prečiščeno besedilo)" w:history="1">
        <w:r w:rsidRPr="00FA422B">
          <w:rPr>
            <w:rFonts w:cs="Tahoma"/>
            <w:sz w:val="20"/>
            <w:szCs w:val="20"/>
          </w:rPr>
          <w:t>156/21</w:t>
        </w:r>
      </w:hyperlink>
      <w:r w:rsidRPr="00FA422B">
        <w:rPr>
          <w:rFonts w:cs="Tahoma"/>
          <w:sz w:val="20"/>
          <w:szCs w:val="20"/>
        </w:rPr>
        <w:t> – uradno prečiščeno besedilo in </w:t>
      </w:r>
      <w:hyperlink r:id="rId9" w:tgtFrame="_blank" w:tooltip="Popravek Uradnega prečiščenega besedila Zakona o pravilih cestnega prometa (ZPrCP-UPB7)" w:history="1">
        <w:r w:rsidRPr="00FA422B">
          <w:rPr>
            <w:rFonts w:cs="Tahoma"/>
            <w:sz w:val="20"/>
            <w:szCs w:val="20"/>
          </w:rPr>
          <w:t xml:space="preserve">161/21 – </w:t>
        </w:r>
        <w:proofErr w:type="spellStart"/>
        <w:r w:rsidRPr="00FA422B">
          <w:rPr>
            <w:rFonts w:cs="Tahoma"/>
            <w:sz w:val="20"/>
            <w:szCs w:val="20"/>
          </w:rPr>
          <w:t>popr</w:t>
        </w:r>
        <w:proofErr w:type="spellEnd"/>
        <w:r w:rsidRPr="00FA422B">
          <w:rPr>
            <w:rFonts w:cs="Tahoma"/>
            <w:sz w:val="20"/>
            <w:szCs w:val="20"/>
          </w:rPr>
          <w:t>.</w:t>
        </w:r>
      </w:hyperlink>
      <w:r w:rsidRPr="00FA422B">
        <w:rPr>
          <w:rFonts w:cs="Tahoma"/>
          <w:sz w:val="20"/>
          <w:szCs w:val="20"/>
        </w:rPr>
        <w:t>),</w:t>
      </w:r>
    </w:p>
    <w:p w14:paraId="21163120" w14:textId="77777777" w:rsidR="00E65F9E" w:rsidRPr="00FA422B" w:rsidRDefault="00E65F9E" w:rsidP="00AC1D76">
      <w:pPr>
        <w:keepNext/>
        <w:keepLines/>
        <w:numPr>
          <w:ilvl w:val="0"/>
          <w:numId w:val="6"/>
        </w:numPr>
        <w:jc w:val="both"/>
        <w:rPr>
          <w:rFonts w:cs="Tahoma"/>
          <w:sz w:val="20"/>
          <w:szCs w:val="20"/>
        </w:rPr>
      </w:pPr>
      <w:r w:rsidRPr="00FA422B">
        <w:rPr>
          <w:rFonts w:cs="Tahoma"/>
          <w:sz w:val="20"/>
          <w:szCs w:val="20"/>
        </w:rPr>
        <w:t xml:space="preserve">Zakon o motornih vozilih (Uradni list RS, št. 75/17 in 92/20 – </w:t>
      </w:r>
      <w:proofErr w:type="spellStart"/>
      <w:r w:rsidRPr="00FA422B">
        <w:rPr>
          <w:rFonts w:cs="Tahoma"/>
          <w:sz w:val="20"/>
          <w:szCs w:val="20"/>
        </w:rPr>
        <w:t>ZPrCP</w:t>
      </w:r>
      <w:proofErr w:type="spellEnd"/>
      <w:r w:rsidRPr="00FA422B">
        <w:rPr>
          <w:rFonts w:cs="Tahoma"/>
          <w:sz w:val="20"/>
          <w:szCs w:val="20"/>
        </w:rPr>
        <w:t>-E),</w:t>
      </w:r>
    </w:p>
    <w:p w14:paraId="6B675C6F" w14:textId="77777777" w:rsidR="00E65F9E" w:rsidRPr="00FA422B" w:rsidRDefault="00E65F9E" w:rsidP="00AC1D76">
      <w:pPr>
        <w:keepNext/>
        <w:keepLines/>
        <w:numPr>
          <w:ilvl w:val="0"/>
          <w:numId w:val="6"/>
        </w:numPr>
        <w:jc w:val="both"/>
        <w:rPr>
          <w:rFonts w:cs="Tahoma"/>
          <w:sz w:val="20"/>
          <w:szCs w:val="20"/>
        </w:rPr>
      </w:pPr>
      <w:r w:rsidRPr="00FA422B">
        <w:rPr>
          <w:rFonts w:cs="Tahoma"/>
          <w:sz w:val="20"/>
          <w:szCs w:val="20"/>
        </w:rPr>
        <w:t xml:space="preserve">Pravilnik o licencah za opravljanje prevozov v cestnem prometu (Uradni list RS, št. 67/07 in 102/20), </w:t>
      </w:r>
    </w:p>
    <w:p w14:paraId="7751F6EC" w14:textId="77777777" w:rsidR="00E65F9E" w:rsidRPr="00FA422B" w:rsidRDefault="00E65F9E" w:rsidP="00AC1D76">
      <w:pPr>
        <w:keepNext/>
        <w:keepLines/>
        <w:numPr>
          <w:ilvl w:val="0"/>
          <w:numId w:val="6"/>
        </w:numPr>
        <w:jc w:val="both"/>
        <w:rPr>
          <w:rFonts w:cs="Tahoma"/>
          <w:sz w:val="20"/>
          <w:szCs w:val="20"/>
        </w:rPr>
      </w:pPr>
      <w:r w:rsidRPr="00FA422B">
        <w:rPr>
          <w:rFonts w:cs="Tahoma"/>
          <w:sz w:val="20"/>
          <w:szCs w:val="20"/>
        </w:rPr>
        <w:t>ostalih podzakonskih predpisov, ki temeljijo na zgoraj navedenih zakonih ter vso ostalo veljavno in relevantno zakonodajo, ki se nanaša na predmet javnega naročila.</w:t>
      </w:r>
    </w:p>
    <w:p w14:paraId="1E7AAB74" w14:textId="77777777" w:rsidR="00931B78" w:rsidRPr="00FA422B" w:rsidRDefault="00931B78" w:rsidP="00AC1D76">
      <w:pPr>
        <w:keepNext/>
        <w:keepLines/>
        <w:jc w:val="both"/>
        <w:rPr>
          <w:rFonts w:cs="Tahoma"/>
          <w:sz w:val="20"/>
          <w:szCs w:val="20"/>
        </w:rPr>
      </w:pPr>
    </w:p>
    <w:p w14:paraId="63105462" w14:textId="77777777" w:rsidR="00931B78" w:rsidRPr="00FA422B" w:rsidRDefault="00931B78" w:rsidP="00AC1D76">
      <w:pPr>
        <w:keepNext/>
        <w:keepLines/>
        <w:numPr>
          <w:ilvl w:val="1"/>
          <w:numId w:val="3"/>
        </w:numPr>
        <w:jc w:val="both"/>
        <w:rPr>
          <w:rFonts w:cs="Tahoma"/>
          <w:b/>
          <w:sz w:val="20"/>
          <w:szCs w:val="20"/>
        </w:rPr>
      </w:pPr>
      <w:r w:rsidRPr="00FA422B">
        <w:rPr>
          <w:rFonts w:cs="Tahoma"/>
          <w:b/>
          <w:sz w:val="20"/>
          <w:szCs w:val="20"/>
        </w:rPr>
        <w:t>Opredelitev postopka odda</w:t>
      </w:r>
      <w:r w:rsidR="00F4205A" w:rsidRPr="00FA422B">
        <w:rPr>
          <w:rFonts w:cs="Tahoma"/>
          <w:b/>
          <w:sz w:val="20"/>
          <w:szCs w:val="20"/>
        </w:rPr>
        <w:t>je javnega naročila</w:t>
      </w:r>
    </w:p>
    <w:p w14:paraId="04822C3D" w14:textId="77777777" w:rsidR="00931B78" w:rsidRPr="00FA422B" w:rsidRDefault="00931B78" w:rsidP="00AC1D76">
      <w:pPr>
        <w:keepNext/>
        <w:keepLines/>
        <w:jc w:val="both"/>
        <w:rPr>
          <w:rFonts w:cs="Tahoma"/>
          <w:sz w:val="20"/>
          <w:szCs w:val="20"/>
        </w:rPr>
      </w:pPr>
    </w:p>
    <w:p w14:paraId="10E7E493" w14:textId="77777777" w:rsidR="009944C2" w:rsidRPr="00FA422B" w:rsidRDefault="009944C2" w:rsidP="00AC1D76">
      <w:pPr>
        <w:keepNext/>
        <w:keepLines/>
        <w:jc w:val="both"/>
        <w:rPr>
          <w:rFonts w:cs="Tahoma"/>
          <w:b/>
          <w:sz w:val="20"/>
          <w:szCs w:val="20"/>
          <w:lang w:val="x-none"/>
        </w:rPr>
      </w:pPr>
      <w:r w:rsidRPr="00FA422B">
        <w:rPr>
          <w:rFonts w:cs="Tahoma"/>
          <w:sz w:val="20"/>
          <w:szCs w:val="20"/>
          <w:lang w:val="x-none"/>
        </w:rPr>
        <w:t>Naročnik izvaja javno naročilo z</w:t>
      </w:r>
      <w:r w:rsidRPr="00FA422B">
        <w:rPr>
          <w:rFonts w:cs="Tahoma"/>
          <w:sz w:val="20"/>
          <w:szCs w:val="20"/>
        </w:rPr>
        <w:t xml:space="preserve"> uporabo </w:t>
      </w:r>
      <w:r w:rsidRPr="00FA422B">
        <w:rPr>
          <w:rFonts w:cs="Tahoma"/>
          <w:sz w:val="20"/>
          <w:szCs w:val="20"/>
          <w:lang w:val="x-none"/>
        </w:rPr>
        <w:t>postopka</w:t>
      </w:r>
      <w:r w:rsidRPr="00FA422B">
        <w:rPr>
          <w:rFonts w:cs="Tahoma"/>
          <w:sz w:val="20"/>
          <w:szCs w:val="20"/>
        </w:rPr>
        <w:t xml:space="preserve"> naročila male vrednosti </w:t>
      </w:r>
      <w:r w:rsidRPr="00FA422B">
        <w:rPr>
          <w:rFonts w:cs="Tahoma"/>
          <w:sz w:val="20"/>
          <w:szCs w:val="20"/>
          <w:lang w:val="x-none"/>
        </w:rPr>
        <w:t xml:space="preserve">v skladu s </w:t>
      </w:r>
      <w:r w:rsidRPr="00FA422B">
        <w:rPr>
          <w:rFonts w:cs="Tahoma"/>
          <w:sz w:val="20"/>
          <w:szCs w:val="20"/>
        </w:rPr>
        <w:t>47.</w:t>
      </w:r>
      <w:r w:rsidRPr="00FA422B">
        <w:rPr>
          <w:rFonts w:cs="Tahoma"/>
          <w:sz w:val="20"/>
          <w:szCs w:val="20"/>
          <w:lang w:val="x-none"/>
        </w:rPr>
        <w:t xml:space="preserve"> členom ZJN-</w:t>
      </w:r>
      <w:r w:rsidRPr="00FA422B">
        <w:rPr>
          <w:rFonts w:cs="Tahoma"/>
          <w:sz w:val="20"/>
          <w:szCs w:val="20"/>
        </w:rPr>
        <w:t>3</w:t>
      </w:r>
      <w:r w:rsidRPr="00FA422B">
        <w:rPr>
          <w:rFonts w:cs="Tahoma"/>
          <w:sz w:val="20"/>
          <w:szCs w:val="20"/>
          <w:lang w:val="x-none"/>
        </w:rPr>
        <w:t>. Naročnik bo o vseh odločitvah v skladu s 90. členom ZJN-3 obvestil ponudnike na način, da bo odločitev</w:t>
      </w:r>
      <w:r w:rsidRPr="00FA422B">
        <w:rPr>
          <w:rFonts w:cs="Tahoma"/>
          <w:sz w:val="20"/>
          <w:szCs w:val="20"/>
        </w:rPr>
        <w:t xml:space="preserve"> o (ne)oddaji javnega naročila</w:t>
      </w:r>
      <w:r w:rsidRPr="00FA422B">
        <w:rPr>
          <w:rFonts w:cs="Tahoma"/>
          <w:sz w:val="20"/>
          <w:szCs w:val="20"/>
          <w:lang w:val="x-none"/>
        </w:rPr>
        <w:t xml:space="preserve"> objavil na portalu javnih naročil.</w:t>
      </w:r>
      <w:r w:rsidRPr="00FA422B">
        <w:rPr>
          <w:rFonts w:cs="Tahoma"/>
          <w:b/>
          <w:sz w:val="20"/>
          <w:szCs w:val="20"/>
          <w:lang w:val="x-none"/>
        </w:rPr>
        <w:t xml:space="preserve"> </w:t>
      </w:r>
    </w:p>
    <w:p w14:paraId="779A7F65" w14:textId="77777777" w:rsidR="00E65F9E" w:rsidRPr="00FA422B" w:rsidRDefault="00E65F9E" w:rsidP="00AC1D76">
      <w:pPr>
        <w:keepNext/>
        <w:keepLines/>
        <w:jc w:val="both"/>
        <w:rPr>
          <w:rFonts w:cs="Tahoma"/>
          <w:sz w:val="20"/>
          <w:szCs w:val="20"/>
        </w:rPr>
      </w:pPr>
    </w:p>
    <w:p w14:paraId="7D16443E" w14:textId="77777777" w:rsidR="00201EFB" w:rsidRPr="00FA422B" w:rsidRDefault="00201EFB" w:rsidP="00AC1D76">
      <w:pPr>
        <w:keepNext/>
        <w:keepLines/>
        <w:numPr>
          <w:ilvl w:val="1"/>
          <w:numId w:val="3"/>
        </w:numPr>
        <w:jc w:val="both"/>
        <w:rPr>
          <w:rFonts w:cs="Tahoma"/>
          <w:b/>
          <w:sz w:val="20"/>
          <w:szCs w:val="20"/>
        </w:rPr>
      </w:pPr>
      <w:r w:rsidRPr="00FA422B">
        <w:rPr>
          <w:rFonts w:cs="Tahoma"/>
          <w:b/>
          <w:sz w:val="20"/>
          <w:szCs w:val="20"/>
        </w:rPr>
        <w:t>Jezik in denarna enota</w:t>
      </w:r>
    </w:p>
    <w:p w14:paraId="5A44F6C8" w14:textId="77777777" w:rsidR="00201EFB" w:rsidRPr="00FA422B" w:rsidRDefault="00201EFB" w:rsidP="00AC1D76">
      <w:pPr>
        <w:keepNext/>
        <w:keepLines/>
        <w:jc w:val="both"/>
        <w:rPr>
          <w:rFonts w:cs="Tahoma"/>
          <w:b/>
          <w:sz w:val="20"/>
          <w:szCs w:val="20"/>
        </w:rPr>
      </w:pPr>
    </w:p>
    <w:p w14:paraId="22BC4507" w14:textId="77777777" w:rsidR="00E65F9E" w:rsidRPr="00FA422B" w:rsidRDefault="00E65F9E" w:rsidP="00AC1D76">
      <w:pPr>
        <w:keepNext/>
        <w:keepLines/>
        <w:jc w:val="both"/>
        <w:rPr>
          <w:rFonts w:cs="Tahoma"/>
          <w:sz w:val="20"/>
          <w:szCs w:val="20"/>
        </w:rPr>
      </w:pPr>
      <w:r w:rsidRPr="00FA422B">
        <w:rPr>
          <w:rFonts w:cs="Tahoma"/>
          <w:sz w:val="20"/>
          <w:szCs w:val="20"/>
        </w:rPr>
        <w:t>Vsi dokumenti oz. dokazila v zvezi s ponudbo morajo biti napisani v slovenskem jeziku. V kolikor je originalno dokazilo v tujem jeziku je k ponudbi potrebni priložiti uradno preveden dokument takega originala, sicer si naročnik pridržuje pravico, da v fazi pregledovanja in ocenjevanja ponudb od ponudnika zahteva, da na lastne stroške (tj. stroške ponudnika) predložijo uradne prevode dokumentov/dokazil s strani sodnega tolmača za slovenski jezik, ki so predloženi v tujem jeziku.</w:t>
      </w:r>
      <w:r w:rsidRPr="00FA422B">
        <w:rPr>
          <w:rFonts w:ascii="Times New Roman" w:hAnsi="Times New Roman"/>
          <w:sz w:val="20"/>
          <w:szCs w:val="20"/>
        </w:rPr>
        <w:t xml:space="preserve"> </w:t>
      </w:r>
    </w:p>
    <w:p w14:paraId="2BB0E660" w14:textId="77777777" w:rsidR="00B7511F" w:rsidRPr="00FA422B" w:rsidRDefault="00B7511F" w:rsidP="00AC1D76">
      <w:pPr>
        <w:keepNext/>
        <w:keepLines/>
        <w:jc w:val="both"/>
        <w:rPr>
          <w:rFonts w:cs="Tahoma"/>
          <w:sz w:val="20"/>
          <w:szCs w:val="20"/>
        </w:rPr>
      </w:pPr>
    </w:p>
    <w:p w14:paraId="3C82B9A2" w14:textId="77777777" w:rsidR="00B7511F" w:rsidRPr="00FA422B" w:rsidRDefault="00B7511F" w:rsidP="00AC1D76">
      <w:pPr>
        <w:keepNext/>
        <w:keepLines/>
        <w:jc w:val="both"/>
        <w:rPr>
          <w:rFonts w:cs="Tahoma"/>
          <w:sz w:val="20"/>
          <w:szCs w:val="20"/>
        </w:rPr>
      </w:pPr>
      <w:r w:rsidRPr="00FA422B">
        <w:rPr>
          <w:rFonts w:cs="Tahoma"/>
          <w:sz w:val="20"/>
          <w:szCs w:val="20"/>
        </w:rPr>
        <w:lastRenderedPageBreak/>
        <w:t>Finančni podatki morajo biti podani v evrih, na do dve (2) decimalni mesti natančno.</w:t>
      </w:r>
    </w:p>
    <w:p w14:paraId="7E183DA3" w14:textId="77777777" w:rsidR="00D81FA5" w:rsidRPr="00FA422B" w:rsidRDefault="00D81FA5" w:rsidP="00AC1D76">
      <w:pPr>
        <w:keepNext/>
        <w:keepLines/>
        <w:jc w:val="both"/>
        <w:rPr>
          <w:rFonts w:cs="Tahoma"/>
          <w:sz w:val="20"/>
          <w:szCs w:val="20"/>
        </w:rPr>
      </w:pPr>
    </w:p>
    <w:p w14:paraId="0301827E" w14:textId="77777777" w:rsidR="009F4EE1" w:rsidRPr="00FA422B" w:rsidRDefault="009F4EE1" w:rsidP="00AC1D76">
      <w:pPr>
        <w:keepNext/>
        <w:keepLines/>
        <w:numPr>
          <w:ilvl w:val="1"/>
          <w:numId w:val="3"/>
        </w:numPr>
        <w:jc w:val="both"/>
        <w:rPr>
          <w:rFonts w:cs="Tahoma"/>
          <w:b/>
          <w:sz w:val="20"/>
          <w:szCs w:val="20"/>
        </w:rPr>
      </w:pPr>
      <w:r w:rsidRPr="00FA422B">
        <w:rPr>
          <w:rFonts w:cs="Tahoma"/>
          <w:b/>
          <w:sz w:val="20"/>
          <w:szCs w:val="20"/>
        </w:rPr>
        <w:t>Variantna ponudba in ponudba z opcijami</w:t>
      </w:r>
    </w:p>
    <w:p w14:paraId="6BF7BB04" w14:textId="77777777" w:rsidR="009F4EE1" w:rsidRPr="00FA422B" w:rsidRDefault="009F4EE1" w:rsidP="00AC1D76">
      <w:pPr>
        <w:keepNext/>
        <w:keepLines/>
        <w:jc w:val="both"/>
        <w:rPr>
          <w:rFonts w:cs="Tahoma"/>
          <w:sz w:val="20"/>
          <w:szCs w:val="20"/>
        </w:rPr>
      </w:pPr>
    </w:p>
    <w:p w14:paraId="19CE7ED8" w14:textId="77777777" w:rsidR="00256BC5" w:rsidRPr="00FA422B" w:rsidRDefault="00F674C1" w:rsidP="00AC1D76">
      <w:pPr>
        <w:keepNext/>
        <w:keepLines/>
        <w:tabs>
          <w:tab w:val="left" w:pos="2155"/>
        </w:tabs>
        <w:jc w:val="both"/>
        <w:rPr>
          <w:rFonts w:cs="Tahoma"/>
          <w:kern w:val="16"/>
          <w:sz w:val="20"/>
          <w:szCs w:val="20"/>
        </w:rPr>
      </w:pPr>
      <w:r w:rsidRPr="00FA422B">
        <w:rPr>
          <w:rFonts w:cs="Tahoma"/>
          <w:sz w:val="20"/>
          <w:szCs w:val="20"/>
        </w:rPr>
        <w:t xml:space="preserve">Ponudnik mora </w:t>
      </w:r>
      <w:r w:rsidR="00E82611" w:rsidRPr="00FA422B">
        <w:rPr>
          <w:rFonts w:cs="Tahoma"/>
          <w:sz w:val="20"/>
          <w:szCs w:val="20"/>
        </w:rPr>
        <w:t xml:space="preserve">ponuditi </w:t>
      </w:r>
      <w:r w:rsidR="00E65F9E" w:rsidRPr="00FA422B">
        <w:rPr>
          <w:rFonts w:cs="Tahoma"/>
          <w:sz w:val="20"/>
          <w:szCs w:val="20"/>
        </w:rPr>
        <w:t>storitve</w:t>
      </w:r>
      <w:r w:rsidR="00E82611" w:rsidRPr="00FA422B">
        <w:rPr>
          <w:rFonts w:cs="Tahoma"/>
          <w:sz w:val="20"/>
          <w:szCs w:val="20"/>
        </w:rPr>
        <w:t>, ki v celoti izpolnjuje vse zahteve naročnika, navedene v razpisni dokumentaciji.</w:t>
      </w:r>
      <w:r w:rsidRPr="00FA422B">
        <w:rPr>
          <w:rFonts w:cs="Tahoma"/>
          <w:sz w:val="20"/>
          <w:szCs w:val="20"/>
        </w:rPr>
        <w:t xml:space="preserve"> Variantnih in ponudb z opcijami naročnik ne bo sprejemal. </w:t>
      </w:r>
      <w:r w:rsidR="00256BC5" w:rsidRPr="00FA422B">
        <w:rPr>
          <w:rFonts w:cs="Tahoma"/>
          <w:kern w:val="16"/>
          <w:sz w:val="20"/>
          <w:szCs w:val="20"/>
        </w:rPr>
        <w:t>Naročnik bo ponudbo, ki bo vsebovala variantno ponudbo ali ponudbo z opcijami, zavrnil kot nedopustno.</w:t>
      </w:r>
    </w:p>
    <w:p w14:paraId="21E4EEBA" w14:textId="77777777" w:rsidR="004003F4" w:rsidRPr="00FA422B" w:rsidRDefault="004003F4" w:rsidP="00AC1D76">
      <w:pPr>
        <w:keepNext/>
        <w:keepLines/>
        <w:tabs>
          <w:tab w:val="left" w:pos="2155"/>
        </w:tabs>
        <w:jc w:val="both"/>
        <w:rPr>
          <w:rFonts w:cs="Tahoma"/>
          <w:kern w:val="16"/>
          <w:sz w:val="20"/>
          <w:szCs w:val="20"/>
        </w:rPr>
      </w:pPr>
    </w:p>
    <w:p w14:paraId="66A70945" w14:textId="77777777" w:rsidR="00201EFB" w:rsidRPr="00FA422B" w:rsidRDefault="00201EFB" w:rsidP="00AC1D76">
      <w:pPr>
        <w:keepNext/>
        <w:keepLines/>
        <w:numPr>
          <w:ilvl w:val="1"/>
          <w:numId w:val="3"/>
        </w:numPr>
        <w:jc w:val="both"/>
        <w:rPr>
          <w:rFonts w:cs="Tahoma"/>
          <w:b/>
          <w:sz w:val="20"/>
          <w:szCs w:val="20"/>
        </w:rPr>
      </w:pPr>
      <w:r w:rsidRPr="00FA422B">
        <w:rPr>
          <w:rFonts w:cs="Tahoma"/>
          <w:b/>
          <w:sz w:val="20"/>
          <w:szCs w:val="20"/>
        </w:rPr>
        <w:t xml:space="preserve">Dodatna pojasnila </w:t>
      </w:r>
      <w:bookmarkEnd w:id="0"/>
      <w:bookmarkEnd w:id="1"/>
      <w:bookmarkEnd w:id="2"/>
      <w:bookmarkEnd w:id="3"/>
      <w:bookmarkEnd w:id="4"/>
    </w:p>
    <w:p w14:paraId="311B82A5" w14:textId="77777777" w:rsidR="00201EFB" w:rsidRPr="00FA422B" w:rsidRDefault="00201EFB" w:rsidP="00AC1D76">
      <w:pPr>
        <w:keepNext/>
        <w:keepLines/>
        <w:jc w:val="both"/>
        <w:rPr>
          <w:rFonts w:cs="Tahoma"/>
          <w:sz w:val="20"/>
          <w:szCs w:val="20"/>
        </w:rPr>
      </w:pPr>
    </w:p>
    <w:p w14:paraId="076FC0F9" w14:textId="47A6F25F" w:rsidR="00E66247" w:rsidRPr="00FA422B" w:rsidRDefault="00E66247" w:rsidP="00AC1D76">
      <w:pPr>
        <w:keepNext/>
        <w:keepLines/>
        <w:jc w:val="both"/>
        <w:rPr>
          <w:sz w:val="20"/>
          <w:szCs w:val="20"/>
        </w:rPr>
      </w:pPr>
      <w:r w:rsidRPr="00FA422B">
        <w:rPr>
          <w:sz w:val="20"/>
          <w:szCs w:val="20"/>
        </w:rPr>
        <w:t xml:space="preserve">Dodatna pojasnila ali vprašanja o </w:t>
      </w:r>
      <w:r w:rsidRPr="00FA422B">
        <w:rPr>
          <w:rFonts w:cs="Tahoma"/>
          <w:sz w:val="20"/>
          <w:szCs w:val="20"/>
        </w:rPr>
        <w:t xml:space="preserve">razpisni dokumentaciji </w:t>
      </w:r>
      <w:r w:rsidRPr="00FA422B">
        <w:rPr>
          <w:sz w:val="20"/>
          <w:szCs w:val="20"/>
        </w:rPr>
        <w:t>lahko zainteresirani ponudniki zahtevajo samo preko Portala javnih naročil</w:t>
      </w:r>
      <w:r w:rsidR="00495105" w:rsidRPr="00FA422B">
        <w:rPr>
          <w:sz w:val="20"/>
          <w:szCs w:val="20"/>
        </w:rPr>
        <w:t xml:space="preserve">, vendar najkasneje do </w:t>
      </w:r>
      <w:r w:rsidR="00A6482F">
        <w:rPr>
          <w:sz w:val="20"/>
          <w:szCs w:val="20"/>
        </w:rPr>
        <w:t>šest</w:t>
      </w:r>
      <w:r w:rsidR="00495105" w:rsidRPr="00FA422B">
        <w:rPr>
          <w:sz w:val="20"/>
          <w:szCs w:val="20"/>
        </w:rPr>
        <w:t xml:space="preserve"> (</w:t>
      </w:r>
      <w:r w:rsidR="00A6482F">
        <w:rPr>
          <w:sz w:val="20"/>
          <w:szCs w:val="20"/>
        </w:rPr>
        <w:t>6</w:t>
      </w:r>
      <w:r w:rsidRPr="00FA422B">
        <w:rPr>
          <w:sz w:val="20"/>
          <w:szCs w:val="20"/>
        </w:rPr>
        <w:t xml:space="preserve">) koledarskih dni </w:t>
      </w:r>
      <w:r w:rsidR="00E32F6E" w:rsidRPr="00FA422B">
        <w:rPr>
          <w:sz w:val="20"/>
          <w:szCs w:val="20"/>
        </w:rPr>
        <w:t xml:space="preserve">(do 10:00 ure) </w:t>
      </w:r>
      <w:r w:rsidRPr="00FA422B">
        <w:rPr>
          <w:sz w:val="20"/>
          <w:szCs w:val="20"/>
        </w:rPr>
        <w:t>pred potekom roka za predložitev ponudb</w:t>
      </w:r>
      <w:r w:rsidR="00E32F6E" w:rsidRPr="00FA422B">
        <w:rPr>
          <w:sz w:val="20"/>
          <w:szCs w:val="20"/>
        </w:rPr>
        <w:t>.</w:t>
      </w:r>
      <w:r w:rsidRPr="00FA422B">
        <w:rPr>
          <w:sz w:val="20"/>
          <w:szCs w:val="20"/>
        </w:rPr>
        <w:t xml:space="preserve"> Odgovori oziroma pojasnila bodo objavljeni na Por</w:t>
      </w:r>
      <w:r w:rsidR="00495105" w:rsidRPr="00FA422B">
        <w:rPr>
          <w:sz w:val="20"/>
          <w:szCs w:val="20"/>
        </w:rPr>
        <w:t xml:space="preserve">talu javnih naročil, najkasneje </w:t>
      </w:r>
      <w:r w:rsidR="00E65F9E" w:rsidRPr="00FA422B">
        <w:rPr>
          <w:sz w:val="20"/>
          <w:szCs w:val="20"/>
        </w:rPr>
        <w:t>dva</w:t>
      </w:r>
      <w:r w:rsidR="00495105" w:rsidRPr="00FA422B">
        <w:rPr>
          <w:sz w:val="20"/>
          <w:szCs w:val="20"/>
        </w:rPr>
        <w:t xml:space="preserve"> (</w:t>
      </w:r>
      <w:r w:rsidR="00E65F9E" w:rsidRPr="00FA422B">
        <w:rPr>
          <w:sz w:val="20"/>
          <w:szCs w:val="20"/>
        </w:rPr>
        <w:t>2</w:t>
      </w:r>
      <w:r w:rsidRPr="00FA422B">
        <w:rPr>
          <w:sz w:val="20"/>
          <w:szCs w:val="20"/>
        </w:rPr>
        <w:t xml:space="preserve">) </w:t>
      </w:r>
      <w:r w:rsidR="004616AC" w:rsidRPr="00FA422B">
        <w:rPr>
          <w:sz w:val="20"/>
          <w:szCs w:val="20"/>
        </w:rPr>
        <w:t>koledarsk</w:t>
      </w:r>
      <w:r w:rsidR="002B5B6D">
        <w:rPr>
          <w:sz w:val="20"/>
          <w:szCs w:val="20"/>
        </w:rPr>
        <w:t>a</w:t>
      </w:r>
      <w:r w:rsidRPr="00FA422B">
        <w:rPr>
          <w:sz w:val="20"/>
          <w:szCs w:val="20"/>
        </w:rPr>
        <w:t xml:space="preserve"> dn</w:t>
      </w:r>
      <w:r w:rsidR="002B5B6D">
        <w:rPr>
          <w:sz w:val="20"/>
          <w:szCs w:val="20"/>
        </w:rPr>
        <w:t>eva</w:t>
      </w:r>
      <w:r w:rsidRPr="00FA422B">
        <w:rPr>
          <w:sz w:val="20"/>
          <w:szCs w:val="20"/>
        </w:rPr>
        <w:t xml:space="preserve"> pred </w:t>
      </w:r>
      <w:r w:rsidR="00A6482F">
        <w:rPr>
          <w:sz w:val="20"/>
          <w:szCs w:val="20"/>
        </w:rPr>
        <w:t>potekom roka za predložitev ponudb</w:t>
      </w:r>
      <w:r w:rsidRPr="00FA422B">
        <w:rPr>
          <w:sz w:val="20"/>
          <w:szCs w:val="20"/>
        </w:rPr>
        <w:t>, pod pogojem, da bo zahteva posredovana pravočasno. Na drugače posredovane zahteve za dodatna pojasnila ali vprašanja naročnik ni dolžan odgovoriti.</w:t>
      </w:r>
    </w:p>
    <w:p w14:paraId="654AB971" w14:textId="77777777" w:rsidR="00E66247" w:rsidRPr="00FA422B" w:rsidRDefault="00E66247" w:rsidP="00AC1D76">
      <w:pPr>
        <w:keepNext/>
        <w:keepLines/>
        <w:jc w:val="both"/>
        <w:rPr>
          <w:rFonts w:cs="Tahoma"/>
          <w:sz w:val="20"/>
          <w:szCs w:val="20"/>
        </w:rPr>
      </w:pPr>
    </w:p>
    <w:p w14:paraId="7EB90B99" w14:textId="77777777" w:rsidR="00256BC5" w:rsidRPr="00FA422B" w:rsidRDefault="00256BC5" w:rsidP="00AC1D76">
      <w:pPr>
        <w:keepNext/>
        <w:keepLines/>
        <w:numPr>
          <w:ilvl w:val="1"/>
          <w:numId w:val="3"/>
        </w:numPr>
        <w:jc w:val="both"/>
        <w:rPr>
          <w:rFonts w:cs="Tahoma"/>
          <w:b/>
          <w:sz w:val="20"/>
          <w:szCs w:val="20"/>
        </w:rPr>
      </w:pPr>
      <w:r w:rsidRPr="00FA422B">
        <w:rPr>
          <w:rFonts w:cs="Tahoma"/>
          <w:b/>
          <w:sz w:val="20"/>
          <w:szCs w:val="20"/>
        </w:rPr>
        <w:t>Skupna ponudba</w:t>
      </w:r>
    </w:p>
    <w:p w14:paraId="1BFEEDD6" w14:textId="77777777" w:rsidR="00256BC5" w:rsidRPr="00FA422B" w:rsidRDefault="00256BC5" w:rsidP="00AC1D76">
      <w:pPr>
        <w:keepNext/>
        <w:keepLines/>
        <w:jc w:val="both"/>
        <w:rPr>
          <w:rFonts w:cs="Tahoma"/>
          <w:sz w:val="20"/>
          <w:szCs w:val="20"/>
        </w:rPr>
      </w:pPr>
    </w:p>
    <w:p w14:paraId="1DF6EAF5" w14:textId="77777777" w:rsidR="00B45A62" w:rsidRPr="00FA422B" w:rsidRDefault="00B45A62" w:rsidP="00AC1D76">
      <w:pPr>
        <w:keepNext/>
        <w:keepLines/>
        <w:spacing w:after="120"/>
        <w:jc w:val="both"/>
        <w:rPr>
          <w:rFonts w:cs="Tahoma"/>
          <w:sz w:val="20"/>
          <w:szCs w:val="20"/>
        </w:rPr>
      </w:pPr>
      <w:r w:rsidRPr="00FA422B">
        <w:rPr>
          <w:rFonts w:cs="Tahoma"/>
          <w:sz w:val="20"/>
          <w:szCs w:val="20"/>
        </w:rPr>
        <w:t>Ponudbo lahko predloži skupina gospodarskih subjektov (ponudnikov), ki morajo predložiti pravni akt o skupni izvedbi naročila (Obrazec 1 k Prilogi 1), ki mora opredeliti:</w:t>
      </w:r>
    </w:p>
    <w:p w14:paraId="24A08608" w14:textId="77777777" w:rsidR="00B45A62" w:rsidRPr="00FA422B" w:rsidRDefault="00B45A62" w:rsidP="00AC1D76">
      <w:pPr>
        <w:keepNext/>
        <w:keepLines/>
        <w:numPr>
          <w:ilvl w:val="0"/>
          <w:numId w:val="19"/>
        </w:numPr>
        <w:jc w:val="both"/>
        <w:rPr>
          <w:rFonts w:cs="Tahoma"/>
          <w:sz w:val="20"/>
          <w:szCs w:val="20"/>
        </w:rPr>
      </w:pPr>
      <w:r w:rsidRPr="00FA422B">
        <w:rPr>
          <w:rFonts w:cs="Tahoma"/>
          <w:sz w:val="20"/>
          <w:szCs w:val="20"/>
        </w:rPr>
        <w:t xml:space="preserve">navedba, kateri izmed partnerjev iz skupine ponudnikov je pooblaščen za komuniciranje z naročnikom do sklenitve </w:t>
      </w:r>
      <w:r w:rsidR="00EA7C8D" w:rsidRPr="00FA422B">
        <w:rPr>
          <w:rFonts w:cs="Tahoma"/>
          <w:sz w:val="20"/>
          <w:szCs w:val="20"/>
        </w:rPr>
        <w:t>pogodbe</w:t>
      </w:r>
      <w:r w:rsidRPr="00FA422B">
        <w:rPr>
          <w:rFonts w:cs="Tahoma"/>
          <w:sz w:val="20"/>
          <w:szCs w:val="20"/>
        </w:rPr>
        <w:t>,</w:t>
      </w:r>
    </w:p>
    <w:p w14:paraId="3D42B041" w14:textId="77777777" w:rsidR="00B45A62" w:rsidRPr="00FA422B" w:rsidRDefault="00B45A62" w:rsidP="00AC1D76">
      <w:pPr>
        <w:keepNext/>
        <w:keepLines/>
        <w:numPr>
          <w:ilvl w:val="0"/>
          <w:numId w:val="19"/>
        </w:numPr>
        <w:jc w:val="both"/>
        <w:rPr>
          <w:rFonts w:cs="Tahoma"/>
          <w:sz w:val="20"/>
          <w:szCs w:val="20"/>
        </w:rPr>
      </w:pPr>
      <w:r w:rsidRPr="00FA422B">
        <w:rPr>
          <w:rFonts w:cs="Tahoma"/>
          <w:sz w:val="20"/>
          <w:szCs w:val="20"/>
        </w:rPr>
        <w:t>navedba vodilnega partnerja in pooblastilo vodilnemu partnerju,</w:t>
      </w:r>
    </w:p>
    <w:p w14:paraId="4270952A" w14:textId="77777777" w:rsidR="00B45A62" w:rsidRPr="00FA422B" w:rsidRDefault="00B45A62" w:rsidP="00AC1D76">
      <w:pPr>
        <w:keepNext/>
        <w:keepLines/>
        <w:numPr>
          <w:ilvl w:val="0"/>
          <w:numId w:val="19"/>
        </w:numPr>
        <w:jc w:val="both"/>
        <w:rPr>
          <w:rFonts w:cs="Tahoma"/>
          <w:sz w:val="20"/>
          <w:szCs w:val="20"/>
        </w:rPr>
      </w:pPr>
      <w:r w:rsidRPr="00FA422B">
        <w:rPr>
          <w:rFonts w:cs="Tahoma"/>
          <w:sz w:val="20"/>
          <w:szCs w:val="20"/>
        </w:rPr>
        <w:t>naloge in odgovornosti posameznih partnerjev iz skupine ponudnikov v zvezi z izvedbo predmeta javnega naročila (področje dela) z navedbo vrednosti in deležev del vsakega izmed partnerjev,</w:t>
      </w:r>
    </w:p>
    <w:p w14:paraId="74174725" w14:textId="77777777" w:rsidR="00B45A62" w:rsidRPr="00FA422B" w:rsidRDefault="00B45A62" w:rsidP="00AC1D76">
      <w:pPr>
        <w:keepNext/>
        <w:keepLines/>
        <w:numPr>
          <w:ilvl w:val="0"/>
          <w:numId w:val="19"/>
        </w:numPr>
        <w:jc w:val="both"/>
        <w:rPr>
          <w:rFonts w:cs="Tahoma"/>
          <w:sz w:val="20"/>
          <w:szCs w:val="20"/>
        </w:rPr>
      </w:pPr>
      <w:r w:rsidRPr="00FA422B">
        <w:rPr>
          <w:rFonts w:cs="Tahoma"/>
          <w:sz w:val="20"/>
          <w:szCs w:val="20"/>
        </w:rPr>
        <w:t xml:space="preserve">podpisnike </w:t>
      </w:r>
      <w:r w:rsidR="00EA7C8D" w:rsidRPr="00FA422B">
        <w:rPr>
          <w:rFonts w:cs="Tahoma"/>
          <w:sz w:val="20"/>
          <w:szCs w:val="20"/>
        </w:rPr>
        <w:t>pogodbe</w:t>
      </w:r>
      <w:r w:rsidRPr="00FA422B">
        <w:rPr>
          <w:rFonts w:cs="Tahoma"/>
          <w:sz w:val="20"/>
          <w:szCs w:val="20"/>
        </w:rPr>
        <w:t xml:space="preserve"> (opredelitev ali so podpisniki vsi člani skupine ponudnikov ali pooblaščen član iz skupine ponudnikov),</w:t>
      </w:r>
    </w:p>
    <w:p w14:paraId="3C113CF2" w14:textId="77777777" w:rsidR="00B45A62" w:rsidRPr="00FA422B" w:rsidRDefault="00B45A62" w:rsidP="00AC1D76">
      <w:pPr>
        <w:keepNext/>
        <w:keepLines/>
        <w:numPr>
          <w:ilvl w:val="0"/>
          <w:numId w:val="19"/>
        </w:numPr>
        <w:jc w:val="both"/>
        <w:rPr>
          <w:rFonts w:cs="Tahoma"/>
          <w:sz w:val="20"/>
          <w:szCs w:val="20"/>
        </w:rPr>
      </w:pPr>
      <w:r w:rsidRPr="00FA422B">
        <w:rPr>
          <w:rFonts w:cs="Tahoma"/>
          <w:sz w:val="20"/>
          <w:szCs w:val="20"/>
        </w:rPr>
        <w:t>medsebojno odgovornost posameznega partnerja iz skupine ponudnikov za izvedbo naročila,</w:t>
      </w:r>
    </w:p>
    <w:p w14:paraId="7C5BD5F8" w14:textId="77777777" w:rsidR="00B45A62" w:rsidRPr="00FA422B" w:rsidRDefault="00B45A62" w:rsidP="00AC1D76">
      <w:pPr>
        <w:keepNext/>
        <w:keepLines/>
        <w:numPr>
          <w:ilvl w:val="0"/>
          <w:numId w:val="19"/>
        </w:numPr>
        <w:jc w:val="both"/>
        <w:rPr>
          <w:rFonts w:cs="Tahoma"/>
          <w:sz w:val="20"/>
          <w:szCs w:val="20"/>
        </w:rPr>
      </w:pPr>
      <w:r w:rsidRPr="00FA422B">
        <w:rPr>
          <w:rFonts w:cs="Tahoma"/>
          <w:sz w:val="20"/>
          <w:szCs w:val="20"/>
        </w:rPr>
        <w:t xml:space="preserve">neomejeno solidarno odgovornost posameznega partnerja iz skupine ponudnikov do naročnika glede vseh </w:t>
      </w:r>
      <w:r w:rsidR="00EA7C8D" w:rsidRPr="00FA422B">
        <w:rPr>
          <w:rFonts w:cs="Tahoma"/>
          <w:sz w:val="20"/>
          <w:szCs w:val="20"/>
        </w:rPr>
        <w:t xml:space="preserve">pogodbenih </w:t>
      </w:r>
      <w:r w:rsidRPr="00FA422B">
        <w:rPr>
          <w:rFonts w:cs="Tahoma"/>
          <w:sz w:val="20"/>
          <w:szCs w:val="20"/>
        </w:rPr>
        <w:t xml:space="preserve">obveznosti (v primeru neizpolnjevanja </w:t>
      </w:r>
      <w:r w:rsidR="00EA7C8D" w:rsidRPr="00FA422B">
        <w:rPr>
          <w:rFonts w:cs="Tahoma"/>
          <w:sz w:val="20"/>
          <w:szCs w:val="20"/>
        </w:rPr>
        <w:t xml:space="preserve">pogodbenih </w:t>
      </w:r>
      <w:r w:rsidRPr="00FA422B">
        <w:rPr>
          <w:rFonts w:cs="Tahoma"/>
          <w:sz w:val="20"/>
          <w:szCs w:val="20"/>
        </w:rPr>
        <w:t>obveznosti</w:t>
      </w:r>
      <w:r w:rsidR="007A3404" w:rsidRPr="00FA422B">
        <w:rPr>
          <w:rFonts w:cs="Tahoma"/>
          <w:sz w:val="20"/>
          <w:szCs w:val="20"/>
        </w:rPr>
        <w:t xml:space="preserve"> </w:t>
      </w:r>
      <w:r w:rsidRPr="00FA422B">
        <w:rPr>
          <w:rFonts w:cs="Tahoma"/>
          <w:sz w:val="20"/>
          <w:szCs w:val="20"/>
        </w:rPr>
        <w:t xml:space="preserve">posameznega partnerja iz skupine ponudnikov), </w:t>
      </w:r>
    </w:p>
    <w:p w14:paraId="6A2C84ED" w14:textId="77777777" w:rsidR="00B45A62" w:rsidRPr="00FA422B" w:rsidRDefault="00B45A62" w:rsidP="00AC1D76">
      <w:pPr>
        <w:keepNext/>
        <w:keepLines/>
        <w:numPr>
          <w:ilvl w:val="0"/>
          <w:numId w:val="19"/>
        </w:numPr>
        <w:jc w:val="both"/>
        <w:rPr>
          <w:rFonts w:cs="Tahoma"/>
          <w:sz w:val="20"/>
          <w:szCs w:val="20"/>
        </w:rPr>
      </w:pPr>
      <w:r w:rsidRPr="00FA422B">
        <w:rPr>
          <w:rFonts w:cs="Tahoma"/>
          <w:sz w:val="20"/>
          <w:szCs w:val="20"/>
        </w:rPr>
        <w:t xml:space="preserve">glavnega nosilca izvedbe </w:t>
      </w:r>
      <w:r w:rsidR="00EA7C8D" w:rsidRPr="00FA422B">
        <w:rPr>
          <w:rFonts w:cs="Tahoma"/>
          <w:sz w:val="20"/>
          <w:szCs w:val="20"/>
        </w:rPr>
        <w:t xml:space="preserve">pogodbenih </w:t>
      </w:r>
      <w:r w:rsidRPr="00FA422B">
        <w:rPr>
          <w:rFonts w:cs="Tahoma"/>
          <w:sz w:val="20"/>
          <w:szCs w:val="20"/>
        </w:rPr>
        <w:t>obveznosti, katerim bo naročnik komuniciral,</w:t>
      </w:r>
    </w:p>
    <w:p w14:paraId="48F45F6C" w14:textId="77777777" w:rsidR="00B45A62" w:rsidRPr="00FA422B" w:rsidRDefault="00B45A62" w:rsidP="00AC1D76">
      <w:pPr>
        <w:keepNext/>
        <w:keepLines/>
        <w:numPr>
          <w:ilvl w:val="0"/>
          <w:numId w:val="19"/>
        </w:numPr>
        <w:jc w:val="both"/>
        <w:rPr>
          <w:rFonts w:cs="Tahoma"/>
          <w:sz w:val="20"/>
          <w:szCs w:val="20"/>
        </w:rPr>
      </w:pPr>
      <w:r w:rsidRPr="00FA422B">
        <w:rPr>
          <w:rFonts w:cs="Tahoma"/>
          <w:sz w:val="20"/>
          <w:szCs w:val="20"/>
        </w:rPr>
        <w:t>nosilce finančnih obračunov in transakcij z navedbo transakcijskega računa, preko katerega se bo izvajalo plačevanje izvedenih obveznosti,</w:t>
      </w:r>
    </w:p>
    <w:p w14:paraId="61FD9E94" w14:textId="77777777" w:rsidR="00B45A62" w:rsidRPr="00FA422B" w:rsidRDefault="00B45A62" w:rsidP="00AC1D76">
      <w:pPr>
        <w:keepNext/>
        <w:keepLines/>
        <w:numPr>
          <w:ilvl w:val="0"/>
          <w:numId w:val="19"/>
        </w:numPr>
        <w:jc w:val="both"/>
        <w:rPr>
          <w:rFonts w:cs="Tahoma"/>
          <w:sz w:val="20"/>
          <w:szCs w:val="20"/>
        </w:rPr>
      </w:pPr>
      <w:r w:rsidRPr="00FA422B">
        <w:rPr>
          <w:rFonts w:cs="Tahoma"/>
          <w:sz w:val="20"/>
          <w:szCs w:val="20"/>
        </w:rPr>
        <w:t>določila v primeru izstopa partnerja, ter pod kakšnimi pogoji lahko pride do izstopa posameznega partnerja,</w:t>
      </w:r>
    </w:p>
    <w:p w14:paraId="59B986A1" w14:textId="77777777" w:rsidR="00B45A62" w:rsidRPr="00FA422B" w:rsidRDefault="00FD0943" w:rsidP="00AC1D76">
      <w:pPr>
        <w:keepNext/>
        <w:keepLines/>
        <w:numPr>
          <w:ilvl w:val="0"/>
          <w:numId w:val="19"/>
        </w:numPr>
        <w:jc w:val="both"/>
        <w:rPr>
          <w:rFonts w:cs="Tahoma"/>
          <w:sz w:val="20"/>
          <w:szCs w:val="20"/>
        </w:rPr>
      </w:pPr>
      <w:r w:rsidRPr="00FA422B">
        <w:rPr>
          <w:rFonts w:cs="Tahoma"/>
          <w:sz w:val="20"/>
          <w:szCs w:val="20"/>
        </w:rPr>
        <w:t>nosilca</w:t>
      </w:r>
      <w:r w:rsidR="00B45A62" w:rsidRPr="00FA422B">
        <w:rPr>
          <w:rFonts w:cs="Tahoma"/>
          <w:sz w:val="20"/>
          <w:szCs w:val="20"/>
        </w:rPr>
        <w:t xml:space="preserve"> finančnih zavarovanj</w:t>
      </w:r>
      <w:r w:rsidRPr="00FA422B">
        <w:rPr>
          <w:rFonts w:cs="Tahoma"/>
          <w:sz w:val="20"/>
          <w:szCs w:val="20"/>
        </w:rPr>
        <w:t>,</w:t>
      </w:r>
      <w:r w:rsidR="00B45A62" w:rsidRPr="00FA422B">
        <w:rPr>
          <w:rFonts w:cs="Tahoma"/>
          <w:sz w:val="20"/>
          <w:szCs w:val="20"/>
        </w:rPr>
        <w:t xml:space="preserve"> </w:t>
      </w:r>
    </w:p>
    <w:p w14:paraId="3D6EB9C9" w14:textId="77777777" w:rsidR="00B45A62" w:rsidRPr="00FA422B" w:rsidRDefault="00B45A62" w:rsidP="00AC1D76">
      <w:pPr>
        <w:keepNext/>
        <w:keepLines/>
        <w:numPr>
          <w:ilvl w:val="0"/>
          <w:numId w:val="20"/>
        </w:numPr>
        <w:ind w:left="714" w:hanging="357"/>
        <w:jc w:val="both"/>
        <w:rPr>
          <w:rFonts w:cs="Tahoma"/>
          <w:sz w:val="20"/>
          <w:szCs w:val="20"/>
        </w:rPr>
      </w:pPr>
      <w:r w:rsidRPr="00FA422B">
        <w:rPr>
          <w:rFonts w:cs="Tahoma"/>
          <w:sz w:val="20"/>
          <w:szCs w:val="20"/>
        </w:rPr>
        <w:t>obveznost članov skupine ponudnikov, da morajo o vseh spremembah pravnega akta o skupni izvedbi naročila, redno obveščati naročnika.</w:t>
      </w:r>
    </w:p>
    <w:p w14:paraId="5BDA320E" w14:textId="77777777" w:rsidR="00256BC5" w:rsidRPr="00FA422B" w:rsidRDefault="00256BC5" w:rsidP="00AC1D76">
      <w:pPr>
        <w:keepNext/>
        <w:keepLines/>
        <w:jc w:val="both"/>
        <w:rPr>
          <w:rFonts w:cs="Tahoma"/>
          <w:sz w:val="20"/>
          <w:szCs w:val="20"/>
        </w:rPr>
      </w:pPr>
    </w:p>
    <w:p w14:paraId="5CBF1B5A" w14:textId="77777777" w:rsidR="00256BC5" w:rsidRPr="00FA422B" w:rsidRDefault="00256BC5" w:rsidP="00AC1D76">
      <w:pPr>
        <w:keepNext/>
        <w:keepLines/>
        <w:jc w:val="both"/>
        <w:rPr>
          <w:rFonts w:cs="Tahoma"/>
          <w:sz w:val="20"/>
          <w:szCs w:val="20"/>
        </w:rPr>
      </w:pPr>
      <w:r w:rsidRPr="00FA422B">
        <w:rPr>
          <w:rFonts w:cs="Tahoma"/>
          <w:sz w:val="20"/>
          <w:szCs w:val="20"/>
        </w:rPr>
        <w:t xml:space="preserve">Pravni akt o skupni izvedbi naročila se priloži </w:t>
      </w:r>
      <w:r w:rsidR="00B2727F" w:rsidRPr="00FA422B">
        <w:rPr>
          <w:rFonts w:cs="Tahoma"/>
          <w:sz w:val="20"/>
          <w:szCs w:val="20"/>
        </w:rPr>
        <w:t>P</w:t>
      </w:r>
      <w:r w:rsidRPr="00FA422B">
        <w:rPr>
          <w:rFonts w:cs="Tahoma"/>
          <w:sz w:val="20"/>
          <w:szCs w:val="20"/>
        </w:rPr>
        <w:t>rilogi 1.</w:t>
      </w:r>
    </w:p>
    <w:p w14:paraId="2A89247D" w14:textId="77777777" w:rsidR="00256BC5" w:rsidRPr="00FA422B" w:rsidRDefault="00256BC5" w:rsidP="00AC1D76">
      <w:pPr>
        <w:keepNext/>
        <w:keepLines/>
        <w:jc w:val="both"/>
        <w:rPr>
          <w:rFonts w:cs="Tahoma"/>
          <w:sz w:val="20"/>
          <w:szCs w:val="20"/>
        </w:rPr>
      </w:pPr>
    </w:p>
    <w:p w14:paraId="6A498C40" w14:textId="77777777" w:rsidR="00B45A62" w:rsidRPr="00FA422B" w:rsidRDefault="00B45A62" w:rsidP="00AC1D76">
      <w:pPr>
        <w:keepNext/>
        <w:keepLines/>
        <w:tabs>
          <w:tab w:val="left" w:pos="180"/>
        </w:tabs>
        <w:jc w:val="both"/>
        <w:rPr>
          <w:rFonts w:cs="Tahoma"/>
          <w:sz w:val="20"/>
          <w:szCs w:val="20"/>
        </w:rPr>
      </w:pPr>
      <w:r w:rsidRPr="00FA422B">
        <w:rPr>
          <w:rFonts w:cs="Tahoma"/>
          <w:sz w:val="20"/>
          <w:szCs w:val="20"/>
        </w:rPr>
        <w:t xml:space="preserve">V primeru skupne ponudbe, </w:t>
      </w:r>
      <w:r w:rsidR="002F111A" w:rsidRPr="00FA422B">
        <w:rPr>
          <w:rFonts w:cs="Tahoma"/>
          <w:sz w:val="20"/>
          <w:szCs w:val="20"/>
        </w:rPr>
        <w:t>pogodbo</w:t>
      </w:r>
      <w:r w:rsidRPr="00FA422B">
        <w:rPr>
          <w:rFonts w:cs="Tahoma"/>
          <w:sz w:val="20"/>
          <w:szCs w:val="20"/>
        </w:rPr>
        <w:t xml:space="preserve"> podpišejo vsi partnerji v skupni ponudbi, če v pravnem aktu ni drugače določeno. Vsak član skupine izvajalcev v okviru skupne ponudbe odgovarja naročniku neomejeno solidarno.</w:t>
      </w:r>
    </w:p>
    <w:p w14:paraId="22965FF9" w14:textId="77777777" w:rsidR="00B45A62" w:rsidRPr="00FA422B" w:rsidRDefault="00B45A62" w:rsidP="00AC1D76">
      <w:pPr>
        <w:keepNext/>
        <w:keepLines/>
        <w:jc w:val="both"/>
        <w:rPr>
          <w:rFonts w:cs="Tahoma"/>
          <w:sz w:val="20"/>
          <w:szCs w:val="20"/>
        </w:rPr>
      </w:pPr>
    </w:p>
    <w:p w14:paraId="7DEC9C6F" w14:textId="60622832" w:rsidR="00B45A62" w:rsidRDefault="00B45A62" w:rsidP="00AC1D76">
      <w:pPr>
        <w:keepNext/>
        <w:keepLines/>
        <w:jc w:val="both"/>
        <w:rPr>
          <w:rFonts w:cs="Tahoma"/>
          <w:sz w:val="20"/>
          <w:szCs w:val="20"/>
        </w:rPr>
      </w:pPr>
      <w:r w:rsidRPr="00FA422B">
        <w:rPr>
          <w:rFonts w:cs="Tahoma"/>
          <w:sz w:val="20"/>
          <w:szCs w:val="20"/>
        </w:rPr>
        <w:t xml:space="preserve">V primeru skupne ponudbe mora glavni (vodilni) ponudnik za vse partnerje v skupni ponudbi k ponudbi predložiti zahtevana dokazila, v skladu z razpisno dokumentacijo. </w:t>
      </w:r>
    </w:p>
    <w:p w14:paraId="30ACEFD0" w14:textId="77777777" w:rsidR="009679DD" w:rsidRPr="00FA422B" w:rsidRDefault="009679DD" w:rsidP="00AC1D76">
      <w:pPr>
        <w:keepNext/>
        <w:keepLines/>
        <w:jc w:val="both"/>
        <w:rPr>
          <w:rFonts w:cs="Tahoma"/>
          <w:sz w:val="20"/>
          <w:szCs w:val="20"/>
        </w:rPr>
      </w:pPr>
    </w:p>
    <w:p w14:paraId="4C6AA839" w14:textId="77777777" w:rsidR="00256BC5" w:rsidRPr="00FA422B" w:rsidRDefault="00256BC5" w:rsidP="00AC1D76">
      <w:pPr>
        <w:keepNext/>
        <w:keepLines/>
        <w:numPr>
          <w:ilvl w:val="1"/>
          <w:numId w:val="3"/>
        </w:numPr>
        <w:jc w:val="both"/>
        <w:rPr>
          <w:rFonts w:cs="Tahoma"/>
          <w:b/>
          <w:sz w:val="20"/>
          <w:szCs w:val="20"/>
        </w:rPr>
      </w:pPr>
      <w:r w:rsidRPr="00FA422B">
        <w:rPr>
          <w:rFonts w:cs="Tahoma"/>
          <w:b/>
          <w:sz w:val="20"/>
          <w:szCs w:val="20"/>
        </w:rPr>
        <w:t>Ponudba s podizvajalci</w:t>
      </w:r>
    </w:p>
    <w:p w14:paraId="32C46069" w14:textId="77777777" w:rsidR="00256BC5" w:rsidRPr="00FA422B" w:rsidRDefault="00256BC5" w:rsidP="00AC1D76">
      <w:pPr>
        <w:keepNext/>
        <w:keepLines/>
        <w:jc w:val="both"/>
        <w:rPr>
          <w:rFonts w:cs="Tahoma"/>
          <w:sz w:val="20"/>
          <w:szCs w:val="20"/>
        </w:rPr>
      </w:pPr>
    </w:p>
    <w:p w14:paraId="32B35D7C" w14:textId="77777777" w:rsidR="000F0388" w:rsidRPr="00FA422B" w:rsidRDefault="000F0388" w:rsidP="00AC1D76">
      <w:pPr>
        <w:keepNext/>
        <w:keepLines/>
        <w:spacing w:after="120"/>
        <w:jc w:val="both"/>
        <w:rPr>
          <w:rFonts w:cs="Tahoma"/>
          <w:sz w:val="20"/>
          <w:szCs w:val="20"/>
        </w:rPr>
      </w:pPr>
      <w:r w:rsidRPr="00FA422B">
        <w:rPr>
          <w:rFonts w:cs="Tahoma"/>
          <w:sz w:val="20"/>
          <w:szCs w:val="20"/>
        </w:rPr>
        <w:t>V kolikor namerava ponudnik izvajati predmet javnega naročil s podizvajalci, mora v ponudbi:</w:t>
      </w:r>
    </w:p>
    <w:p w14:paraId="26162083" w14:textId="77777777" w:rsidR="000F0388" w:rsidRPr="00FA422B" w:rsidRDefault="000F0388" w:rsidP="00AC1D76">
      <w:pPr>
        <w:keepNext/>
        <w:keepLines/>
        <w:numPr>
          <w:ilvl w:val="0"/>
          <w:numId w:val="20"/>
        </w:numPr>
        <w:ind w:left="714" w:hanging="357"/>
        <w:jc w:val="both"/>
        <w:rPr>
          <w:rFonts w:cs="Tahoma"/>
          <w:sz w:val="20"/>
          <w:szCs w:val="20"/>
        </w:rPr>
      </w:pPr>
      <w:r w:rsidRPr="00FA422B">
        <w:rPr>
          <w:rFonts w:cs="Tahoma"/>
          <w:sz w:val="20"/>
          <w:szCs w:val="20"/>
        </w:rPr>
        <w:t>predložiti izpolnjene priloge razpisne dokumentacije, ki se nanašajo na podizvajalce,</w:t>
      </w:r>
    </w:p>
    <w:p w14:paraId="39E9F97D" w14:textId="77777777" w:rsidR="000F0388" w:rsidRPr="00FA422B" w:rsidRDefault="000F0388" w:rsidP="00AC1D76">
      <w:pPr>
        <w:keepNext/>
        <w:keepLines/>
        <w:numPr>
          <w:ilvl w:val="0"/>
          <w:numId w:val="20"/>
        </w:numPr>
        <w:ind w:left="714" w:hanging="357"/>
        <w:jc w:val="both"/>
        <w:rPr>
          <w:rFonts w:cs="Tahoma"/>
          <w:sz w:val="20"/>
          <w:szCs w:val="20"/>
        </w:rPr>
      </w:pPr>
      <w:r w:rsidRPr="00FA422B">
        <w:rPr>
          <w:rFonts w:cs="Tahoma"/>
          <w:sz w:val="20"/>
          <w:szCs w:val="20"/>
        </w:rPr>
        <w:t xml:space="preserve">navesti vse podizvajalce ter vsak del javnega naročila, ki ga namerava oddati v </w:t>
      </w:r>
      <w:proofErr w:type="spellStart"/>
      <w:r w:rsidRPr="00FA422B">
        <w:rPr>
          <w:rFonts w:cs="Tahoma"/>
          <w:sz w:val="20"/>
          <w:szCs w:val="20"/>
        </w:rPr>
        <w:t>podizvajanje</w:t>
      </w:r>
      <w:proofErr w:type="spellEnd"/>
      <w:r w:rsidRPr="00FA422B">
        <w:rPr>
          <w:rFonts w:cs="Tahoma"/>
          <w:sz w:val="20"/>
          <w:szCs w:val="20"/>
        </w:rPr>
        <w:t>,</w:t>
      </w:r>
    </w:p>
    <w:p w14:paraId="6014F737" w14:textId="77777777" w:rsidR="000F0388" w:rsidRPr="00FA422B" w:rsidRDefault="000F0388" w:rsidP="00AC1D76">
      <w:pPr>
        <w:keepNext/>
        <w:keepLines/>
        <w:numPr>
          <w:ilvl w:val="0"/>
          <w:numId w:val="20"/>
        </w:numPr>
        <w:ind w:left="714" w:hanging="357"/>
        <w:jc w:val="both"/>
        <w:rPr>
          <w:rFonts w:cs="Tahoma"/>
          <w:sz w:val="20"/>
          <w:szCs w:val="20"/>
        </w:rPr>
      </w:pPr>
      <w:r w:rsidRPr="00FA422B">
        <w:rPr>
          <w:rFonts w:cs="Tahoma"/>
          <w:sz w:val="20"/>
          <w:szCs w:val="20"/>
        </w:rPr>
        <w:t>navesti kontaktne podatke in zakonite zastopnike predlaganih podizvajalcev,</w:t>
      </w:r>
    </w:p>
    <w:p w14:paraId="1F5CEBC6" w14:textId="77777777" w:rsidR="000F0388" w:rsidRPr="00FA422B" w:rsidRDefault="000F0388" w:rsidP="00AC1D76">
      <w:pPr>
        <w:keepNext/>
        <w:keepLines/>
        <w:numPr>
          <w:ilvl w:val="0"/>
          <w:numId w:val="20"/>
        </w:numPr>
        <w:ind w:left="714" w:hanging="357"/>
        <w:jc w:val="both"/>
        <w:rPr>
          <w:rFonts w:cs="Tahoma"/>
          <w:sz w:val="20"/>
          <w:szCs w:val="20"/>
        </w:rPr>
      </w:pPr>
      <w:r w:rsidRPr="00FA422B">
        <w:rPr>
          <w:rFonts w:cs="Tahoma"/>
          <w:sz w:val="20"/>
          <w:szCs w:val="20"/>
        </w:rPr>
        <w:lastRenderedPageBreak/>
        <w:t>predložiti Prilogo 3/2 IZJAVA O IZPOLNJEVANJU SPOSOBNOSTI PODIZVAJALCA/DRUGEGA SUBJEKTA,</w:t>
      </w:r>
    </w:p>
    <w:p w14:paraId="4ACDC8E5" w14:textId="77777777" w:rsidR="000F0388" w:rsidRPr="00FA422B" w:rsidRDefault="000F0388" w:rsidP="00AC1D76">
      <w:pPr>
        <w:keepNext/>
        <w:keepLines/>
        <w:numPr>
          <w:ilvl w:val="0"/>
          <w:numId w:val="20"/>
        </w:numPr>
        <w:ind w:left="714" w:hanging="357"/>
        <w:jc w:val="both"/>
        <w:rPr>
          <w:rFonts w:cs="Tahoma"/>
          <w:sz w:val="20"/>
          <w:szCs w:val="20"/>
        </w:rPr>
      </w:pPr>
      <w:r w:rsidRPr="00FA422B">
        <w:rPr>
          <w:rFonts w:cs="Tahoma"/>
          <w:kern w:val="16"/>
          <w:sz w:val="20"/>
          <w:szCs w:val="20"/>
        </w:rPr>
        <w:t>predložiti izpolnjeno, podpisano in žigosano</w:t>
      </w:r>
      <w:r w:rsidRPr="00FA422B">
        <w:rPr>
          <w:rFonts w:cs="Tahoma"/>
          <w:sz w:val="20"/>
          <w:szCs w:val="20"/>
        </w:rPr>
        <w:t xml:space="preserve"> Prilogo 3/3 IZJAVA FIZIČNE OSEBE,</w:t>
      </w:r>
    </w:p>
    <w:p w14:paraId="53A0DB59" w14:textId="77777777" w:rsidR="000F0388" w:rsidRPr="00FA422B" w:rsidRDefault="000F0388" w:rsidP="00AC1D76">
      <w:pPr>
        <w:keepNext/>
        <w:keepLines/>
        <w:numPr>
          <w:ilvl w:val="0"/>
          <w:numId w:val="20"/>
        </w:numPr>
        <w:ind w:left="714" w:hanging="357"/>
        <w:jc w:val="both"/>
        <w:rPr>
          <w:rFonts w:cs="Tahoma"/>
          <w:sz w:val="20"/>
          <w:szCs w:val="20"/>
        </w:rPr>
      </w:pPr>
      <w:r w:rsidRPr="00FA422B">
        <w:rPr>
          <w:rFonts w:cs="Tahoma"/>
          <w:kern w:val="16"/>
          <w:sz w:val="20"/>
          <w:szCs w:val="20"/>
        </w:rPr>
        <w:t>predložiti izpolnjeno, podpisano in žigosano</w:t>
      </w:r>
      <w:r w:rsidRPr="00FA422B">
        <w:rPr>
          <w:rFonts w:cs="Tahoma"/>
          <w:sz w:val="20"/>
          <w:szCs w:val="20"/>
        </w:rPr>
        <w:t xml:space="preserve"> Prilogo 3/4 IZJAVA O UDELEŽBI FIZIČNIH IN PRAVNIH OSEB V LASTNIŠTVU GOSPODARSKEGA SUBJEKTA</w:t>
      </w:r>
      <w:r w:rsidRPr="00FA422B">
        <w:rPr>
          <w:rFonts w:cs="Tahoma"/>
          <w:bCs/>
          <w:sz w:val="20"/>
          <w:szCs w:val="20"/>
        </w:rPr>
        <w:t>,</w:t>
      </w:r>
    </w:p>
    <w:p w14:paraId="5D0BBD39" w14:textId="77777777" w:rsidR="000F0388" w:rsidRPr="00FA422B" w:rsidRDefault="000F0388" w:rsidP="00AC1D76">
      <w:pPr>
        <w:keepNext/>
        <w:keepLines/>
        <w:numPr>
          <w:ilvl w:val="0"/>
          <w:numId w:val="20"/>
        </w:numPr>
        <w:ind w:left="714" w:hanging="357"/>
        <w:jc w:val="both"/>
        <w:rPr>
          <w:rFonts w:cs="Tahoma"/>
          <w:sz w:val="20"/>
          <w:szCs w:val="20"/>
        </w:rPr>
      </w:pPr>
      <w:r w:rsidRPr="00FA422B">
        <w:rPr>
          <w:rFonts w:cs="Tahoma"/>
          <w:kern w:val="16"/>
          <w:sz w:val="20"/>
          <w:szCs w:val="20"/>
        </w:rPr>
        <w:t>predložiti izpolnjeno, podpisano in žigosano</w:t>
      </w:r>
      <w:r w:rsidRPr="00FA422B">
        <w:rPr>
          <w:rFonts w:cs="Tahoma"/>
          <w:sz w:val="20"/>
          <w:szCs w:val="20"/>
        </w:rPr>
        <w:t xml:space="preserve"> Prilogo 4/1 SEZNAM PODIZVAJALCEV IN ZAHTEVA ZA NEPOSREDNO PLAČILO,</w:t>
      </w:r>
    </w:p>
    <w:p w14:paraId="26671005" w14:textId="77777777" w:rsidR="000F0388" w:rsidRPr="00FA422B" w:rsidRDefault="000F0388" w:rsidP="00AC1D76">
      <w:pPr>
        <w:keepNext/>
        <w:keepLines/>
        <w:numPr>
          <w:ilvl w:val="0"/>
          <w:numId w:val="20"/>
        </w:numPr>
        <w:ind w:left="714" w:hanging="357"/>
        <w:jc w:val="both"/>
        <w:rPr>
          <w:rFonts w:cs="Tahoma"/>
          <w:sz w:val="20"/>
          <w:szCs w:val="20"/>
        </w:rPr>
      </w:pPr>
      <w:r w:rsidRPr="00FA422B">
        <w:rPr>
          <w:rFonts w:cs="Tahoma"/>
          <w:kern w:val="16"/>
          <w:sz w:val="20"/>
          <w:szCs w:val="20"/>
        </w:rPr>
        <w:t>predložiti izpolnjen, podpisan in žigosan</w:t>
      </w:r>
      <w:r w:rsidRPr="00FA422B">
        <w:rPr>
          <w:rFonts w:cs="Tahoma"/>
          <w:sz w:val="20"/>
          <w:szCs w:val="20"/>
        </w:rPr>
        <w:t xml:space="preserve"> Obrazec 1 k Prilogi 4/1 POOBLASTILO PONUDNIKA (v primeru zahteve posameznega podizvajalca za neposredna plačila, da naročnik na podlagi potrjenega računa oziroma situacije s strani glavnega izvajalca/ponudnika neposredno plačuje podizvajalcu),</w:t>
      </w:r>
    </w:p>
    <w:p w14:paraId="5ADE6143" w14:textId="77777777" w:rsidR="000F0388" w:rsidRPr="00FA422B" w:rsidRDefault="000F0388" w:rsidP="00AC1D76">
      <w:pPr>
        <w:keepNext/>
        <w:keepLines/>
        <w:numPr>
          <w:ilvl w:val="0"/>
          <w:numId w:val="20"/>
        </w:numPr>
        <w:ind w:left="714" w:hanging="357"/>
        <w:jc w:val="both"/>
        <w:rPr>
          <w:rFonts w:cs="Tahoma"/>
          <w:sz w:val="20"/>
          <w:szCs w:val="20"/>
        </w:rPr>
      </w:pPr>
      <w:r w:rsidRPr="00FA422B">
        <w:rPr>
          <w:rFonts w:cs="Tahoma"/>
          <w:kern w:val="16"/>
          <w:sz w:val="20"/>
          <w:szCs w:val="20"/>
        </w:rPr>
        <w:t>predložiti izpolnjen, podpisan in žigosan</w:t>
      </w:r>
      <w:r w:rsidRPr="00FA422B">
        <w:rPr>
          <w:rFonts w:cs="Tahoma"/>
          <w:sz w:val="20"/>
          <w:szCs w:val="20"/>
        </w:rPr>
        <w:t xml:space="preserve"> Obrazec 2 k Prilogi 4/1 SOGLASJE PODIZVAJALCEV (v primeru zahteve posameznega podizvajalca za neposredna plačila, na podlagi katerega naročnik namesto ponudnika poravna podizvajalčevo terjatev do ponudnika),</w:t>
      </w:r>
    </w:p>
    <w:p w14:paraId="20463231" w14:textId="77777777" w:rsidR="000F0388" w:rsidRPr="00FA422B" w:rsidRDefault="000F0388" w:rsidP="00AC1D76">
      <w:pPr>
        <w:keepNext/>
        <w:keepLines/>
        <w:numPr>
          <w:ilvl w:val="0"/>
          <w:numId w:val="20"/>
        </w:numPr>
        <w:ind w:left="714" w:hanging="357"/>
        <w:jc w:val="both"/>
        <w:rPr>
          <w:rFonts w:cs="Tahoma"/>
          <w:sz w:val="20"/>
          <w:szCs w:val="20"/>
        </w:rPr>
      </w:pPr>
      <w:r w:rsidRPr="00FA422B">
        <w:rPr>
          <w:rFonts w:cs="Tahoma"/>
          <w:kern w:val="16"/>
          <w:sz w:val="20"/>
          <w:szCs w:val="20"/>
        </w:rPr>
        <w:t xml:space="preserve">predložiti sklenjen </w:t>
      </w:r>
      <w:r w:rsidRPr="00FA422B">
        <w:rPr>
          <w:rFonts w:cs="Tahoma"/>
          <w:sz w:val="20"/>
          <w:szCs w:val="20"/>
        </w:rPr>
        <w:t>SPORAZUM O MEDSEBOJNEM SODELOVANJU (med ponudnikom in posameznim podizvajalcem) (Obrazec 3 k Prilogi 4/1).</w:t>
      </w:r>
    </w:p>
    <w:p w14:paraId="40003607" w14:textId="77777777" w:rsidR="000F0388" w:rsidRPr="00FA422B" w:rsidRDefault="000F0388" w:rsidP="00AC1D76">
      <w:pPr>
        <w:keepNext/>
        <w:keepLines/>
        <w:jc w:val="both"/>
        <w:rPr>
          <w:rFonts w:cs="Tahoma"/>
          <w:sz w:val="20"/>
          <w:szCs w:val="20"/>
        </w:rPr>
      </w:pPr>
    </w:p>
    <w:p w14:paraId="6325752B" w14:textId="77777777" w:rsidR="000F0388" w:rsidRPr="00FA422B" w:rsidRDefault="000F0388" w:rsidP="00AC1D76">
      <w:pPr>
        <w:keepNext/>
        <w:keepLines/>
        <w:jc w:val="both"/>
        <w:rPr>
          <w:rFonts w:cs="Tahoma"/>
          <w:sz w:val="20"/>
          <w:szCs w:val="20"/>
        </w:rPr>
      </w:pPr>
      <w:r w:rsidRPr="00FA422B">
        <w:rPr>
          <w:rFonts w:cs="Tahoma"/>
          <w:sz w:val="20"/>
          <w:szCs w:val="20"/>
        </w:rPr>
        <w:t>Naročnik bo zavrnil vsakega podizvajalca, če zanj obstajajo razlogi za izključitev iz tč. 3.1. razpisne dokumentacije. Ponudnik mora za posameznega podizvajalca priložiti enaka dokazila za izpolnjevanje pogojev, določenih v prejšnjem stavku, kot jih mora priložiti zase, razen pri pogojih, kjer so že predvidena dokazila, ki jih mora podizvajalec predložiti.</w:t>
      </w:r>
    </w:p>
    <w:p w14:paraId="2F0CEF87" w14:textId="77777777" w:rsidR="000F0388" w:rsidRPr="00FA422B" w:rsidRDefault="000F0388" w:rsidP="00AC1D76">
      <w:pPr>
        <w:keepNext/>
        <w:keepLines/>
        <w:jc w:val="both"/>
        <w:rPr>
          <w:rFonts w:cs="Tahoma"/>
          <w:sz w:val="20"/>
          <w:szCs w:val="20"/>
        </w:rPr>
      </w:pPr>
    </w:p>
    <w:p w14:paraId="1E4DE004" w14:textId="77777777" w:rsidR="000F0388" w:rsidRPr="00FA422B" w:rsidRDefault="000F0388" w:rsidP="00AC1D76">
      <w:pPr>
        <w:keepNext/>
        <w:keepLines/>
        <w:jc w:val="both"/>
        <w:rPr>
          <w:rFonts w:cs="Tahoma"/>
          <w:sz w:val="20"/>
          <w:szCs w:val="20"/>
        </w:rPr>
      </w:pPr>
      <w:r w:rsidRPr="00FA422B">
        <w:rPr>
          <w:rFonts w:cs="Tahoma"/>
          <w:sz w:val="20"/>
          <w:szCs w:val="20"/>
        </w:rPr>
        <w:t>Ponudnik, kateremu bo javno naročilo oddano, bo v razmerju do naročnika v celoti odgovarjal za izvedbo prejetega naročila, ne glede na število podizvajalcev.</w:t>
      </w:r>
    </w:p>
    <w:p w14:paraId="2C97C85B" w14:textId="77777777" w:rsidR="000F0388" w:rsidRPr="00FA422B" w:rsidRDefault="000F0388" w:rsidP="00AC1D76">
      <w:pPr>
        <w:keepNext/>
        <w:keepLines/>
        <w:jc w:val="both"/>
        <w:rPr>
          <w:rFonts w:cs="Tahoma"/>
          <w:sz w:val="20"/>
          <w:szCs w:val="20"/>
        </w:rPr>
      </w:pPr>
    </w:p>
    <w:p w14:paraId="55EE08CC" w14:textId="77777777" w:rsidR="000F0388" w:rsidRPr="00FA422B" w:rsidRDefault="000F0388" w:rsidP="00AC1D76">
      <w:pPr>
        <w:keepNext/>
        <w:keepLines/>
        <w:numPr>
          <w:ilvl w:val="12"/>
          <w:numId w:val="0"/>
        </w:numPr>
        <w:jc w:val="both"/>
        <w:rPr>
          <w:rFonts w:ascii="Times New Roman" w:hAnsi="Times New Roman"/>
          <w:sz w:val="20"/>
          <w:szCs w:val="20"/>
        </w:rPr>
      </w:pPr>
      <w:r w:rsidRPr="00FA422B">
        <w:rPr>
          <w:rFonts w:cs="Tahoma"/>
          <w:kern w:val="16"/>
          <w:sz w:val="20"/>
          <w:szCs w:val="20"/>
        </w:rPr>
        <w:t xml:space="preserve">Ponudnik, ki izvaja javno naročilo z enim ali več podizvajalci, mora v celoti upoštevati obveznosti iz 94. člena ZJN-3 in zahteve iz razpisne dokumentacije, ter za vse navedene podizvajalce predložiti izpolnjene, podpisane in žigosane zahtevane obrazce iz razpisne dokumentacije. </w:t>
      </w:r>
    </w:p>
    <w:p w14:paraId="27D46DBA" w14:textId="77777777" w:rsidR="000F0388" w:rsidRPr="00FA422B" w:rsidRDefault="000F0388" w:rsidP="00AC1D76">
      <w:pPr>
        <w:keepNext/>
        <w:keepLines/>
        <w:jc w:val="both"/>
        <w:rPr>
          <w:rFonts w:cs="Tahoma"/>
          <w:sz w:val="20"/>
          <w:szCs w:val="20"/>
        </w:rPr>
      </w:pPr>
    </w:p>
    <w:p w14:paraId="1B823677" w14:textId="77777777" w:rsidR="000F0388" w:rsidRPr="00FA422B" w:rsidRDefault="000F0388" w:rsidP="00AC1D76">
      <w:pPr>
        <w:keepNext/>
        <w:keepLines/>
        <w:jc w:val="both"/>
        <w:rPr>
          <w:rFonts w:cs="Tahoma"/>
          <w:sz w:val="20"/>
          <w:szCs w:val="20"/>
        </w:rPr>
      </w:pPr>
      <w:r w:rsidRPr="00FA422B">
        <w:rPr>
          <w:rFonts w:cs="Tahoma"/>
          <w:kern w:val="16"/>
          <w:sz w:val="20"/>
          <w:szCs w:val="20"/>
        </w:rPr>
        <w:t>Le če podizvajalec v skladu in na način, določen v drugem in tretjem odstavku 94. člena ZJN-3, zahteva neposredno plačilo, se šteje, da je neposredno plačilo podizvajalcu obvezno v skladu s ZJN-3 in obveznost zavezuje naročnika in glavnega izvajalca.</w:t>
      </w:r>
    </w:p>
    <w:p w14:paraId="6D70280D" w14:textId="77777777" w:rsidR="000F0388" w:rsidRPr="00FA422B" w:rsidRDefault="000F0388" w:rsidP="00AC1D76">
      <w:pPr>
        <w:keepNext/>
        <w:keepLines/>
        <w:jc w:val="both"/>
        <w:rPr>
          <w:rFonts w:cs="Tahoma"/>
          <w:sz w:val="20"/>
          <w:szCs w:val="20"/>
        </w:rPr>
      </w:pPr>
    </w:p>
    <w:p w14:paraId="02BD7D1A" w14:textId="77777777" w:rsidR="000F0388" w:rsidRPr="00FA422B" w:rsidRDefault="000F0388" w:rsidP="00AC1D76">
      <w:pPr>
        <w:keepNext/>
        <w:keepLines/>
        <w:jc w:val="both"/>
        <w:rPr>
          <w:rFonts w:cs="Tahoma"/>
          <w:sz w:val="20"/>
          <w:szCs w:val="20"/>
        </w:rPr>
      </w:pPr>
      <w:r w:rsidRPr="00FA422B">
        <w:rPr>
          <w:rFonts w:cs="Tahoma"/>
          <w:sz w:val="20"/>
          <w:szCs w:val="20"/>
        </w:rPr>
        <w:t>Če neposredno plačilo podizvajalcu ni obvezno v skladu s 94. členom ZJN-3, mora naročnik od glavnega izvajalca zahtevati, da mu najpozneje v 60 dneh od plačila končnega računa oziroma situacije pošlje svojo pisno izjavo in pisno izjavo podizvajalca, da je podizvajalec prejel plačilo za izvedene gradnje ali storitve oziroma dobavljeno blago, neposredno povezano s predmetom javnega naročila.</w:t>
      </w:r>
    </w:p>
    <w:p w14:paraId="3A750405" w14:textId="77777777" w:rsidR="000F0388" w:rsidRPr="00FA422B" w:rsidRDefault="000F0388" w:rsidP="00AC1D76">
      <w:pPr>
        <w:keepNext/>
        <w:keepLines/>
        <w:jc w:val="both"/>
        <w:rPr>
          <w:rFonts w:cs="Tahoma"/>
          <w:sz w:val="20"/>
          <w:szCs w:val="20"/>
        </w:rPr>
      </w:pPr>
    </w:p>
    <w:p w14:paraId="362808CA" w14:textId="77777777" w:rsidR="000F0388" w:rsidRPr="00FA422B" w:rsidRDefault="000F0388" w:rsidP="00AC1D76">
      <w:pPr>
        <w:keepNext/>
        <w:keepLines/>
        <w:jc w:val="both"/>
        <w:rPr>
          <w:rFonts w:cs="Tahoma"/>
          <w:sz w:val="20"/>
          <w:szCs w:val="20"/>
        </w:rPr>
      </w:pPr>
      <w:r w:rsidRPr="00FA422B">
        <w:rPr>
          <w:rFonts w:cs="Tahoma"/>
          <w:sz w:val="20"/>
          <w:szCs w:val="20"/>
        </w:rPr>
        <w:t>Glavni izvajalec mora svojemu računu ali situaciji priložiti račun ali situacijo podizvajalca, ki ga je predhodno potrdil.</w:t>
      </w:r>
    </w:p>
    <w:p w14:paraId="38E5F71D" w14:textId="77777777" w:rsidR="000F0388" w:rsidRPr="00FA422B" w:rsidRDefault="000F0388" w:rsidP="00AC1D76">
      <w:pPr>
        <w:keepNext/>
        <w:keepLines/>
        <w:jc w:val="both"/>
        <w:rPr>
          <w:rFonts w:cs="Tahoma"/>
          <w:sz w:val="20"/>
          <w:szCs w:val="20"/>
        </w:rPr>
      </w:pPr>
    </w:p>
    <w:p w14:paraId="6945E32F" w14:textId="77777777" w:rsidR="000F0388" w:rsidRPr="00FA422B" w:rsidRDefault="000F0388" w:rsidP="00AC1D76">
      <w:pPr>
        <w:keepNext/>
        <w:keepLines/>
        <w:numPr>
          <w:ilvl w:val="12"/>
          <w:numId w:val="0"/>
        </w:numPr>
        <w:jc w:val="both"/>
        <w:rPr>
          <w:rFonts w:cs="Tahoma"/>
          <w:kern w:val="16"/>
          <w:sz w:val="20"/>
          <w:szCs w:val="20"/>
        </w:rPr>
      </w:pPr>
      <w:r w:rsidRPr="00FA422B">
        <w:rPr>
          <w:rFonts w:cs="Tahoma"/>
          <w:kern w:val="16"/>
          <w:sz w:val="20"/>
          <w:szCs w:val="20"/>
        </w:rPr>
        <w:t xml:space="preserve">V kolikor ponudnik ne ravna v skladu s 94. člena ZJN-3, bo naročnik Državni revizijski komisiji podal predlog za uvedbo postopka o prekršku iz 2. točke prvega odstavka 112. člena ZJN-3, kot to določa sedmi odstavek 94. člena ZJN-3. </w:t>
      </w:r>
    </w:p>
    <w:p w14:paraId="39295F23" w14:textId="77777777" w:rsidR="00E5736C" w:rsidRPr="00FA422B" w:rsidRDefault="00E5736C" w:rsidP="00AC1D76">
      <w:pPr>
        <w:keepNext/>
        <w:keepLines/>
        <w:numPr>
          <w:ilvl w:val="12"/>
          <w:numId w:val="0"/>
        </w:numPr>
        <w:jc w:val="both"/>
        <w:rPr>
          <w:rFonts w:cs="Tahoma"/>
          <w:kern w:val="16"/>
          <w:sz w:val="20"/>
          <w:szCs w:val="20"/>
        </w:rPr>
      </w:pPr>
    </w:p>
    <w:p w14:paraId="03338C1F" w14:textId="77777777" w:rsidR="000F0388" w:rsidRPr="00FA422B" w:rsidRDefault="000F0388" w:rsidP="00AC1D76">
      <w:pPr>
        <w:keepNext/>
        <w:keepLines/>
        <w:jc w:val="both"/>
        <w:rPr>
          <w:rFonts w:cs="Tahoma"/>
          <w:i/>
          <w:sz w:val="20"/>
          <w:szCs w:val="20"/>
        </w:rPr>
      </w:pPr>
      <w:r w:rsidRPr="00FA422B">
        <w:rPr>
          <w:rFonts w:cs="Tahoma"/>
          <w:i/>
          <w:sz w:val="20"/>
          <w:szCs w:val="20"/>
        </w:rPr>
        <w:t>V kolikor ponudnik ne oddaja ponudbe z nobenim podizvajalcem, mu ni potrebno izpolniti/priložiti prilog, ki se nanašajo na podizvajalce.</w:t>
      </w:r>
    </w:p>
    <w:p w14:paraId="37D199EA" w14:textId="77777777" w:rsidR="002C73B7" w:rsidRPr="00FA422B" w:rsidRDefault="002C73B7" w:rsidP="00AC1D76">
      <w:pPr>
        <w:keepNext/>
        <w:keepLines/>
        <w:tabs>
          <w:tab w:val="left" w:pos="1725"/>
        </w:tabs>
        <w:jc w:val="both"/>
        <w:rPr>
          <w:rFonts w:cs="Tahoma"/>
          <w:sz w:val="20"/>
          <w:szCs w:val="20"/>
        </w:rPr>
      </w:pPr>
    </w:p>
    <w:p w14:paraId="7F0A652B" w14:textId="77777777" w:rsidR="00256BC5" w:rsidRPr="00FA422B" w:rsidRDefault="00256BC5" w:rsidP="00AC1D76">
      <w:pPr>
        <w:keepNext/>
        <w:keepLines/>
        <w:numPr>
          <w:ilvl w:val="1"/>
          <w:numId w:val="3"/>
        </w:numPr>
        <w:jc w:val="both"/>
        <w:rPr>
          <w:rFonts w:cs="Tahoma"/>
          <w:b/>
          <w:sz w:val="20"/>
          <w:szCs w:val="20"/>
        </w:rPr>
      </w:pPr>
      <w:r w:rsidRPr="00FA422B">
        <w:rPr>
          <w:rFonts w:cs="Tahoma"/>
          <w:b/>
          <w:sz w:val="20"/>
          <w:szCs w:val="20"/>
        </w:rPr>
        <w:t>Uporaba zmogljivosti drugih subjektov</w:t>
      </w:r>
    </w:p>
    <w:p w14:paraId="4CD8278B" w14:textId="77777777" w:rsidR="00256BC5" w:rsidRPr="00FA422B" w:rsidRDefault="00256BC5" w:rsidP="00AC1D76">
      <w:pPr>
        <w:keepNext/>
        <w:keepLines/>
        <w:jc w:val="both"/>
        <w:rPr>
          <w:rFonts w:cs="Tahoma"/>
          <w:sz w:val="20"/>
          <w:szCs w:val="20"/>
        </w:rPr>
      </w:pPr>
    </w:p>
    <w:p w14:paraId="1B71E254" w14:textId="77777777" w:rsidR="000F0388" w:rsidRPr="00FA422B" w:rsidRDefault="000F0388" w:rsidP="00AC1D76">
      <w:pPr>
        <w:keepNext/>
        <w:keepLines/>
        <w:jc w:val="both"/>
        <w:rPr>
          <w:rFonts w:cs="Tahoma"/>
          <w:sz w:val="20"/>
          <w:szCs w:val="20"/>
        </w:rPr>
      </w:pPr>
      <w:r w:rsidRPr="00FA422B">
        <w:rPr>
          <w:rFonts w:cs="Tahoma"/>
          <w:sz w:val="20"/>
          <w:szCs w:val="20"/>
        </w:rPr>
        <w:t>Ponudnik lahko za izvedbo javnega naročila uporabi zmogljivosti drugih subjektov, kot to določa 81. člen ZJN-3, pri čemer pri subjektih, katerih zmogljivosti bo uporabljal ponudnik, ne smejo obstajati razlogi za izključitev iz sodelovanja v postopku javnega naročanja iz točke 3.1 razpisne dokumentacije.</w:t>
      </w:r>
    </w:p>
    <w:p w14:paraId="75D85246" w14:textId="77777777" w:rsidR="000F0388" w:rsidRPr="00FA422B" w:rsidRDefault="000F0388" w:rsidP="00AC1D76">
      <w:pPr>
        <w:keepNext/>
        <w:keepLines/>
        <w:ind w:right="-2"/>
        <w:jc w:val="both"/>
        <w:rPr>
          <w:rFonts w:cs="Tahoma"/>
          <w:sz w:val="20"/>
          <w:szCs w:val="20"/>
        </w:rPr>
      </w:pPr>
      <w:r w:rsidRPr="00FA422B">
        <w:rPr>
          <w:rFonts w:cs="Tahoma"/>
          <w:sz w:val="20"/>
          <w:szCs w:val="20"/>
        </w:rPr>
        <w:t xml:space="preserve">Če želi ponudnik uporabiti zmogljivosti drugih subjektov, mora v ponudbi dokazati, da bo imel na voljo sredstva, na primer s predložitvijo zagotovil teh subjektov za ta namen. Naročnik bo v tem primeru ravnal v skladu s drugim odstavkom 81. člena ZJN-3. </w:t>
      </w:r>
    </w:p>
    <w:p w14:paraId="06D942B1" w14:textId="77777777" w:rsidR="000F0388" w:rsidRPr="00FA422B" w:rsidRDefault="000F0388" w:rsidP="00AC1D76">
      <w:pPr>
        <w:keepNext/>
        <w:keepLines/>
        <w:autoSpaceDE w:val="0"/>
        <w:autoSpaceDN w:val="0"/>
        <w:adjustRightInd w:val="0"/>
        <w:jc w:val="both"/>
        <w:rPr>
          <w:rFonts w:cs="Tahoma"/>
          <w:sz w:val="20"/>
          <w:szCs w:val="20"/>
        </w:rPr>
      </w:pPr>
    </w:p>
    <w:p w14:paraId="57E02C22" w14:textId="77777777" w:rsidR="000F0388" w:rsidRPr="00FA422B" w:rsidRDefault="000F0388" w:rsidP="00AC1D76">
      <w:pPr>
        <w:keepNext/>
        <w:keepLines/>
        <w:autoSpaceDE w:val="0"/>
        <w:autoSpaceDN w:val="0"/>
        <w:adjustRightInd w:val="0"/>
        <w:jc w:val="both"/>
        <w:rPr>
          <w:rFonts w:cs="Tahoma"/>
          <w:sz w:val="20"/>
          <w:szCs w:val="20"/>
        </w:rPr>
      </w:pPr>
      <w:r w:rsidRPr="00FA422B">
        <w:rPr>
          <w:rFonts w:cs="Tahoma"/>
          <w:sz w:val="20"/>
          <w:szCs w:val="20"/>
        </w:rPr>
        <w:lastRenderedPageBreak/>
        <w:t xml:space="preserve">O uporabi zmogljivosti drugih subjektov govorimo, ko drugi subjekt </w:t>
      </w:r>
      <w:r w:rsidRPr="00FA422B">
        <w:rPr>
          <w:rFonts w:cs="Tahoma"/>
          <w:sz w:val="20"/>
          <w:szCs w:val="20"/>
          <w:u w:val="single"/>
        </w:rPr>
        <w:t>ni neposredno udeležen pri sami izvedbi naročila</w:t>
      </w:r>
      <w:r w:rsidRPr="00FA422B">
        <w:rPr>
          <w:rFonts w:cs="Tahoma"/>
          <w:sz w:val="20"/>
          <w:szCs w:val="20"/>
        </w:rPr>
        <w:t xml:space="preserve">, temveč ponudniku le npr. posodi določeno opremo, tehnična sredstva, mehanizacijo itd.. Če bo drugi subjekt z zmogljivostmi, s katerimi razpolaga in na katere se sklicuje ponudnik, </w:t>
      </w:r>
      <w:r w:rsidRPr="00FA422B">
        <w:rPr>
          <w:rFonts w:cs="Tahoma"/>
          <w:sz w:val="20"/>
          <w:szCs w:val="20"/>
          <w:u w:val="single"/>
        </w:rPr>
        <w:t>neposredno sam izvedel del predmeta javnega naročila</w:t>
      </w:r>
      <w:r w:rsidRPr="00FA422B">
        <w:rPr>
          <w:rFonts w:cs="Tahoma"/>
          <w:sz w:val="20"/>
          <w:szCs w:val="20"/>
        </w:rPr>
        <w:t xml:space="preserve">, potem govorimo o subjektu, ki izpolnjuje definicijo </w:t>
      </w:r>
      <w:r w:rsidRPr="00FA422B">
        <w:rPr>
          <w:rFonts w:cs="Tahoma"/>
          <w:b/>
          <w:sz w:val="20"/>
          <w:szCs w:val="20"/>
        </w:rPr>
        <w:t>podizvajalca</w:t>
      </w:r>
      <w:r w:rsidRPr="00FA422B">
        <w:rPr>
          <w:rFonts w:cs="Tahoma"/>
          <w:sz w:val="20"/>
          <w:szCs w:val="20"/>
        </w:rPr>
        <w:t xml:space="preserve">, </w:t>
      </w:r>
      <w:r w:rsidRPr="00FA422B">
        <w:rPr>
          <w:rFonts w:cs="Tahoma"/>
          <w:sz w:val="20"/>
          <w:szCs w:val="20"/>
          <w:u w:val="single"/>
        </w:rPr>
        <w:t xml:space="preserve">zato naj ga ponudnik nominira kot podizvajalca/e </w:t>
      </w:r>
      <w:r w:rsidRPr="00FA422B">
        <w:rPr>
          <w:rFonts w:cs="Tahoma"/>
          <w:b/>
          <w:sz w:val="20"/>
          <w:szCs w:val="20"/>
          <w:u w:val="single"/>
        </w:rPr>
        <w:t>in ne</w:t>
      </w:r>
      <w:r w:rsidRPr="00FA422B">
        <w:rPr>
          <w:rFonts w:cs="Tahoma"/>
          <w:sz w:val="20"/>
          <w:szCs w:val="20"/>
          <w:u w:val="single"/>
        </w:rPr>
        <w:t xml:space="preserve"> kot subjekt/e, katerih zmogljivost uporablja ponudnik v ponudbi</w:t>
      </w:r>
      <w:r w:rsidRPr="00FA422B">
        <w:rPr>
          <w:rFonts w:cs="Tahoma"/>
          <w:sz w:val="20"/>
          <w:szCs w:val="20"/>
        </w:rPr>
        <w:t>.</w:t>
      </w:r>
    </w:p>
    <w:p w14:paraId="4E09F828" w14:textId="77777777" w:rsidR="00B45A62" w:rsidRPr="00FA422B" w:rsidRDefault="00B45A62" w:rsidP="00AC1D76">
      <w:pPr>
        <w:keepNext/>
        <w:keepLines/>
        <w:ind w:right="-2"/>
        <w:jc w:val="both"/>
        <w:rPr>
          <w:rFonts w:cs="Tahoma"/>
          <w:sz w:val="20"/>
          <w:szCs w:val="20"/>
        </w:rPr>
      </w:pPr>
    </w:p>
    <w:p w14:paraId="6F81EE45" w14:textId="77777777" w:rsidR="000F0388" w:rsidRPr="00FA422B" w:rsidRDefault="000F0388" w:rsidP="00AC1D76">
      <w:pPr>
        <w:keepNext/>
        <w:keepLines/>
        <w:ind w:right="-2"/>
        <w:jc w:val="both"/>
        <w:rPr>
          <w:rFonts w:cs="Tahoma"/>
          <w:sz w:val="20"/>
          <w:szCs w:val="20"/>
        </w:rPr>
      </w:pPr>
      <w:r w:rsidRPr="00FA422B">
        <w:rPr>
          <w:rFonts w:cs="Tahoma"/>
          <w:sz w:val="20"/>
          <w:szCs w:val="20"/>
        </w:rPr>
        <w:t xml:space="preserve">V primeru, da bo gospodarski subjekt za izvedbo javnega naročila uporabljal zmogljivost drugih subjektov (ki niso partner/ji v primeru skupne ponudbe ali podizvajalec/ci), mora za vsakega izmed subjektov, na katerega zmogljivosti se sklicuje, priložiti naslednje izpolnjene in podpisane priloge: </w:t>
      </w:r>
    </w:p>
    <w:p w14:paraId="669EC1CD" w14:textId="77777777" w:rsidR="000F0388" w:rsidRPr="00FA422B" w:rsidRDefault="000F0388" w:rsidP="00AC1D76">
      <w:pPr>
        <w:keepNext/>
        <w:keepLines/>
        <w:numPr>
          <w:ilvl w:val="0"/>
          <w:numId w:val="21"/>
        </w:numPr>
        <w:jc w:val="both"/>
        <w:rPr>
          <w:rFonts w:cs="Tahoma"/>
          <w:sz w:val="20"/>
          <w:szCs w:val="20"/>
        </w:rPr>
      </w:pPr>
      <w:r w:rsidRPr="00FA422B">
        <w:rPr>
          <w:rFonts w:cs="Tahoma"/>
          <w:sz w:val="20"/>
          <w:szCs w:val="20"/>
        </w:rPr>
        <w:t>predložiti izpolnjeno, podpisano in žigosano Prilogo 3/2 IZJAVA O IZPOLNJEVANJU SPOSOBNOSTI PODIZVAJALCA/DRUGEGA SUBJEKTA,</w:t>
      </w:r>
    </w:p>
    <w:p w14:paraId="737DD5AC" w14:textId="77777777" w:rsidR="000F0388" w:rsidRPr="00FA422B" w:rsidRDefault="000F0388" w:rsidP="00AC1D76">
      <w:pPr>
        <w:keepNext/>
        <w:keepLines/>
        <w:numPr>
          <w:ilvl w:val="0"/>
          <w:numId w:val="21"/>
        </w:numPr>
        <w:jc w:val="both"/>
        <w:rPr>
          <w:rFonts w:cs="Tahoma"/>
          <w:sz w:val="20"/>
          <w:szCs w:val="20"/>
        </w:rPr>
      </w:pPr>
      <w:r w:rsidRPr="00FA422B">
        <w:rPr>
          <w:rFonts w:cs="Tahoma"/>
          <w:kern w:val="16"/>
          <w:sz w:val="20"/>
          <w:szCs w:val="20"/>
        </w:rPr>
        <w:t>predložiti izpolnjeno, podpisano in žigosano</w:t>
      </w:r>
      <w:r w:rsidRPr="00FA422B">
        <w:rPr>
          <w:rFonts w:cs="Tahoma"/>
          <w:sz w:val="20"/>
          <w:szCs w:val="20"/>
        </w:rPr>
        <w:t xml:space="preserve"> Prilogo 3/3 IZJAVA FIZIČNE OSEBE,</w:t>
      </w:r>
    </w:p>
    <w:p w14:paraId="3D7B1F85" w14:textId="77777777" w:rsidR="000F0388" w:rsidRPr="00FA422B" w:rsidRDefault="000F0388" w:rsidP="00AC1D76">
      <w:pPr>
        <w:keepNext/>
        <w:keepLines/>
        <w:numPr>
          <w:ilvl w:val="0"/>
          <w:numId w:val="21"/>
        </w:numPr>
        <w:ind w:left="714" w:hanging="357"/>
        <w:jc w:val="both"/>
        <w:rPr>
          <w:rFonts w:cs="Tahoma"/>
          <w:sz w:val="20"/>
          <w:szCs w:val="20"/>
          <w:lang w:eastAsia="en-US"/>
        </w:rPr>
      </w:pPr>
      <w:r w:rsidRPr="00FA422B">
        <w:rPr>
          <w:rFonts w:cs="Tahoma"/>
          <w:kern w:val="16"/>
          <w:sz w:val="22"/>
          <w:szCs w:val="22"/>
          <w:lang w:eastAsia="en-US"/>
        </w:rPr>
        <w:t xml:space="preserve">predložiti izpolnjeno, </w:t>
      </w:r>
      <w:r w:rsidRPr="00FA422B">
        <w:rPr>
          <w:rFonts w:cs="Tahoma"/>
          <w:kern w:val="16"/>
          <w:sz w:val="20"/>
          <w:szCs w:val="20"/>
          <w:lang w:eastAsia="en-US"/>
        </w:rPr>
        <w:t>podpisano in žigosano</w:t>
      </w:r>
      <w:r w:rsidRPr="00FA422B">
        <w:rPr>
          <w:rFonts w:cs="Tahoma"/>
          <w:sz w:val="20"/>
          <w:szCs w:val="20"/>
          <w:lang w:eastAsia="en-US"/>
        </w:rPr>
        <w:t xml:space="preserve"> Prilogo 4/2 UDELEŽBA SUBJEKTA, KATEREGA ZMOGLJIVOST SE UPORABLJA.</w:t>
      </w:r>
    </w:p>
    <w:p w14:paraId="37750ADB" w14:textId="77777777" w:rsidR="000F0388" w:rsidRPr="00FA422B" w:rsidRDefault="000F0388" w:rsidP="00AC1D76">
      <w:pPr>
        <w:keepNext/>
        <w:keepLines/>
        <w:jc w:val="both"/>
        <w:rPr>
          <w:rFonts w:cs="Tahoma"/>
          <w:sz w:val="20"/>
          <w:szCs w:val="20"/>
        </w:rPr>
      </w:pPr>
    </w:p>
    <w:p w14:paraId="202E4FB9" w14:textId="77777777" w:rsidR="000F0388" w:rsidRPr="00FA422B" w:rsidRDefault="000F0388" w:rsidP="00AC1D76">
      <w:pPr>
        <w:keepNext/>
        <w:keepLines/>
        <w:ind w:right="-2"/>
        <w:jc w:val="both"/>
        <w:rPr>
          <w:rFonts w:cs="Tahoma"/>
          <w:sz w:val="20"/>
          <w:szCs w:val="20"/>
        </w:rPr>
      </w:pPr>
      <w:r w:rsidRPr="00FA422B">
        <w:rPr>
          <w:rFonts w:cs="Tahoma"/>
          <w:sz w:val="20"/>
          <w:szCs w:val="20"/>
        </w:rPr>
        <w:t>Ponudnik, kateremu bo javno naročilo oddano, bo v razmerju do naročnika v celoti odgovarjal za izvedbo prejetega naročila, ne glede na število subjektov, katerih zmogljivost bo ponudnik uporabljal v ponudbi oz. pri izvedbi predmeta javnega naročila.</w:t>
      </w:r>
    </w:p>
    <w:p w14:paraId="2BB52FB8" w14:textId="77777777" w:rsidR="000F0388" w:rsidRPr="00FA422B" w:rsidRDefault="000F0388" w:rsidP="00AC1D76">
      <w:pPr>
        <w:keepNext/>
        <w:keepLines/>
        <w:ind w:right="-2"/>
        <w:jc w:val="both"/>
        <w:rPr>
          <w:rFonts w:cs="Tahoma"/>
          <w:sz w:val="20"/>
          <w:szCs w:val="20"/>
        </w:rPr>
      </w:pPr>
    </w:p>
    <w:p w14:paraId="60F47292" w14:textId="77777777" w:rsidR="000F0388" w:rsidRPr="00FA422B" w:rsidRDefault="000F0388" w:rsidP="00AC1D76">
      <w:pPr>
        <w:keepNext/>
        <w:keepLines/>
        <w:ind w:right="-2"/>
        <w:jc w:val="both"/>
        <w:rPr>
          <w:rFonts w:cs="Tahoma"/>
          <w:sz w:val="20"/>
          <w:szCs w:val="20"/>
        </w:rPr>
      </w:pPr>
      <w:r w:rsidRPr="00FA422B">
        <w:rPr>
          <w:rFonts w:cs="Tahoma"/>
          <w:i/>
          <w:sz w:val="20"/>
          <w:szCs w:val="20"/>
        </w:rPr>
        <w:t>V kolikor ponudnik za izvedbo javnega naročila ne bo uporabil zmogljivosti drugih subjektov, mu ni potrebno upoštevati določil oz. izpolniti/priložiti prilog, ki se nanašajo na subjekt/e, katerih zmogljivost</w:t>
      </w:r>
      <w:r w:rsidRPr="00FA422B">
        <w:rPr>
          <w:rFonts w:cs="Tahoma"/>
          <w:sz w:val="20"/>
          <w:szCs w:val="20"/>
        </w:rPr>
        <w:t xml:space="preserve"> </w:t>
      </w:r>
      <w:r w:rsidRPr="00FA422B">
        <w:rPr>
          <w:rFonts w:cs="Tahoma"/>
          <w:i/>
          <w:sz w:val="20"/>
          <w:szCs w:val="20"/>
        </w:rPr>
        <w:t xml:space="preserve">uporablja ponudnik v ponudbi. </w:t>
      </w:r>
    </w:p>
    <w:p w14:paraId="1CDC24E1" w14:textId="77777777" w:rsidR="00256BC5" w:rsidRPr="00FA422B" w:rsidRDefault="00256BC5" w:rsidP="00AC1D76">
      <w:pPr>
        <w:keepNext/>
        <w:keepLines/>
        <w:jc w:val="both"/>
        <w:rPr>
          <w:rFonts w:cs="Tahoma"/>
          <w:sz w:val="20"/>
          <w:szCs w:val="20"/>
        </w:rPr>
      </w:pPr>
    </w:p>
    <w:p w14:paraId="447F9D69" w14:textId="77777777" w:rsidR="00256BC5" w:rsidRPr="00FA422B" w:rsidRDefault="00256BC5" w:rsidP="00AC1D76">
      <w:pPr>
        <w:keepNext/>
        <w:keepLines/>
        <w:numPr>
          <w:ilvl w:val="1"/>
          <w:numId w:val="3"/>
        </w:numPr>
        <w:jc w:val="both"/>
        <w:rPr>
          <w:rFonts w:cs="Tahoma"/>
          <w:b/>
          <w:sz w:val="20"/>
          <w:szCs w:val="20"/>
        </w:rPr>
      </w:pPr>
      <w:r w:rsidRPr="00FA422B">
        <w:rPr>
          <w:rFonts w:cs="Tahoma"/>
          <w:b/>
          <w:sz w:val="20"/>
          <w:szCs w:val="20"/>
        </w:rPr>
        <w:t>Veljavnost ponudbe</w:t>
      </w:r>
    </w:p>
    <w:p w14:paraId="6EC69E88" w14:textId="77777777" w:rsidR="00256BC5" w:rsidRPr="00FA422B" w:rsidRDefault="00256BC5" w:rsidP="00AC1D76">
      <w:pPr>
        <w:keepNext/>
        <w:keepLines/>
        <w:jc w:val="both"/>
        <w:rPr>
          <w:rFonts w:cs="Tahoma"/>
          <w:sz w:val="20"/>
          <w:szCs w:val="20"/>
        </w:rPr>
      </w:pPr>
    </w:p>
    <w:p w14:paraId="54BCBBFE" w14:textId="77777777" w:rsidR="00256BC5" w:rsidRPr="00FA422B" w:rsidRDefault="00256BC5" w:rsidP="00AC1D76">
      <w:pPr>
        <w:keepNext/>
        <w:keepLines/>
        <w:jc w:val="both"/>
        <w:rPr>
          <w:rFonts w:cs="Tahoma"/>
          <w:strike/>
          <w:sz w:val="20"/>
          <w:szCs w:val="20"/>
        </w:rPr>
      </w:pPr>
      <w:r w:rsidRPr="00FA422B">
        <w:rPr>
          <w:rFonts w:cs="Tahoma"/>
          <w:sz w:val="20"/>
          <w:szCs w:val="20"/>
        </w:rPr>
        <w:t>Ponudba mora biti ve</w:t>
      </w:r>
      <w:r w:rsidR="0070727B" w:rsidRPr="00FA422B">
        <w:rPr>
          <w:rFonts w:cs="Tahoma"/>
          <w:sz w:val="20"/>
          <w:szCs w:val="20"/>
        </w:rPr>
        <w:t xml:space="preserve">ljavna </w:t>
      </w:r>
      <w:r w:rsidR="00E65F9E" w:rsidRPr="00FA422B">
        <w:rPr>
          <w:rFonts w:cs="Tahoma"/>
          <w:sz w:val="20"/>
          <w:szCs w:val="20"/>
        </w:rPr>
        <w:t>še tri mesece, šteto od roka za predložitev ponudb.</w:t>
      </w:r>
    </w:p>
    <w:p w14:paraId="6784F163" w14:textId="77777777" w:rsidR="00256BC5" w:rsidRPr="00FA422B" w:rsidRDefault="00256BC5" w:rsidP="00AC1D76">
      <w:pPr>
        <w:keepNext/>
        <w:keepLines/>
        <w:jc w:val="both"/>
        <w:rPr>
          <w:rFonts w:cs="Tahoma"/>
          <w:strike/>
          <w:sz w:val="20"/>
          <w:szCs w:val="20"/>
        </w:rPr>
      </w:pPr>
    </w:p>
    <w:p w14:paraId="722D554D" w14:textId="77777777" w:rsidR="00256BC5" w:rsidRPr="00FA422B" w:rsidRDefault="00B45A62" w:rsidP="00AC1D76">
      <w:pPr>
        <w:keepNext/>
        <w:keepLines/>
        <w:numPr>
          <w:ilvl w:val="1"/>
          <w:numId w:val="3"/>
        </w:numPr>
        <w:jc w:val="both"/>
        <w:rPr>
          <w:rFonts w:cs="Tahoma"/>
          <w:b/>
          <w:sz w:val="20"/>
          <w:szCs w:val="20"/>
        </w:rPr>
      </w:pPr>
      <w:r w:rsidRPr="00FA422B">
        <w:rPr>
          <w:rFonts w:cs="Tahoma"/>
          <w:b/>
          <w:sz w:val="20"/>
          <w:szCs w:val="20"/>
        </w:rPr>
        <w:t>Rok za predložitev ponudb</w:t>
      </w:r>
    </w:p>
    <w:p w14:paraId="502E7238" w14:textId="77777777" w:rsidR="00256BC5" w:rsidRPr="00FA422B" w:rsidRDefault="00256BC5" w:rsidP="00AC1D76">
      <w:pPr>
        <w:keepNext/>
        <w:keepLines/>
        <w:ind w:left="720"/>
        <w:jc w:val="both"/>
        <w:rPr>
          <w:rFonts w:cs="Tahoma"/>
          <w:b/>
          <w:sz w:val="20"/>
          <w:szCs w:val="20"/>
        </w:rPr>
      </w:pPr>
    </w:p>
    <w:p w14:paraId="20E0A2F1" w14:textId="77777777" w:rsidR="00256BC5" w:rsidRPr="00FA422B" w:rsidRDefault="00256BC5" w:rsidP="00AC1D76">
      <w:pPr>
        <w:keepNext/>
        <w:keepLines/>
        <w:tabs>
          <w:tab w:val="left" w:pos="142"/>
        </w:tabs>
        <w:jc w:val="both"/>
        <w:rPr>
          <w:rFonts w:cs="Tahoma"/>
          <w:sz w:val="20"/>
          <w:szCs w:val="20"/>
        </w:rPr>
      </w:pPr>
      <w:r w:rsidRPr="00FA422B">
        <w:rPr>
          <w:rFonts w:cs="Tahoma"/>
          <w:sz w:val="20"/>
          <w:szCs w:val="20"/>
          <w:lang w:val="x-none"/>
        </w:rPr>
        <w:t>Ponudnik mora ponudb</w:t>
      </w:r>
      <w:r w:rsidRPr="00FA422B">
        <w:rPr>
          <w:rFonts w:cs="Tahoma"/>
          <w:sz w:val="20"/>
          <w:szCs w:val="20"/>
        </w:rPr>
        <w:t>o</w:t>
      </w:r>
      <w:r w:rsidRPr="00FA422B">
        <w:rPr>
          <w:rFonts w:cs="Tahoma"/>
          <w:sz w:val="20"/>
          <w:szCs w:val="20"/>
          <w:lang w:val="x-none"/>
        </w:rPr>
        <w:t xml:space="preserve"> predložiti </w:t>
      </w:r>
      <w:r w:rsidRPr="00FA422B">
        <w:rPr>
          <w:rFonts w:cs="Tahoma"/>
          <w:sz w:val="20"/>
          <w:szCs w:val="20"/>
        </w:rPr>
        <w:t xml:space="preserve">elektronsko, </w:t>
      </w:r>
      <w:r w:rsidRPr="00FA422B">
        <w:rPr>
          <w:rFonts w:cs="Tahoma"/>
          <w:sz w:val="20"/>
          <w:szCs w:val="20"/>
          <w:lang w:val="x-none"/>
        </w:rPr>
        <w:t xml:space="preserve">v </w:t>
      </w:r>
      <w:r w:rsidRPr="00FA422B">
        <w:rPr>
          <w:rFonts w:cs="Tahoma"/>
          <w:b/>
          <w:sz w:val="20"/>
          <w:szCs w:val="20"/>
          <w:lang w:val="x-none"/>
        </w:rPr>
        <w:t>informacijsk</w:t>
      </w:r>
      <w:r w:rsidRPr="00FA422B">
        <w:rPr>
          <w:rFonts w:cs="Tahoma"/>
          <w:b/>
          <w:sz w:val="20"/>
          <w:szCs w:val="20"/>
        </w:rPr>
        <w:t>em</w:t>
      </w:r>
      <w:r w:rsidRPr="00FA422B">
        <w:rPr>
          <w:rFonts w:cs="Tahoma"/>
          <w:b/>
          <w:sz w:val="20"/>
          <w:szCs w:val="20"/>
          <w:lang w:val="x-none"/>
        </w:rPr>
        <w:t xml:space="preserve"> sistem</w:t>
      </w:r>
      <w:r w:rsidRPr="00FA422B">
        <w:rPr>
          <w:rFonts w:cs="Tahoma"/>
          <w:b/>
          <w:sz w:val="20"/>
          <w:szCs w:val="20"/>
        </w:rPr>
        <w:t>u</w:t>
      </w:r>
      <w:r w:rsidRPr="00FA422B">
        <w:rPr>
          <w:rFonts w:cs="Tahoma"/>
          <w:b/>
          <w:sz w:val="20"/>
          <w:szCs w:val="20"/>
          <w:lang w:val="x-none"/>
        </w:rPr>
        <w:t xml:space="preserve"> e-JN</w:t>
      </w:r>
      <w:r w:rsidRPr="00FA422B">
        <w:rPr>
          <w:rFonts w:cs="Tahoma"/>
          <w:sz w:val="20"/>
          <w:szCs w:val="20"/>
        </w:rPr>
        <w:t xml:space="preserve">, v skladu </w:t>
      </w:r>
      <w:r w:rsidRPr="00FA422B">
        <w:rPr>
          <w:rFonts w:cs="Tahoma"/>
          <w:sz w:val="20"/>
          <w:szCs w:val="20"/>
          <w:u w:val="single"/>
        </w:rPr>
        <w:t xml:space="preserve">s </w:t>
      </w:r>
      <w:r w:rsidRPr="00FA422B">
        <w:rPr>
          <w:rFonts w:cs="Tahoma"/>
          <w:b/>
          <w:sz w:val="20"/>
          <w:szCs w:val="20"/>
          <w:u w:val="single"/>
        </w:rPr>
        <w:t>poglavjem 6</w:t>
      </w:r>
      <w:r w:rsidRPr="00FA422B">
        <w:rPr>
          <w:rFonts w:cs="Tahoma"/>
          <w:sz w:val="20"/>
          <w:szCs w:val="20"/>
          <w:u w:val="single"/>
        </w:rPr>
        <w:t xml:space="preserve"> te razpisne dokumentacije</w:t>
      </w:r>
      <w:r w:rsidRPr="00FA422B">
        <w:rPr>
          <w:rFonts w:cs="Tahoma"/>
          <w:sz w:val="20"/>
          <w:szCs w:val="20"/>
        </w:rPr>
        <w:t>, v katerem je opredeljen tudi rok za predložitev elektronske ponudbe. Ponudnik nosi vse stroške za pripravo in predložitev ponudbe.</w:t>
      </w:r>
    </w:p>
    <w:p w14:paraId="64D7ADCC" w14:textId="77777777" w:rsidR="00256BC5" w:rsidRPr="00FA422B" w:rsidRDefault="00256BC5" w:rsidP="00AC1D76">
      <w:pPr>
        <w:keepNext/>
        <w:keepLines/>
        <w:ind w:right="56"/>
        <w:jc w:val="both"/>
        <w:rPr>
          <w:rFonts w:cs="Tahoma"/>
          <w:sz w:val="20"/>
          <w:szCs w:val="20"/>
        </w:rPr>
      </w:pPr>
    </w:p>
    <w:p w14:paraId="4133586E" w14:textId="77777777" w:rsidR="00256BC5" w:rsidRPr="00FA422B" w:rsidRDefault="00256BC5" w:rsidP="00AC1D76">
      <w:pPr>
        <w:keepNext/>
        <w:keepLines/>
        <w:numPr>
          <w:ilvl w:val="1"/>
          <w:numId w:val="3"/>
        </w:numPr>
        <w:jc w:val="both"/>
        <w:rPr>
          <w:rFonts w:cs="Tahoma"/>
          <w:b/>
          <w:sz w:val="20"/>
          <w:szCs w:val="20"/>
        </w:rPr>
      </w:pPr>
      <w:r w:rsidRPr="00FA422B">
        <w:rPr>
          <w:rFonts w:cs="Tahoma"/>
          <w:b/>
          <w:sz w:val="20"/>
          <w:szCs w:val="20"/>
        </w:rPr>
        <w:t xml:space="preserve">Pregled in ocenjevanje ponudb </w:t>
      </w:r>
    </w:p>
    <w:p w14:paraId="69D44E52" w14:textId="77777777" w:rsidR="00256BC5" w:rsidRPr="00FA422B" w:rsidRDefault="00256BC5" w:rsidP="00AC1D76">
      <w:pPr>
        <w:keepNext/>
        <w:keepLines/>
        <w:jc w:val="both"/>
        <w:rPr>
          <w:rFonts w:cs="Tahoma"/>
          <w:sz w:val="20"/>
          <w:szCs w:val="20"/>
        </w:rPr>
      </w:pPr>
    </w:p>
    <w:p w14:paraId="10CDA23E" w14:textId="77777777" w:rsidR="00256BC5" w:rsidRPr="00FA422B" w:rsidRDefault="00256BC5" w:rsidP="00AC1D76">
      <w:pPr>
        <w:keepNext/>
        <w:keepLines/>
        <w:jc w:val="both"/>
        <w:rPr>
          <w:rFonts w:cs="Tahoma"/>
          <w:sz w:val="20"/>
          <w:szCs w:val="20"/>
        </w:rPr>
      </w:pPr>
      <w:r w:rsidRPr="00FA422B">
        <w:rPr>
          <w:rFonts w:cs="Tahoma"/>
          <w:sz w:val="20"/>
          <w:szCs w:val="20"/>
        </w:rPr>
        <w:t xml:space="preserve">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ZJN-3 in upoštevanju določil 47. člena ZJN-3. </w:t>
      </w:r>
    </w:p>
    <w:p w14:paraId="554D6C8E" w14:textId="77777777" w:rsidR="0094455C" w:rsidRPr="00FA422B" w:rsidRDefault="0094455C" w:rsidP="00AC1D76">
      <w:pPr>
        <w:keepNext/>
        <w:keepLines/>
        <w:jc w:val="both"/>
        <w:rPr>
          <w:rFonts w:cs="Tahoma"/>
          <w:sz w:val="20"/>
          <w:szCs w:val="20"/>
        </w:rPr>
      </w:pPr>
    </w:p>
    <w:p w14:paraId="164A5CD4" w14:textId="77777777" w:rsidR="00256BC5" w:rsidRPr="00FA422B" w:rsidRDefault="00256BC5" w:rsidP="00AC1D76">
      <w:pPr>
        <w:keepNext/>
        <w:keepLines/>
        <w:numPr>
          <w:ilvl w:val="1"/>
          <w:numId w:val="3"/>
        </w:numPr>
        <w:jc w:val="both"/>
        <w:rPr>
          <w:rFonts w:cs="Tahoma"/>
          <w:b/>
          <w:sz w:val="20"/>
          <w:szCs w:val="20"/>
        </w:rPr>
      </w:pPr>
      <w:r w:rsidRPr="00FA422B">
        <w:rPr>
          <w:rFonts w:cs="Tahoma"/>
          <w:b/>
          <w:sz w:val="20"/>
          <w:szCs w:val="20"/>
        </w:rPr>
        <w:t xml:space="preserve">Sprejem odločitve o oddaji javnega naročila, </w:t>
      </w:r>
      <w:r w:rsidR="007A3404" w:rsidRPr="00FA422B">
        <w:rPr>
          <w:rFonts w:cs="Tahoma"/>
          <w:b/>
          <w:sz w:val="20"/>
          <w:szCs w:val="20"/>
        </w:rPr>
        <w:t xml:space="preserve">obveščanje ter sklenitev </w:t>
      </w:r>
      <w:r w:rsidR="002C73B7" w:rsidRPr="00FA422B">
        <w:rPr>
          <w:rFonts w:cs="Tahoma"/>
          <w:b/>
          <w:sz w:val="20"/>
          <w:szCs w:val="20"/>
        </w:rPr>
        <w:t>okvirnega sporazuma</w:t>
      </w:r>
    </w:p>
    <w:p w14:paraId="3DD7F14E" w14:textId="77777777" w:rsidR="00256BC5" w:rsidRPr="00FA422B" w:rsidRDefault="00256BC5" w:rsidP="00AC1D76">
      <w:pPr>
        <w:keepNext/>
        <w:keepLines/>
        <w:ind w:right="56"/>
        <w:jc w:val="both"/>
        <w:rPr>
          <w:rFonts w:cs="Tahoma"/>
          <w:sz w:val="20"/>
          <w:szCs w:val="18"/>
        </w:rPr>
      </w:pPr>
    </w:p>
    <w:p w14:paraId="20511155" w14:textId="77777777" w:rsidR="00256BC5" w:rsidRPr="00FA422B" w:rsidRDefault="00256BC5" w:rsidP="00AC1D76">
      <w:pPr>
        <w:keepNext/>
        <w:keepLines/>
        <w:ind w:right="56"/>
        <w:jc w:val="both"/>
        <w:rPr>
          <w:rFonts w:cs="Tahoma"/>
          <w:sz w:val="20"/>
          <w:szCs w:val="20"/>
        </w:rPr>
      </w:pPr>
      <w:r w:rsidRPr="00FA422B">
        <w:rPr>
          <w:rFonts w:cs="Tahoma"/>
          <w:sz w:val="20"/>
          <w:szCs w:val="20"/>
        </w:rPr>
        <w:t>Naročnik bo v  roku petih dni po končanem preverjanju in ocenjevanju ponudb v skladu z določili 89. člena ZJN-3 in ob upoštevanju določil 47. in 90. člena ZJN-3, obvestil vse ponudnike o sprejeti odločitvi v zvezi z oddajo javnega naročila. Naročnik bo o vseh odločitvah obvestil ponudnike na način, da podpisano odločitev o oddaji javnega naročila objavil na portalu javnih naročil. Odločitev o oddaji naročila se šteje za vročeno z dnem objave na portalu javnih naročil.</w:t>
      </w:r>
    </w:p>
    <w:p w14:paraId="6112B51B" w14:textId="77777777" w:rsidR="002C73B7" w:rsidRPr="00FA422B" w:rsidRDefault="002C73B7" w:rsidP="00AC1D76">
      <w:pPr>
        <w:keepNext/>
        <w:keepLines/>
        <w:ind w:right="56"/>
        <w:jc w:val="both"/>
        <w:rPr>
          <w:rFonts w:cs="Tahoma"/>
          <w:sz w:val="20"/>
          <w:szCs w:val="20"/>
        </w:rPr>
      </w:pPr>
    </w:p>
    <w:p w14:paraId="25BAB4BC" w14:textId="77777777" w:rsidR="00931B78" w:rsidRPr="00FA422B" w:rsidRDefault="00931B78" w:rsidP="00AC1D76">
      <w:pPr>
        <w:keepNext/>
        <w:keepLines/>
        <w:ind w:right="56"/>
        <w:jc w:val="both"/>
        <w:rPr>
          <w:rFonts w:cs="Tahoma"/>
          <w:sz w:val="20"/>
          <w:szCs w:val="20"/>
        </w:rPr>
      </w:pPr>
      <w:r w:rsidRPr="00FA422B">
        <w:rPr>
          <w:rFonts w:cs="Tahoma"/>
          <w:sz w:val="20"/>
          <w:szCs w:val="20"/>
        </w:rPr>
        <w:t>Ponudnik ima možnost prejeti obvestilo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p w14:paraId="06B467AB" w14:textId="77777777" w:rsidR="00931B78" w:rsidRPr="00FA422B" w:rsidRDefault="00931B78" w:rsidP="00AC1D76">
      <w:pPr>
        <w:keepNext/>
        <w:keepLines/>
        <w:jc w:val="both"/>
        <w:rPr>
          <w:rFonts w:cs="Tahoma"/>
          <w:sz w:val="20"/>
          <w:szCs w:val="20"/>
        </w:rPr>
      </w:pPr>
    </w:p>
    <w:p w14:paraId="38B97197" w14:textId="77777777" w:rsidR="009679DD" w:rsidRDefault="009679DD" w:rsidP="00AC1D76">
      <w:pPr>
        <w:keepNext/>
        <w:keepLines/>
        <w:spacing w:after="120"/>
        <w:jc w:val="both"/>
        <w:rPr>
          <w:rFonts w:cs="Tahoma"/>
          <w:sz w:val="20"/>
          <w:szCs w:val="20"/>
        </w:rPr>
      </w:pPr>
    </w:p>
    <w:p w14:paraId="51F9B6A7" w14:textId="7578DCBF" w:rsidR="00931B78" w:rsidRPr="00FA422B" w:rsidRDefault="00931B78" w:rsidP="00AC1D76">
      <w:pPr>
        <w:keepNext/>
        <w:keepLines/>
        <w:spacing w:after="120"/>
        <w:jc w:val="both"/>
        <w:rPr>
          <w:rFonts w:cs="Tahoma"/>
          <w:sz w:val="20"/>
          <w:szCs w:val="20"/>
        </w:rPr>
      </w:pPr>
      <w:r w:rsidRPr="00FA422B">
        <w:rPr>
          <w:rFonts w:cs="Tahoma"/>
          <w:sz w:val="20"/>
          <w:szCs w:val="20"/>
        </w:rPr>
        <w:lastRenderedPageBreak/>
        <w:t>Naročnik lahko, v skladu z določili 90. člena ZJN-3:</w:t>
      </w:r>
    </w:p>
    <w:p w14:paraId="73E112F6" w14:textId="77777777" w:rsidR="00931B78" w:rsidRPr="00FA422B" w:rsidRDefault="00931B78" w:rsidP="00AC1D76">
      <w:pPr>
        <w:keepNext/>
        <w:keepLines/>
        <w:numPr>
          <w:ilvl w:val="0"/>
          <w:numId w:val="6"/>
        </w:numPr>
        <w:jc w:val="both"/>
        <w:rPr>
          <w:rFonts w:cs="Tahoma"/>
          <w:sz w:val="20"/>
          <w:szCs w:val="20"/>
        </w:rPr>
      </w:pPr>
      <w:r w:rsidRPr="00FA422B">
        <w:rPr>
          <w:rFonts w:cs="Tahoma"/>
          <w:sz w:val="20"/>
          <w:szCs w:val="20"/>
        </w:rPr>
        <w:t>do roka za oddajo ponudb kadar koli ustavi postopek oddaje javnega naročila,</w:t>
      </w:r>
    </w:p>
    <w:p w14:paraId="1CA14F98" w14:textId="77777777" w:rsidR="00931B78" w:rsidRPr="00FA422B" w:rsidRDefault="00931B78" w:rsidP="00AC1D76">
      <w:pPr>
        <w:keepNext/>
        <w:keepLines/>
        <w:numPr>
          <w:ilvl w:val="0"/>
          <w:numId w:val="6"/>
        </w:numPr>
        <w:jc w:val="both"/>
        <w:rPr>
          <w:rFonts w:cs="Tahoma"/>
          <w:sz w:val="20"/>
          <w:szCs w:val="20"/>
        </w:rPr>
      </w:pPr>
      <w:r w:rsidRPr="00FA422B">
        <w:rPr>
          <w:rFonts w:cs="Tahoma"/>
          <w:sz w:val="20"/>
          <w:szCs w:val="20"/>
        </w:rPr>
        <w:t>na vseh stopnjah postopka oddaje javnega naročila, po izteku roka za odpiranje ponudb, zavrne vse ponudbe,</w:t>
      </w:r>
    </w:p>
    <w:p w14:paraId="7377472B" w14:textId="77777777" w:rsidR="00931B78" w:rsidRPr="00FA422B" w:rsidRDefault="00931B78" w:rsidP="00AC1D76">
      <w:pPr>
        <w:keepNext/>
        <w:keepLines/>
        <w:numPr>
          <w:ilvl w:val="0"/>
          <w:numId w:val="6"/>
        </w:numPr>
        <w:jc w:val="both"/>
        <w:rPr>
          <w:rFonts w:cs="Tahoma"/>
          <w:sz w:val="20"/>
          <w:szCs w:val="20"/>
        </w:rPr>
      </w:pPr>
      <w:r w:rsidRPr="00FA422B">
        <w:rPr>
          <w:rFonts w:cs="Tahoma"/>
          <w:sz w:val="20"/>
          <w:szCs w:val="20"/>
        </w:rPr>
        <w:t xml:space="preserve">po pravnomočnosti odločitve o oddaji javnega naročila do datuma sklenitve </w:t>
      </w:r>
      <w:r w:rsidR="00E65F9E" w:rsidRPr="00FA422B">
        <w:rPr>
          <w:rFonts w:cs="Tahoma"/>
          <w:sz w:val="20"/>
          <w:szCs w:val="20"/>
        </w:rPr>
        <w:t>okvirnega sporazuma</w:t>
      </w:r>
      <w:r w:rsidRPr="00FA422B">
        <w:rPr>
          <w:rFonts w:cs="Tahoma"/>
          <w:sz w:val="20"/>
          <w:szCs w:val="20"/>
        </w:rPr>
        <w:t xml:space="preserve"> o izvedbi javnega naročila, odstopi od izvedbe javnega naročila.</w:t>
      </w:r>
    </w:p>
    <w:p w14:paraId="41F22B5E" w14:textId="77777777" w:rsidR="00931B78" w:rsidRPr="00FA422B" w:rsidRDefault="00931B78" w:rsidP="00AC1D76">
      <w:pPr>
        <w:keepNext/>
        <w:keepLines/>
        <w:jc w:val="both"/>
        <w:rPr>
          <w:rFonts w:cs="Tahoma"/>
          <w:sz w:val="20"/>
          <w:szCs w:val="20"/>
        </w:rPr>
      </w:pPr>
    </w:p>
    <w:p w14:paraId="02767A9C" w14:textId="77777777" w:rsidR="00931B78" w:rsidRPr="00FA422B" w:rsidRDefault="00931B78" w:rsidP="00AC1D76">
      <w:pPr>
        <w:keepNext/>
        <w:keepLines/>
        <w:jc w:val="both"/>
        <w:rPr>
          <w:rFonts w:cs="Tahoma"/>
          <w:sz w:val="20"/>
          <w:szCs w:val="20"/>
        </w:rPr>
      </w:pPr>
      <w:r w:rsidRPr="00FA422B">
        <w:rPr>
          <w:rFonts w:cs="Tahoma"/>
          <w:sz w:val="20"/>
          <w:szCs w:val="20"/>
        </w:rPr>
        <w:t xml:space="preserve">V zgoraj navedenih primerih, ponudnik ni upravičen od naročnika zahtevati nikakršne odškodnine. </w:t>
      </w:r>
    </w:p>
    <w:p w14:paraId="164A74C3" w14:textId="77777777" w:rsidR="00F87DF9" w:rsidRPr="00FA422B" w:rsidRDefault="00F87DF9" w:rsidP="00AC1D76">
      <w:pPr>
        <w:keepNext/>
        <w:keepLines/>
        <w:jc w:val="both"/>
        <w:rPr>
          <w:rFonts w:cs="Tahoma"/>
          <w:sz w:val="20"/>
          <w:szCs w:val="20"/>
        </w:rPr>
      </w:pPr>
    </w:p>
    <w:p w14:paraId="416E1843" w14:textId="77777777" w:rsidR="00256BC5" w:rsidRPr="00FA422B" w:rsidRDefault="00256BC5" w:rsidP="00AC1D76">
      <w:pPr>
        <w:keepNext/>
        <w:keepLines/>
        <w:jc w:val="both"/>
        <w:rPr>
          <w:sz w:val="20"/>
          <w:szCs w:val="20"/>
        </w:rPr>
      </w:pPr>
      <w:r w:rsidRPr="00FA422B">
        <w:rPr>
          <w:rFonts w:cs="Tahoma"/>
          <w:sz w:val="20"/>
          <w:szCs w:val="20"/>
        </w:rPr>
        <w:t xml:space="preserve">Naročnik bo sklenil </w:t>
      </w:r>
      <w:r w:rsidR="00E65F9E" w:rsidRPr="00FA422B">
        <w:rPr>
          <w:rFonts w:cs="Tahoma"/>
          <w:sz w:val="20"/>
          <w:szCs w:val="20"/>
        </w:rPr>
        <w:t>okvirni sporazum</w:t>
      </w:r>
      <w:r w:rsidRPr="00FA422B">
        <w:rPr>
          <w:rFonts w:cs="Tahoma"/>
          <w:sz w:val="20"/>
          <w:szCs w:val="20"/>
        </w:rPr>
        <w:t xml:space="preserve"> z izbranim ponudnikom najpozneje v 48 dneh od pravnomočnosti odločitve o oddaji javnega naročila, razen če ZJN-3 ali drug zakon ne določa drugače. </w:t>
      </w:r>
      <w:r w:rsidRPr="00FA422B">
        <w:rPr>
          <w:sz w:val="20"/>
          <w:szCs w:val="20"/>
        </w:rPr>
        <w:t>Izbrani ponudnik bo pozvan k podpisu</w:t>
      </w:r>
      <w:r w:rsidR="00D85714" w:rsidRPr="00FA422B">
        <w:rPr>
          <w:sz w:val="20"/>
          <w:szCs w:val="20"/>
        </w:rPr>
        <w:t xml:space="preserve"> </w:t>
      </w:r>
      <w:r w:rsidR="00E65F9E" w:rsidRPr="00FA422B">
        <w:rPr>
          <w:sz w:val="20"/>
          <w:szCs w:val="20"/>
        </w:rPr>
        <w:t>okvirnega sporazuma</w:t>
      </w:r>
      <w:r w:rsidR="002F111A" w:rsidRPr="00FA422B">
        <w:rPr>
          <w:sz w:val="20"/>
          <w:szCs w:val="20"/>
        </w:rPr>
        <w:t xml:space="preserve"> </w:t>
      </w:r>
      <w:r w:rsidRPr="00FA422B">
        <w:rPr>
          <w:sz w:val="20"/>
          <w:szCs w:val="20"/>
        </w:rPr>
        <w:t>pisno.</w:t>
      </w:r>
    </w:p>
    <w:p w14:paraId="37A58E65" w14:textId="77777777" w:rsidR="004616AC" w:rsidRPr="00FA422B" w:rsidRDefault="004616AC" w:rsidP="00AC1D76">
      <w:pPr>
        <w:keepNext/>
        <w:keepLines/>
        <w:jc w:val="both"/>
        <w:rPr>
          <w:rFonts w:cs="Tahoma"/>
          <w:sz w:val="20"/>
          <w:szCs w:val="20"/>
        </w:rPr>
      </w:pPr>
    </w:p>
    <w:p w14:paraId="65547A2D" w14:textId="77777777" w:rsidR="004616AC" w:rsidRPr="00FA422B" w:rsidRDefault="004616AC" w:rsidP="00AC1D76">
      <w:pPr>
        <w:keepNext/>
        <w:keepLines/>
        <w:numPr>
          <w:ilvl w:val="1"/>
          <w:numId w:val="3"/>
        </w:numPr>
        <w:jc w:val="both"/>
        <w:rPr>
          <w:rFonts w:cs="Tahoma"/>
          <w:b/>
          <w:sz w:val="20"/>
          <w:szCs w:val="20"/>
        </w:rPr>
      </w:pPr>
      <w:r w:rsidRPr="00FA422B">
        <w:rPr>
          <w:rFonts w:cs="Tahoma"/>
          <w:b/>
          <w:sz w:val="20"/>
          <w:szCs w:val="20"/>
        </w:rPr>
        <w:t>Vpogled v ponudbo izbranega ponudnika</w:t>
      </w:r>
    </w:p>
    <w:p w14:paraId="74E0071B" w14:textId="77777777" w:rsidR="004616AC" w:rsidRPr="00FA422B" w:rsidRDefault="004616AC" w:rsidP="00AC1D76">
      <w:pPr>
        <w:keepNext/>
        <w:keepLines/>
        <w:jc w:val="both"/>
        <w:rPr>
          <w:rFonts w:cs="Tahoma"/>
          <w:sz w:val="20"/>
          <w:szCs w:val="20"/>
        </w:rPr>
      </w:pPr>
    </w:p>
    <w:p w14:paraId="517D9330" w14:textId="77777777" w:rsidR="00BF3C53" w:rsidRPr="00FA422B" w:rsidRDefault="004616AC" w:rsidP="00AC1D76">
      <w:pPr>
        <w:keepNext/>
        <w:keepLines/>
        <w:ind w:right="57"/>
        <w:jc w:val="both"/>
        <w:rPr>
          <w:rFonts w:cs="Tahoma"/>
          <w:sz w:val="20"/>
          <w:szCs w:val="20"/>
        </w:rPr>
      </w:pPr>
      <w:r w:rsidRPr="00FA422B">
        <w:rPr>
          <w:rFonts w:cs="Tahoma"/>
          <w:sz w:val="20"/>
          <w:szCs w:val="20"/>
        </w:rPr>
        <w:t xml:space="preserve">Naročnik bo, v skladu s 35. člena ZJN-3, po objavi obvestila o oddaji naročila ponudnikom omogočil vpogled v ponudbo izbranega ponudnika. Ponudniki morajo zahtevo za vpogled v ponudbo izbranega ponudnika pravočasno posredovati naročniku pisno na naslov: JAVNI HOLDING Ljubljana, d.o.o., Verovškova ulica 70, 1000 Ljubljana ali po elektronski pošti na naslov: </w:t>
      </w:r>
      <w:hyperlink r:id="rId10" w:history="1">
        <w:r w:rsidRPr="00FA422B">
          <w:rPr>
            <w:rFonts w:cs="Tahoma"/>
            <w:sz w:val="20"/>
            <w:szCs w:val="20"/>
            <w:u w:val="single"/>
          </w:rPr>
          <w:t>sjn@jhl.si</w:t>
        </w:r>
      </w:hyperlink>
      <w:r w:rsidRPr="00FA422B">
        <w:rPr>
          <w:rFonts w:cs="Tahoma"/>
          <w:sz w:val="20"/>
          <w:szCs w:val="20"/>
        </w:rPr>
        <w:t xml:space="preserve"> ali na elektronski naslov kontaktne osebe, ki je navedena v Obvestilu o naročilu (Oddelek I: Javni naročnik), ki je objavljeno na Portalu javnih naročil.</w:t>
      </w:r>
    </w:p>
    <w:p w14:paraId="5984865B" w14:textId="77777777" w:rsidR="00681AA0" w:rsidRPr="00FA422B" w:rsidRDefault="00681AA0" w:rsidP="00AC1D76">
      <w:pPr>
        <w:keepNext/>
        <w:keepLines/>
        <w:ind w:right="56"/>
        <w:jc w:val="both"/>
        <w:rPr>
          <w:rFonts w:cs="Tahoma"/>
          <w:sz w:val="16"/>
          <w:szCs w:val="20"/>
        </w:rPr>
      </w:pPr>
    </w:p>
    <w:p w14:paraId="4C233CCE" w14:textId="77777777" w:rsidR="00256BC5" w:rsidRPr="00FA422B" w:rsidRDefault="00256BC5" w:rsidP="00AC1D76">
      <w:pPr>
        <w:keepNext/>
        <w:keepLines/>
        <w:numPr>
          <w:ilvl w:val="1"/>
          <w:numId w:val="3"/>
        </w:numPr>
        <w:jc w:val="both"/>
        <w:rPr>
          <w:rFonts w:cs="Tahoma"/>
          <w:b/>
          <w:sz w:val="20"/>
          <w:szCs w:val="20"/>
        </w:rPr>
      </w:pPr>
      <w:r w:rsidRPr="00FA422B">
        <w:rPr>
          <w:rFonts w:cs="Tahoma"/>
          <w:b/>
          <w:sz w:val="20"/>
          <w:szCs w:val="20"/>
        </w:rPr>
        <w:t>Pravno varstvo</w:t>
      </w:r>
    </w:p>
    <w:p w14:paraId="7EE08C50" w14:textId="77777777" w:rsidR="00256BC5" w:rsidRPr="00FA422B" w:rsidRDefault="00256BC5" w:rsidP="00AC1D76">
      <w:pPr>
        <w:keepNext/>
        <w:keepLines/>
        <w:jc w:val="both"/>
        <w:rPr>
          <w:rFonts w:cs="Tahoma"/>
          <w:sz w:val="20"/>
          <w:szCs w:val="20"/>
        </w:rPr>
      </w:pPr>
    </w:p>
    <w:p w14:paraId="0773E555" w14:textId="77777777" w:rsidR="004616AC" w:rsidRPr="00FA422B" w:rsidRDefault="004616AC" w:rsidP="00AC1D76">
      <w:pPr>
        <w:keepNext/>
        <w:keepLines/>
        <w:autoSpaceDE w:val="0"/>
        <w:autoSpaceDN w:val="0"/>
        <w:adjustRightInd w:val="0"/>
        <w:jc w:val="both"/>
        <w:rPr>
          <w:rFonts w:cs="Tahoma"/>
          <w:sz w:val="20"/>
          <w:szCs w:val="20"/>
        </w:rPr>
      </w:pPr>
      <w:r w:rsidRPr="00FA422B">
        <w:rPr>
          <w:rFonts w:cs="Tahoma"/>
          <w:sz w:val="20"/>
          <w:szCs w:val="20"/>
        </w:rPr>
        <w:t>Ponudnikom je zagotovljeno pravno varstvo skladno z določbami Zakona o pravnem varstvu v postopkih javnega naročanja (Ur. l. RS, št. 43/11, 60/11-ZTP-D, 63/13, 90/14-ZDU-1 in 60/17; v nadaljevanju: ZPVPJN).</w:t>
      </w:r>
    </w:p>
    <w:p w14:paraId="0431A28F" w14:textId="77777777" w:rsidR="004616AC" w:rsidRPr="00FA422B" w:rsidRDefault="004616AC" w:rsidP="00AC1D76">
      <w:pPr>
        <w:keepNext/>
        <w:keepLines/>
        <w:autoSpaceDE w:val="0"/>
        <w:autoSpaceDN w:val="0"/>
        <w:adjustRightInd w:val="0"/>
        <w:jc w:val="both"/>
        <w:rPr>
          <w:rFonts w:cs="Tahoma"/>
          <w:sz w:val="20"/>
          <w:szCs w:val="20"/>
        </w:rPr>
      </w:pPr>
    </w:p>
    <w:p w14:paraId="7F35EFA8" w14:textId="77777777" w:rsidR="004616AC" w:rsidRPr="00FA422B" w:rsidRDefault="004616AC" w:rsidP="00AC1D76">
      <w:pPr>
        <w:keepNext/>
        <w:keepLines/>
        <w:tabs>
          <w:tab w:val="left" w:pos="1155"/>
        </w:tabs>
        <w:autoSpaceDE w:val="0"/>
        <w:autoSpaceDN w:val="0"/>
        <w:adjustRightInd w:val="0"/>
        <w:jc w:val="both"/>
        <w:rPr>
          <w:rFonts w:cs="Tahoma"/>
          <w:sz w:val="20"/>
          <w:szCs w:val="20"/>
        </w:rPr>
      </w:pPr>
      <w:r w:rsidRPr="00FA422B">
        <w:rPr>
          <w:rFonts w:cs="Tahoma"/>
          <w:sz w:val="20"/>
          <w:szCs w:val="20"/>
        </w:rPr>
        <w:t>Na podlagi ZPVPJN se lahko zahtevek za revizijo vloži v vseh stopnjah postopka oddaje javnega naročila in zoper vsako ravnanje naročnika, razen če zakon, ki ureja oddajo javnih naročil ali ZPVPJN ne določa drugače.</w:t>
      </w:r>
    </w:p>
    <w:p w14:paraId="53380A93" w14:textId="77777777" w:rsidR="004616AC" w:rsidRPr="00FA422B" w:rsidRDefault="004616AC" w:rsidP="00AC1D76">
      <w:pPr>
        <w:keepNext/>
        <w:keepLines/>
        <w:autoSpaceDE w:val="0"/>
        <w:autoSpaceDN w:val="0"/>
        <w:adjustRightInd w:val="0"/>
        <w:jc w:val="both"/>
        <w:rPr>
          <w:rFonts w:cs="Tahoma"/>
          <w:sz w:val="20"/>
          <w:szCs w:val="20"/>
        </w:rPr>
      </w:pPr>
    </w:p>
    <w:p w14:paraId="27FA7DB3" w14:textId="77777777" w:rsidR="004616AC" w:rsidRPr="00FA422B" w:rsidRDefault="004616AC" w:rsidP="00AC1D76">
      <w:pPr>
        <w:keepNext/>
        <w:keepLines/>
        <w:autoSpaceDE w:val="0"/>
        <w:autoSpaceDN w:val="0"/>
        <w:adjustRightInd w:val="0"/>
        <w:jc w:val="both"/>
        <w:rPr>
          <w:rFonts w:cs="Tahoma"/>
          <w:sz w:val="20"/>
          <w:szCs w:val="20"/>
        </w:rPr>
      </w:pPr>
      <w:r w:rsidRPr="00FA422B">
        <w:rPr>
          <w:rFonts w:cs="Tahoma"/>
          <w:sz w:val="20"/>
          <w:szCs w:val="20"/>
        </w:rPr>
        <w:t xml:space="preserve">Če se zahtevek za revizijo nanaša na vsebino objave, povabilo k oddaji ponudbe ali razpisne dokumentacijo, je dolžan vlagatelj ob vložitvi zahtevka za revizijo vplačati takso v višini 2.000,00 EUR na transakcijski račun št. SI56 0110 0100 0358 802, sklic 11 16110-7111290-XXXXXXLL (prvih šest številk je zaporedna številka objave na enotnem informacijskem portalu javnih naročil, ki jo ponudnik vpiše sam, zadnji dve številki pa pomenita oznako leta). </w:t>
      </w:r>
    </w:p>
    <w:p w14:paraId="4FB4FCC4" w14:textId="77777777" w:rsidR="004616AC" w:rsidRPr="00FA422B" w:rsidRDefault="004616AC" w:rsidP="00AC1D76">
      <w:pPr>
        <w:keepNext/>
        <w:keepLines/>
        <w:ind w:right="56"/>
        <w:jc w:val="both"/>
        <w:rPr>
          <w:rFonts w:cs="Tahoma"/>
          <w:sz w:val="20"/>
          <w:szCs w:val="20"/>
        </w:rPr>
      </w:pPr>
    </w:p>
    <w:p w14:paraId="5D436624" w14:textId="7AC9195E" w:rsidR="002C73B7" w:rsidRDefault="004616AC" w:rsidP="009679DD">
      <w:pPr>
        <w:keepNext/>
        <w:keepLines/>
        <w:jc w:val="both"/>
        <w:rPr>
          <w:rFonts w:cs="Tahoma"/>
          <w:sz w:val="20"/>
          <w:szCs w:val="20"/>
        </w:rPr>
      </w:pPr>
      <w:r w:rsidRPr="00FA422B">
        <w:rPr>
          <w:rFonts w:cs="Tahoma"/>
          <w:sz w:val="20"/>
          <w:szCs w:val="20"/>
        </w:rPr>
        <w:t xml:space="preserve">Zahtevek za revizijo mora biti sestavljen v skladu z določili 15. člena ZPVPJN, vloži se preko portala </w:t>
      </w:r>
      <w:proofErr w:type="spellStart"/>
      <w:r w:rsidRPr="00FA422B">
        <w:rPr>
          <w:rFonts w:cs="Tahoma"/>
          <w:sz w:val="20"/>
          <w:szCs w:val="20"/>
        </w:rPr>
        <w:t>eRevizija</w:t>
      </w:r>
      <w:proofErr w:type="spellEnd"/>
      <w:r w:rsidRPr="00FA422B">
        <w:rPr>
          <w:rFonts w:cs="Tahoma"/>
          <w:sz w:val="20"/>
          <w:szCs w:val="20"/>
        </w:rPr>
        <w:t xml:space="preserve">. Vlagatelj mora zahtevku za revizijo priložiti potrdilo o plačilu takse. Zahtevek za revizijo se vloži v roku iz 25. člena ZPVPJN. </w:t>
      </w:r>
    </w:p>
    <w:p w14:paraId="0FDF3731" w14:textId="77777777" w:rsidR="009679DD" w:rsidRPr="00FA422B" w:rsidRDefault="009679DD" w:rsidP="009679DD">
      <w:pPr>
        <w:keepNext/>
        <w:keepLines/>
        <w:jc w:val="both"/>
        <w:rPr>
          <w:rFonts w:cs="Tahoma"/>
          <w:sz w:val="20"/>
          <w:szCs w:val="20"/>
        </w:rPr>
      </w:pPr>
    </w:p>
    <w:p w14:paraId="7DB26198" w14:textId="77777777" w:rsidR="00256BC5" w:rsidRPr="00FA422B" w:rsidRDefault="00256BC5" w:rsidP="00AC1D76">
      <w:pPr>
        <w:keepNext/>
        <w:keepLines/>
        <w:numPr>
          <w:ilvl w:val="1"/>
          <w:numId w:val="3"/>
        </w:numPr>
        <w:jc w:val="both"/>
        <w:rPr>
          <w:rFonts w:cs="Tahoma"/>
          <w:b/>
          <w:sz w:val="20"/>
          <w:szCs w:val="20"/>
        </w:rPr>
      </w:pPr>
      <w:r w:rsidRPr="00FA422B">
        <w:rPr>
          <w:rFonts w:cs="Tahoma"/>
          <w:b/>
          <w:sz w:val="20"/>
          <w:szCs w:val="20"/>
        </w:rPr>
        <w:t>Zaupnost podatkov</w:t>
      </w:r>
    </w:p>
    <w:p w14:paraId="3F570159" w14:textId="77777777" w:rsidR="00256BC5" w:rsidRPr="00FA422B" w:rsidRDefault="00256BC5" w:rsidP="00AC1D76">
      <w:pPr>
        <w:keepNext/>
        <w:keepLines/>
        <w:jc w:val="both"/>
        <w:rPr>
          <w:rFonts w:cs="Tahoma"/>
          <w:sz w:val="20"/>
          <w:szCs w:val="20"/>
        </w:rPr>
      </w:pPr>
    </w:p>
    <w:p w14:paraId="07DB9A5D" w14:textId="77777777" w:rsidR="00256BC5" w:rsidRPr="00FA422B" w:rsidRDefault="00256BC5" w:rsidP="00AC1D76">
      <w:pPr>
        <w:keepNext/>
        <w:keepLines/>
        <w:jc w:val="both"/>
        <w:rPr>
          <w:rFonts w:cs="Tahoma"/>
          <w:sz w:val="20"/>
          <w:szCs w:val="20"/>
        </w:rPr>
      </w:pPr>
      <w:r w:rsidRPr="00FA422B">
        <w:rPr>
          <w:rFonts w:cs="Tahoma"/>
          <w:sz w:val="20"/>
          <w:szCs w:val="20"/>
        </w:rPr>
        <w:t>Naročnik zagotavlja javnost in zaupnost podatkov skladno s 35. členom ZJN-3, ob upoštevanju določb zakona, ki ureja varstvo osebnih podatkov, tajne podatke ali gospodarske družbe.</w:t>
      </w:r>
    </w:p>
    <w:p w14:paraId="0EBD8BE6" w14:textId="77777777" w:rsidR="00256BC5" w:rsidRPr="00FA422B" w:rsidRDefault="00256BC5" w:rsidP="00AC1D76">
      <w:pPr>
        <w:keepNext/>
        <w:keepLines/>
        <w:jc w:val="both"/>
        <w:rPr>
          <w:rFonts w:cs="Tahoma"/>
          <w:sz w:val="20"/>
          <w:szCs w:val="20"/>
        </w:rPr>
      </w:pPr>
    </w:p>
    <w:p w14:paraId="18ACAD2E" w14:textId="77777777" w:rsidR="00256BC5" w:rsidRPr="00FA422B" w:rsidRDefault="00256BC5" w:rsidP="00AC1D76">
      <w:pPr>
        <w:keepNext/>
        <w:keepLines/>
        <w:jc w:val="both"/>
        <w:rPr>
          <w:rFonts w:cs="Tahoma"/>
          <w:sz w:val="20"/>
          <w:szCs w:val="20"/>
        </w:rPr>
      </w:pPr>
      <w:r w:rsidRPr="00FA422B">
        <w:rPr>
          <w:rFonts w:cs="Tahoma"/>
          <w:sz w:val="20"/>
          <w:szCs w:val="20"/>
        </w:rPr>
        <w:t>Podatki, ki jih bo ponudnik v skladu z zakonom, ki ureja gospodarske družbe, varstvo osebnih podatkov ali tajne podatke, upravičeno označil kot zaupne ali poslovno skrivnost, bodo uporabljeni samo za namene javnega razpisa in ne bodo dostopni nikomur izven kroga oseb, ki bodo vključene v razpisni postopek. Ti podatki ne bodo objavljeni na odpiranju ponudb, niti v nadaljevanju postopka ali kasneje. Naročnik bo v celoti odgovoren za varovanje zaupnosti tako dobljenih podatkov.</w:t>
      </w:r>
    </w:p>
    <w:p w14:paraId="337C8126" w14:textId="77777777" w:rsidR="00256BC5" w:rsidRPr="00FA422B" w:rsidRDefault="00256BC5" w:rsidP="00AC1D76">
      <w:pPr>
        <w:keepNext/>
        <w:keepLines/>
        <w:jc w:val="both"/>
        <w:rPr>
          <w:rFonts w:cs="Tahoma"/>
          <w:sz w:val="20"/>
          <w:szCs w:val="20"/>
        </w:rPr>
      </w:pPr>
    </w:p>
    <w:p w14:paraId="4A735490" w14:textId="77777777" w:rsidR="00256BC5" w:rsidRPr="00FA422B" w:rsidRDefault="00256BC5" w:rsidP="00AC1D76">
      <w:pPr>
        <w:keepNext/>
        <w:keepLines/>
        <w:numPr>
          <w:ilvl w:val="1"/>
          <w:numId w:val="3"/>
        </w:numPr>
        <w:jc w:val="both"/>
        <w:rPr>
          <w:rFonts w:cs="Tahoma"/>
          <w:b/>
          <w:sz w:val="20"/>
          <w:szCs w:val="20"/>
        </w:rPr>
      </w:pPr>
      <w:r w:rsidRPr="00FA422B">
        <w:rPr>
          <w:rFonts w:cs="Tahoma"/>
          <w:b/>
          <w:sz w:val="20"/>
          <w:szCs w:val="20"/>
        </w:rPr>
        <w:t xml:space="preserve">Jamstvo za </w:t>
      </w:r>
      <w:r w:rsidR="002C73B7" w:rsidRPr="00FA422B">
        <w:rPr>
          <w:rFonts w:cs="Tahoma"/>
          <w:b/>
          <w:sz w:val="20"/>
          <w:szCs w:val="20"/>
        </w:rPr>
        <w:t>škodo</w:t>
      </w:r>
    </w:p>
    <w:p w14:paraId="457FF646" w14:textId="77777777" w:rsidR="00256BC5" w:rsidRPr="00FA422B" w:rsidRDefault="00256BC5" w:rsidP="00AC1D76">
      <w:pPr>
        <w:keepNext/>
        <w:keepLines/>
        <w:jc w:val="both"/>
        <w:rPr>
          <w:rFonts w:cs="Tahoma"/>
          <w:sz w:val="20"/>
          <w:szCs w:val="20"/>
        </w:rPr>
      </w:pPr>
    </w:p>
    <w:p w14:paraId="5917ACBA" w14:textId="77777777" w:rsidR="002C73B7" w:rsidRPr="00FA422B" w:rsidRDefault="002C73B7" w:rsidP="00AC1D76">
      <w:pPr>
        <w:keepNext/>
        <w:keepLines/>
        <w:jc w:val="both"/>
        <w:rPr>
          <w:rFonts w:cs="Tahoma"/>
          <w:sz w:val="20"/>
          <w:szCs w:val="20"/>
        </w:rPr>
      </w:pPr>
      <w:r w:rsidRPr="00FA422B">
        <w:rPr>
          <w:rFonts w:cs="Tahoma"/>
          <w:sz w:val="20"/>
          <w:szCs w:val="20"/>
        </w:rPr>
        <w:t>Izbrani ponudniki, s katerim bo naročnik sklenil okvirni sporazum, bodo odgovarjali za vso škodo, ki bo morebiti nastala pri izvedbi predmeta naročila, skladno z določili Obligacijskega zakonika.</w:t>
      </w:r>
    </w:p>
    <w:p w14:paraId="7C4A387A" w14:textId="77777777" w:rsidR="00E65F9E" w:rsidRPr="00FA422B" w:rsidRDefault="00E65F9E" w:rsidP="00AC1D76">
      <w:pPr>
        <w:keepNext/>
        <w:keepLines/>
        <w:jc w:val="both"/>
        <w:rPr>
          <w:rFonts w:cs="Tahoma"/>
          <w:sz w:val="20"/>
          <w:szCs w:val="20"/>
        </w:rPr>
      </w:pPr>
    </w:p>
    <w:p w14:paraId="4665A984" w14:textId="77777777" w:rsidR="00201EFB" w:rsidRPr="00FA422B" w:rsidRDefault="00201EFB" w:rsidP="00AC1D76">
      <w:pPr>
        <w:keepNext/>
        <w:keepLines/>
        <w:numPr>
          <w:ilvl w:val="0"/>
          <w:numId w:val="3"/>
        </w:numPr>
        <w:jc w:val="both"/>
        <w:rPr>
          <w:rFonts w:cs="Tahoma"/>
          <w:b/>
          <w:szCs w:val="20"/>
        </w:rPr>
      </w:pPr>
      <w:r w:rsidRPr="00FA422B">
        <w:rPr>
          <w:rFonts w:cs="Tahoma"/>
          <w:b/>
          <w:szCs w:val="20"/>
        </w:rPr>
        <w:lastRenderedPageBreak/>
        <w:t>PONUDBENI POGOJ</w:t>
      </w:r>
      <w:r w:rsidR="0015754C" w:rsidRPr="00FA422B">
        <w:rPr>
          <w:rFonts w:cs="Tahoma"/>
          <w:b/>
          <w:szCs w:val="20"/>
        </w:rPr>
        <w:t xml:space="preserve">I IN ZAHTEVE TER </w:t>
      </w:r>
      <w:r w:rsidR="00256BC5" w:rsidRPr="00FA422B">
        <w:rPr>
          <w:rFonts w:cs="Tahoma"/>
          <w:b/>
          <w:szCs w:val="20"/>
        </w:rPr>
        <w:t>OPIS PREDMETA JAVNEGA NAROČILA</w:t>
      </w:r>
      <w:r w:rsidR="0015754C" w:rsidRPr="00FA422B">
        <w:rPr>
          <w:rFonts w:cs="Tahoma"/>
          <w:b/>
          <w:szCs w:val="20"/>
        </w:rPr>
        <w:t xml:space="preserve"> </w:t>
      </w:r>
    </w:p>
    <w:p w14:paraId="4524F6E8" w14:textId="77777777" w:rsidR="00201EFB" w:rsidRPr="00FA422B" w:rsidRDefault="00201EFB" w:rsidP="00AC1D76">
      <w:pPr>
        <w:keepNext/>
        <w:keepLines/>
        <w:jc w:val="both"/>
        <w:rPr>
          <w:rFonts w:cs="Tahoma"/>
          <w:b/>
          <w:sz w:val="20"/>
          <w:szCs w:val="20"/>
        </w:rPr>
      </w:pPr>
    </w:p>
    <w:p w14:paraId="362106D6" w14:textId="77777777" w:rsidR="00201EFB" w:rsidRPr="00FA422B" w:rsidRDefault="00201EFB" w:rsidP="00AC1D76">
      <w:pPr>
        <w:keepNext/>
        <w:keepLines/>
        <w:numPr>
          <w:ilvl w:val="1"/>
          <w:numId w:val="5"/>
        </w:numPr>
        <w:jc w:val="both"/>
        <w:rPr>
          <w:rFonts w:cs="Tahoma"/>
          <w:b/>
          <w:sz w:val="20"/>
          <w:szCs w:val="20"/>
        </w:rPr>
      </w:pPr>
      <w:r w:rsidRPr="00FA422B">
        <w:rPr>
          <w:rFonts w:cs="Tahoma"/>
          <w:b/>
          <w:sz w:val="20"/>
          <w:szCs w:val="20"/>
        </w:rPr>
        <w:t xml:space="preserve">Splošne zahteve </w:t>
      </w:r>
    </w:p>
    <w:p w14:paraId="2C101071" w14:textId="77777777" w:rsidR="002455D5" w:rsidRPr="00FA422B" w:rsidRDefault="002455D5" w:rsidP="00AC1D76">
      <w:pPr>
        <w:keepNext/>
        <w:keepLines/>
        <w:jc w:val="both"/>
        <w:rPr>
          <w:rFonts w:cs="Tahoma"/>
          <w:sz w:val="20"/>
          <w:szCs w:val="20"/>
        </w:rPr>
      </w:pPr>
    </w:p>
    <w:p w14:paraId="7F538A93" w14:textId="77777777" w:rsidR="00201EFB" w:rsidRPr="00FA422B" w:rsidRDefault="00201EFB" w:rsidP="00AC1D76">
      <w:pPr>
        <w:keepNext/>
        <w:keepLines/>
        <w:numPr>
          <w:ilvl w:val="2"/>
          <w:numId w:val="5"/>
        </w:numPr>
        <w:jc w:val="both"/>
        <w:rPr>
          <w:rFonts w:cs="Tahoma"/>
          <w:sz w:val="20"/>
          <w:szCs w:val="20"/>
        </w:rPr>
      </w:pPr>
      <w:r w:rsidRPr="00FA422B">
        <w:rPr>
          <w:rFonts w:cs="Tahoma"/>
          <w:sz w:val="20"/>
          <w:szCs w:val="20"/>
        </w:rPr>
        <w:t>Celovitost ponudbe</w:t>
      </w:r>
    </w:p>
    <w:p w14:paraId="42F82D34" w14:textId="77777777" w:rsidR="00201EFB" w:rsidRPr="00FA422B" w:rsidRDefault="00201EFB" w:rsidP="00AC1D76">
      <w:pPr>
        <w:keepNext/>
        <w:keepLines/>
        <w:jc w:val="both"/>
        <w:rPr>
          <w:rFonts w:cs="Tahoma"/>
          <w:sz w:val="20"/>
          <w:szCs w:val="20"/>
        </w:rPr>
      </w:pPr>
    </w:p>
    <w:p w14:paraId="45EAEAD9" w14:textId="77777777" w:rsidR="002C73B7" w:rsidRPr="00FA422B" w:rsidRDefault="002C73B7" w:rsidP="00AC1D76">
      <w:pPr>
        <w:keepNext/>
        <w:keepLines/>
        <w:jc w:val="both"/>
        <w:rPr>
          <w:rFonts w:cs="Tahoma"/>
          <w:sz w:val="20"/>
          <w:szCs w:val="20"/>
        </w:rPr>
      </w:pPr>
      <w:r w:rsidRPr="00FA422B">
        <w:rPr>
          <w:rFonts w:cs="Tahoma"/>
          <w:sz w:val="20"/>
          <w:szCs w:val="20"/>
        </w:rPr>
        <w:t>Ponudnik mora oddati ponudbo za celotno število avtobusov kategorije M3, ki so predmet javnega naročila, ob upoštevanju določil razpisne dokumentacije.</w:t>
      </w:r>
    </w:p>
    <w:p w14:paraId="60406132" w14:textId="77777777" w:rsidR="002C73B7" w:rsidRPr="00FA422B" w:rsidRDefault="002C73B7" w:rsidP="00AC1D76">
      <w:pPr>
        <w:keepNext/>
        <w:keepLines/>
        <w:jc w:val="both"/>
        <w:rPr>
          <w:rFonts w:cs="Tahoma"/>
          <w:sz w:val="20"/>
          <w:szCs w:val="20"/>
        </w:rPr>
      </w:pPr>
    </w:p>
    <w:p w14:paraId="20DD9741" w14:textId="77777777" w:rsidR="002C73B7" w:rsidRPr="00FA422B" w:rsidRDefault="002C73B7" w:rsidP="00AC1D76">
      <w:pPr>
        <w:keepNext/>
        <w:keepLines/>
        <w:jc w:val="both"/>
        <w:rPr>
          <w:rFonts w:cs="Tahoma"/>
          <w:sz w:val="20"/>
          <w:szCs w:val="20"/>
        </w:rPr>
      </w:pPr>
      <w:r w:rsidRPr="00FA422B">
        <w:rPr>
          <w:rFonts w:cs="Tahoma"/>
          <w:sz w:val="20"/>
          <w:szCs w:val="20"/>
        </w:rPr>
        <w:t xml:space="preserve">Predmet ponudbe mora ustrezati vsem tehničnim in ostalim zahtevam naročnika, ki so navedene v razpisni dokumentaciji. </w:t>
      </w:r>
    </w:p>
    <w:p w14:paraId="70005527" w14:textId="77777777" w:rsidR="002C73B7" w:rsidRPr="00FA422B" w:rsidRDefault="002C73B7" w:rsidP="00AC1D76">
      <w:pPr>
        <w:keepNext/>
        <w:keepLines/>
        <w:jc w:val="both"/>
        <w:rPr>
          <w:rFonts w:cs="Tahoma"/>
          <w:sz w:val="20"/>
          <w:szCs w:val="20"/>
        </w:rPr>
      </w:pPr>
    </w:p>
    <w:p w14:paraId="57CFB061" w14:textId="77777777" w:rsidR="002C73B7" w:rsidRPr="00FA422B" w:rsidRDefault="002C73B7" w:rsidP="00AC1D76">
      <w:pPr>
        <w:keepNext/>
        <w:keepLines/>
        <w:jc w:val="both"/>
        <w:rPr>
          <w:rFonts w:cs="Tahoma"/>
          <w:sz w:val="20"/>
          <w:szCs w:val="20"/>
        </w:rPr>
      </w:pPr>
      <w:r w:rsidRPr="00FA422B">
        <w:rPr>
          <w:rFonts w:cs="Tahoma"/>
          <w:sz w:val="20"/>
          <w:szCs w:val="20"/>
        </w:rPr>
        <w:t>V primeru, da predmet ponudbe ne bo v skladu z vsemi zahtevami in pogoji razpisne dokumentacije, bo naročnik tako ponudbo izključil iz sodelovanja v postopku oddaje javnega naročila.</w:t>
      </w:r>
    </w:p>
    <w:p w14:paraId="55AE52C7" w14:textId="77777777" w:rsidR="0050333D" w:rsidRPr="00FA422B" w:rsidRDefault="0050333D" w:rsidP="00AC1D76">
      <w:pPr>
        <w:keepNext/>
        <w:keepLines/>
        <w:jc w:val="both"/>
        <w:rPr>
          <w:rFonts w:cs="Tahoma"/>
          <w:sz w:val="20"/>
          <w:szCs w:val="20"/>
        </w:rPr>
      </w:pPr>
    </w:p>
    <w:p w14:paraId="1BAA7875" w14:textId="77777777" w:rsidR="003A2263" w:rsidRPr="00FA422B" w:rsidRDefault="002F111A" w:rsidP="00AC1D76">
      <w:pPr>
        <w:keepNext/>
        <w:keepLines/>
        <w:numPr>
          <w:ilvl w:val="2"/>
          <w:numId w:val="5"/>
        </w:numPr>
        <w:jc w:val="both"/>
        <w:rPr>
          <w:rFonts w:cs="Tahoma"/>
          <w:sz w:val="20"/>
          <w:szCs w:val="20"/>
        </w:rPr>
      </w:pPr>
      <w:r w:rsidRPr="00FA422B">
        <w:rPr>
          <w:rFonts w:cs="Tahoma"/>
          <w:sz w:val="20"/>
          <w:szCs w:val="20"/>
        </w:rPr>
        <w:t>P</w:t>
      </w:r>
      <w:r w:rsidR="003A2263" w:rsidRPr="00FA422B">
        <w:rPr>
          <w:rFonts w:cs="Tahoma"/>
          <w:sz w:val="20"/>
          <w:szCs w:val="20"/>
        </w:rPr>
        <w:t>onud</w:t>
      </w:r>
      <w:r w:rsidR="00E82611" w:rsidRPr="00FA422B">
        <w:rPr>
          <w:rFonts w:cs="Tahoma"/>
          <w:sz w:val="20"/>
          <w:szCs w:val="20"/>
        </w:rPr>
        <w:t xml:space="preserve">bena cena </w:t>
      </w:r>
    </w:p>
    <w:p w14:paraId="75DBE403" w14:textId="77777777" w:rsidR="008E4A92" w:rsidRPr="00FA422B" w:rsidRDefault="008E4A92" w:rsidP="00AC1D76">
      <w:pPr>
        <w:keepNext/>
        <w:keepLines/>
        <w:tabs>
          <w:tab w:val="left" w:pos="567"/>
          <w:tab w:val="num" w:pos="851"/>
          <w:tab w:val="left" w:pos="993"/>
        </w:tabs>
        <w:jc w:val="both"/>
        <w:rPr>
          <w:rFonts w:cs="Tahoma"/>
          <w:sz w:val="18"/>
          <w:szCs w:val="18"/>
        </w:rPr>
      </w:pPr>
    </w:p>
    <w:p w14:paraId="0FC73A2F" w14:textId="77777777" w:rsidR="000956F8" w:rsidRPr="00FA422B" w:rsidRDefault="002F111A" w:rsidP="00AC1D76">
      <w:pPr>
        <w:keepNext/>
        <w:keepLines/>
        <w:jc w:val="both"/>
        <w:rPr>
          <w:rFonts w:cs="Tahoma"/>
          <w:sz w:val="20"/>
          <w:szCs w:val="20"/>
        </w:rPr>
      </w:pPr>
      <w:r w:rsidRPr="00FA422B">
        <w:rPr>
          <w:rFonts w:cs="Tahoma"/>
          <w:sz w:val="20"/>
          <w:szCs w:val="20"/>
        </w:rPr>
        <w:t>Cena je</w:t>
      </w:r>
      <w:r w:rsidR="000956F8" w:rsidRPr="00FA422B">
        <w:rPr>
          <w:rFonts w:cs="Tahoma"/>
          <w:sz w:val="20"/>
          <w:szCs w:val="20"/>
        </w:rPr>
        <w:t xml:space="preserve"> v obdobju veljavnosti </w:t>
      </w:r>
      <w:r w:rsidR="00E65F9E" w:rsidRPr="00FA422B">
        <w:rPr>
          <w:rFonts w:cs="Tahoma"/>
          <w:sz w:val="20"/>
          <w:szCs w:val="20"/>
        </w:rPr>
        <w:t>okvirnega sporazuma</w:t>
      </w:r>
      <w:r w:rsidR="000956F8" w:rsidRPr="00FA422B">
        <w:rPr>
          <w:rFonts w:cs="Tahoma"/>
          <w:sz w:val="20"/>
          <w:szCs w:val="20"/>
        </w:rPr>
        <w:t xml:space="preserve"> fiks</w:t>
      </w:r>
      <w:r w:rsidRPr="00FA422B">
        <w:rPr>
          <w:rFonts w:cs="Tahoma"/>
          <w:sz w:val="20"/>
          <w:szCs w:val="20"/>
        </w:rPr>
        <w:t>na</w:t>
      </w:r>
      <w:r w:rsidR="000956F8" w:rsidRPr="00FA422B">
        <w:rPr>
          <w:rFonts w:cs="Tahoma"/>
          <w:sz w:val="20"/>
          <w:szCs w:val="20"/>
        </w:rPr>
        <w:t xml:space="preserve"> in se ne spreminja, razen v primeru znižanja cen.</w:t>
      </w:r>
    </w:p>
    <w:p w14:paraId="690FD08C" w14:textId="77777777" w:rsidR="00FB6A91" w:rsidRPr="00FA422B" w:rsidRDefault="00FB6A91" w:rsidP="00AC1D76">
      <w:pPr>
        <w:keepNext/>
        <w:keepLines/>
        <w:jc w:val="both"/>
        <w:rPr>
          <w:rFonts w:cs="Tahoma"/>
          <w:sz w:val="20"/>
          <w:szCs w:val="20"/>
        </w:rPr>
      </w:pPr>
    </w:p>
    <w:p w14:paraId="1EC082E6" w14:textId="77777777" w:rsidR="002C73B7" w:rsidRPr="00FA422B" w:rsidRDefault="002C73B7" w:rsidP="00AC1D76">
      <w:pPr>
        <w:keepNext/>
        <w:keepLines/>
        <w:jc w:val="both"/>
        <w:rPr>
          <w:rFonts w:cs="Tahoma"/>
          <w:sz w:val="20"/>
          <w:szCs w:val="20"/>
        </w:rPr>
      </w:pPr>
      <w:r w:rsidRPr="00FA422B">
        <w:rPr>
          <w:rFonts w:cs="Tahoma"/>
          <w:sz w:val="20"/>
          <w:szCs w:val="20"/>
        </w:rPr>
        <w:t xml:space="preserve">Ponudnik mora pri pripravi ponudbe in določanju ponudbene dnevne cene upoštevati vse materialne in nematerialne stroške, ki bodo potrebni za izvedbo predmeta naročila, vključno s stroški dela, stroški goriva, in stroški izdelave ponudbene dokumentacije. </w:t>
      </w:r>
    </w:p>
    <w:p w14:paraId="5A6A6494" w14:textId="77777777" w:rsidR="002C73B7" w:rsidRPr="00FA422B" w:rsidRDefault="002C73B7" w:rsidP="00AC1D76">
      <w:pPr>
        <w:keepNext/>
        <w:keepLines/>
        <w:jc w:val="both"/>
        <w:rPr>
          <w:rFonts w:cs="Tahoma"/>
          <w:sz w:val="20"/>
          <w:szCs w:val="20"/>
        </w:rPr>
      </w:pPr>
    </w:p>
    <w:p w14:paraId="3EA1765B" w14:textId="77777777" w:rsidR="00E5736C" w:rsidRPr="00FA422B" w:rsidRDefault="00E5736C" w:rsidP="009679DD">
      <w:pPr>
        <w:keepNext/>
        <w:keepLines/>
        <w:jc w:val="both"/>
        <w:rPr>
          <w:rFonts w:cs="Tahoma"/>
          <w:sz w:val="22"/>
          <w:szCs w:val="22"/>
        </w:rPr>
      </w:pPr>
      <w:r w:rsidRPr="00FA422B">
        <w:rPr>
          <w:rFonts w:cs="Tahoma"/>
          <w:sz w:val="20"/>
          <w:szCs w:val="20"/>
        </w:rPr>
        <w:t>Skupno število dnevno prevoženih efektivnih kilometrov za vse šole s petimi avtobusi kategorije M3 znaša 289 km.</w:t>
      </w:r>
      <w:r w:rsidRPr="00FA422B">
        <w:rPr>
          <w:rFonts w:cs="Tahoma"/>
        </w:rPr>
        <w:t xml:space="preserve"> </w:t>
      </w:r>
    </w:p>
    <w:p w14:paraId="53464CCF" w14:textId="77777777" w:rsidR="00E5736C" w:rsidRPr="00FA422B" w:rsidRDefault="00E5736C" w:rsidP="00AC1D76">
      <w:pPr>
        <w:keepNext/>
        <w:keepLines/>
        <w:jc w:val="both"/>
        <w:rPr>
          <w:rFonts w:cs="Tahoma"/>
          <w:sz w:val="20"/>
          <w:szCs w:val="20"/>
        </w:rPr>
      </w:pPr>
    </w:p>
    <w:p w14:paraId="4AFD938A" w14:textId="77777777" w:rsidR="002C73B7" w:rsidRPr="00FA422B" w:rsidRDefault="002C73B7" w:rsidP="00AC1D76">
      <w:pPr>
        <w:keepNext/>
        <w:keepLines/>
        <w:jc w:val="both"/>
        <w:rPr>
          <w:rFonts w:cs="Tahoma"/>
          <w:sz w:val="20"/>
          <w:szCs w:val="20"/>
        </w:rPr>
      </w:pPr>
      <w:r w:rsidRPr="00FA422B">
        <w:rPr>
          <w:rFonts w:cs="Tahoma"/>
          <w:sz w:val="20"/>
          <w:szCs w:val="20"/>
        </w:rPr>
        <w:t xml:space="preserve">Ponudnik v Prilogo 2 Ponudba vpiše </w:t>
      </w:r>
      <w:r w:rsidR="00566B58" w:rsidRPr="00FA422B">
        <w:rPr>
          <w:rFonts w:cs="Tahoma"/>
          <w:sz w:val="20"/>
          <w:szCs w:val="20"/>
        </w:rPr>
        <w:t xml:space="preserve">skupno ponudbeno dnevno ceno za celotno število (5) avtobusov kategorije M3, ki jih potrebuje naročnik in </w:t>
      </w:r>
      <w:r w:rsidRPr="00FA422B">
        <w:rPr>
          <w:rFonts w:cs="Tahoma"/>
          <w:sz w:val="20"/>
          <w:szCs w:val="20"/>
        </w:rPr>
        <w:t xml:space="preserve">skupno ponudbeno vrednost </w:t>
      </w:r>
      <w:r w:rsidR="00566B58" w:rsidRPr="00FA422B">
        <w:rPr>
          <w:rFonts w:cs="Tahoma"/>
          <w:sz w:val="20"/>
          <w:szCs w:val="20"/>
        </w:rPr>
        <w:t xml:space="preserve">za okvirno šestdeset (60) šolskih dni </w:t>
      </w:r>
      <w:r w:rsidRPr="00FA422B">
        <w:rPr>
          <w:rFonts w:cs="Tahoma"/>
          <w:sz w:val="20"/>
          <w:szCs w:val="20"/>
        </w:rPr>
        <w:t>za celotno število avtobusov kategorije M3, ki jih potrebuje naročnik, ob upoštevanju določil razpisne dokumentacije.</w:t>
      </w:r>
    </w:p>
    <w:p w14:paraId="7D11F603" w14:textId="77777777" w:rsidR="00BC73A8" w:rsidRPr="00FA422B" w:rsidRDefault="00BC73A8" w:rsidP="00AC1D76">
      <w:pPr>
        <w:keepNext/>
        <w:keepLines/>
        <w:jc w:val="both"/>
        <w:rPr>
          <w:rFonts w:cs="Tahoma"/>
          <w:sz w:val="18"/>
          <w:szCs w:val="18"/>
        </w:rPr>
      </w:pPr>
    </w:p>
    <w:p w14:paraId="3517CBF9" w14:textId="77777777" w:rsidR="004E6989" w:rsidRPr="00FA422B" w:rsidRDefault="004E6989" w:rsidP="00AC1D76">
      <w:pPr>
        <w:keepNext/>
        <w:keepLines/>
        <w:jc w:val="both"/>
        <w:rPr>
          <w:rFonts w:cs="Tahoma"/>
          <w:sz w:val="20"/>
          <w:szCs w:val="20"/>
        </w:rPr>
      </w:pPr>
      <w:r w:rsidRPr="00FA422B">
        <w:rPr>
          <w:rFonts w:cs="Tahoma"/>
          <w:sz w:val="20"/>
          <w:szCs w:val="20"/>
        </w:rPr>
        <w:t>Za storitve, ki so predmet javnega naročila se obračunava 9,5% DDV.</w:t>
      </w:r>
    </w:p>
    <w:p w14:paraId="6CF8E519" w14:textId="77777777" w:rsidR="002C73B7" w:rsidRPr="00FA422B" w:rsidRDefault="002C73B7" w:rsidP="00AC1D76">
      <w:pPr>
        <w:keepNext/>
        <w:keepLines/>
        <w:jc w:val="both"/>
        <w:rPr>
          <w:rFonts w:cs="Tahoma"/>
          <w:sz w:val="18"/>
          <w:szCs w:val="18"/>
        </w:rPr>
      </w:pPr>
    </w:p>
    <w:p w14:paraId="2379E187" w14:textId="77777777" w:rsidR="009C6E1E" w:rsidRPr="00FA422B" w:rsidRDefault="009C6E1E" w:rsidP="00AC1D76">
      <w:pPr>
        <w:keepNext/>
        <w:keepLines/>
        <w:numPr>
          <w:ilvl w:val="2"/>
          <w:numId w:val="5"/>
        </w:numPr>
        <w:jc w:val="both"/>
        <w:rPr>
          <w:rFonts w:cs="Tahoma"/>
          <w:sz w:val="20"/>
          <w:szCs w:val="20"/>
        </w:rPr>
      </w:pPr>
      <w:r w:rsidRPr="00FA422B">
        <w:rPr>
          <w:rFonts w:cs="Tahoma"/>
          <w:sz w:val="20"/>
          <w:szCs w:val="20"/>
        </w:rPr>
        <w:t>Plačilni pogoji</w:t>
      </w:r>
    </w:p>
    <w:p w14:paraId="15CDABD2" w14:textId="77777777" w:rsidR="009C6E1E" w:rsidRPr="00FA422B" w:rsidRDefault="009C6E1E" w:rsidP="00AC1D76">
      <w:pPr>
        <w:keepNext/>
        <w:keepLines/>
        <w:jc w:val="both"/>
        <w:rPr>
          <w:rFonts w:cs="Tahoma"/>
          <w:sz w:val="18"/>
          <w:szCs w:val="18"/>
        </w:rPr>
      </w:pPr>
    </w:p>
    <w:p w14:paraId="0E455E79" w14:textId="77777777" w:rsidR="004E6989" w:rsidRPr="00FA422B" w:rsidRDefault="004E6989" w:rsidP="00AC1D76">
      <w:pPr>
        <w:keepNext/>
        <w:keepLines/>
        <w:jc w:val="both"/>
        <w:rPr>
          <w:rFonts w:cs="Tahoma"/>
          <w:sz w:val="20"/>
          <w:szCs w:val="20"/>
        </w:rPr>
      </w:pPr>
      <w:r w:rsidRPr="00FA422B">
        <w:rPr>
          <w:rFonts w:cs="Tahoma"/>
          <w:sz w:val="20"/>
          <w:szCs w:val="20"/>
        </w:rPr>
        <w:t>Plačilni pogoji so podrobno opredeljeni v osnutku okvirnega sporazuma, ki je sestavni del razpisne dokumentacije.</w:t>
      </w:r>
    </w:p>
    <w:p w14:paraId="164610DD" w14:textId="77777777" w:rsidR="004E6989" w:rsidRPr="00FA422B" w:rsidRDefault="004E6989" w:rsidP="00AC1D76">
      <w:pPr>
        <w:keepNext/>
        <w:keepLines/>
        <w:jc w:val="both"/>
        <w:rPr>
          <w:rFonts w:cs="Tahoma"/>
          <w:sz w:val="20"/>
          <w:szCs w:val="20"/>
        </w:rPr>
      </w:pPr>
    </w:p>
    <w:p w14:paraId="1901BE03" w14:textId="77777777" w:rsidR="004E6989" w:rsidRPr="00FA422B" w:rsidRDefault="004E6989" w:rsidP="00AC1D76">
      <w:pPr>
        <w:keepNext/>
        <w:keepLines/>
        <w:jc w:val="both"/>
        <w:rPr>
          <w:rFonts w:cs="Tahoma"/>
          <w:sz w:val="20"/>
          <w:szCs w:val="20"/>
        </w:rPr>
      </w:pPr>
      <w:r w:rsidRPr="00FA422B">
        <w:rPr>
          <w:rFonts w:cs="Tahoma"/>
          <w:sz w:val="20"/>
          <w:szCs w:val="20"/>
        </w:rPr>
        <w:t>Izbrani ponudnik se bo moral s podpisom okvirnega sporazuma obvezati, da po tem okvirnem sporazumu velja prepoved odstopa oziroma cesije denarnih terjatev, ki izvirajo iz predmetnega okvirnega sporazuma drugim pravnim ali fizičnim osebam, razen bankam. V primeru odstopa denarne terjatve drugim pravnim ali fizičnim osebam, razen bankam, odstop nima pravnega učinka.</w:t>
      </w:r>
    </w:p>
    <w:p w14:paraId="72E336C1" w14:textId="77777777" w:rsidR="004E6989" w:rsidRPr="00FA422B" w:rsidRDefault="004E6989" w:rsidP="00AC1D76">
      <w:pPr>
        <w:keepNext/>
        <w:keepLines/>
        <w:jc w:val="both"/>
        <w:rPr>
          <w:rFonts w:cs="Tahoma"/>
          <w:sz w:val="20"/>
          <w:szCs w:val="20"/>
        </w:rPr>
      </w:pPr>
    </w:p>
    <w:p w14:paraId="11B876C3" w14:textId="77777777" w:rsidR="004E6989" w:rsidRPr="00FA422B" w:rsidRDefault="004E6989" w:rsidP="00AC1D76">
      <w:pPr>
        <w:keepNext/>
        <w:keepLines/>
        <w:jc w:val="both"/>
        <w:rPr>
          <w:rFonts w:cs="Tahoma"/>
          <w:sz w:val="20"/>
          <w:szCs w:val="20"/>
        </w:rPr>
      </w:pPr>
      <w:r w:rsidRPr="00FA422B">
        <w:rPr>
          <w:rFonts w:cs="Tahoma"/>
          <w:sz w:val="20"/>
          <w:szCs w:val="20"/>
        </w:rPr>
        <w:t>Naročnik bo plačila, vsem v ponudbi navedenim podizvajalcem, izvajal skladno z določili ZJN-3.</w:t>
      </w:r>
    </w:p>
    <w:p w14:paraId="6CB0D900" w14:textId="77777777" w:rsidR="002C73B7" w:rsidRPr="00FA422B" w:rsidRDefault="002C73B7" w:rsidP="00AC1D76">
      <w:pPr>
        <w:keepNext/>
        <w:keepLines/>
        <w:jc w:val="both"/>
        <w:rPr>
          <w:rFonts w:cs="Tahoma"/>
          <w:sz w:val="20"/>
          <w:szCs w:val="20"/>
        </w:rPr>
      </w:pPr>
    </w:p>
    <w:p w14:paraId="5781BDC0" w14:textId="77777777" w:rsidR="002E0FCB" w:rsidRPr="00FA422B" w:rsidRDefault="004E7D84" w:rsidP="00AC1D76">
      <w:pPr>
        <w:keepNext/>
        <w:keepLines/>
        <w:numPr>
          <w:ilvl w:val="2"/>
          <w:numId w:val="5"/>
        </w:numPr>
        <w:jc w:val="both"/>
        <w:rPr>
          <w:rFonts w:cs="Tahoma"/>
          <w:sz w:val="20"/>
          <w:szCs w:val="20"/>
        </w:rPr>
      </w:pPr>
      <w:r w:rsidRPr="00FA422B">
        <w:rPr>
          <w:rFonts w:cs="Tahoma"/>
          <w:sz w:val="20"/>
          <w:szCs w:val="20"/>
        </w:rPr>
        <w:t>Ostale zahteve naročnika in o</w:t>
      </w:r>
      <w:r w:rsidR="002E0FCB" w:rsidRPr="00FA422B">
        <w:rPr>
          <w:rFonts w:cs="Tahoma"/>
          <w:sz w:val="20"/>
          <w:szCs w:val="20"/>
        </w:rPr>
        <w:t xml:space="preserve">snutek </w:t>
      </w:r>
      <w:r w:rsidR="002C73B7" w:rsidRPr="00FA422B">
        <w:rPr>
          <w:rFonts w:cs="Tahoma"/>
          <w:sz w:val="20"/>
          <w:szCs w:val="20"/>
        </w:rPr>
        <w:t>okvirnega sporazuma</w:t>
      </w:r>
    </w:p>
    <w:p w14:paraId="27594631" w14:textId="77777777" w:rsidR="002B63BD" w:rsidRPr="00FA422B" w:rsidRDefault="002B63BD" w:rsidP="00AC1D76">
      <w:pPr>
        <w:keepNext/>
        <w:keepLines/>
        <w:jc w:val="both"/>
        <w:rPr>
          <w:rFonts w:cs="Tahoma"/>
          <w:sz w:val="20"/>
          <w:szCs w:val="20"/>
        </w:rPr>
      </w:pPr>
    </w:p>
    <w:p w14:paraId="26E69EAB" w14:textId="77777777" w:rsidR="00B53942" w:rsidRPr="00FA422B" w:rsidRDefault="002E0FCB" w:rsidP="00AC1D76">
      <w:pPr>
        <w:keepNext/>
        <w:keepLines/>
        <w:jc w:val="both"/>
        <w:rPr>
          <w:rFonts w:cs="Tahoma"/>
          <w:sz w:val="20"/>
          <w:szCs w:val="20"/>
        </w:rPr>
      </w:pPr>
      <w:r w:rsidRPr="00FA422B">
        <w:rPr>
          <w:rFonts w:cs="Tahoma"/>
          <w:sz w:val="20"/>
          <w:szCs w:val="20"/>
        </w:rPr>
        <w:t xml:space="preserve">Ostale zahteve naročnika so podrobno opisane v osnutku </w:t>
      </w:r>
      <w:r w:rsidR="002C73B7" w:rsidRPr="00FA422B">
        <w:rPr>
          <w:rFonts w:cs="Tahoma"/>
          <w:sz w:val="20"/>
          <w:szCs w:val="20"/>
        </w:rPr>
        <w:t>okvirnega sporazuma</w:t>
      </w:r>
      <w:r w:rsidRPr="00FA422B">
        <w:rPr>
          <w:rFonts w:cs="Tahoma"/>
          <w:sz w:val="20"/>
          <w:szCs w:val="20"/>
        </w:rPr>
        <w:t xml:space="preserve">, ki </w:t>
      </w:r>
      <w:r w:rsidR="004E7D84" w:rsidRPr="00FA422B">
        <w:rPr>
          <w:rFonts w:cs="Tahoma"/>
          <w:sz w:val="20"/>
          <w:szCs w:val="20"/>
        </w:rPr>
        <w:t xml:space="preserve">je </w:t>
      </w:r>
      <w:r w:rsidRPr="00FA422B">
        <w:rPr>
          <w:rFonts w:cs="Tahoma"/>
          <w:sz w:val="20"/>
          <w:szCs w:val="20"/>
        </w:rPr>
        <w:t xml:space="preserve">sestavni del te razpisne dokumentacije. Ponudnik </w:t>
      </w:r>
      <w:r w:rsidR="00BC73A8" w:rsidRPr="00FA422B">
        <w:rPr>
          <w:rFonts w:cs="Tahoma"/>
          <w:sz w:val="20"/>
          <w:szCs w:val="20"/>
        </w:rPr>
        <w:t>s podpisom</w:t>
      </w:r>
      <w:r w:rsidR="00F1571F" w:rsidRPr="00FA422B">
        <w:rPr>
          <w:rFonts w:cs="Tahoma"/>
          <w:sz w:val="20"/>
          <w:szCs w:val="20"/>
        </w:rPr>
        <w:t xml:space="preserve"> </w:t>
      </w:r>
      <w:r w:rsidR="00BC73A8" w:rsidRPr="00FA422B">
        <w:rPr>
          <w:rFonts w:cs="Tahoma"/>
          <w:sz w:val="20"/>
          <w:szCs w:val="20"/>
        </w:rPr>
        <w:t xml:space="preserve">Priloge 3/1 potrdi, da se z osnutkom </w:t>
      </w:r>
      <w:r w:rsidR="002C73B7" w:rsidRPr="00FA422B">
        <w:rPr>
          <w:rFonts w:cs="Tahoma"/>
          <w:sz w:val="20"/>
          <w:szCs w:val="20"/>
        </w:rPr>
        <w:t>okvirnega sporazuma</w:t>
      </w:r>
      <w:r w:rsidR="00506E72" w:rsidRPr="00FA422B">
        <w:rPr>
          <w:rFonts w:cs="Tahoma"/>
          <w:sz w:val="20"/>
          <w:szCs w:val="20"/>
        </w:rPr>
        <w:t xml:space="preserve"> strinja</w:t>
      </w:r>
      <w:r w:rsidR="00BC73A8" w:rsidRPr="00FA422B">
        <w:rPr>
          <w:rFonts w:cs="Tahoma"/>
          <w:sz w:val="20"/>
          <w:szCs w:val="20"/>
        </w:rPr>
        <w:t xml:space="preserve">. </w:t>
      </w:r>
      <w:r w:rsidR="00BD3995" w:rsidRPr="00FA422B">
        <w:rPr>
          <w:rFonts w:cs="Tahoma"/>
          <w:sz w:val="20"/>
          <w:szCs w:val="20"/>
        </w:rPr>
        <w:t xml:space="preserve">Ponudnik </w:t>
      </w:r>
      <w:r w:rsidR="007A3404" w:rsidRPr="00FA422B">
        <w:rPr>
          <w:rFonts w:cs="Tahoma"/>
          <w:sz w:val="20"/>
          <w:szCs w:val="20"/>
        </w:rPr>
        <w:t xml:space="preserve">osnutek </w:t>
      </w:r>
      <w:r w:rsidR="002C73B7" w:rsidRPr="00FA422B">
        <w:rPr>
          <w:rFonts w:cs="Tahoma"/>
          <w:sz w:val="20"/>
          <w:szCs w:val="20"/>
        </w:rPr>
        <w:t>okvirnega sporazuma</w:t>
      </w:r>
      <w:r w:rsidR="00BC73A8" w:rsidRPr="00FA422B">
        <w:rPr>
          <w:rFonts w:cs="Tahoma"/>
          <w:sz w:val="20"/>
          <w:szCs w:val="20"/>
        </w:rPr>
        <w:t xml:space="preserve"> (Priloga</w:t>
      </w:r>
      <w:r w:rsidR="00B2727F" w:rsidRPr="00FA422B">
        <w:rPr>
          <w:rFonts w:cs="Tahoma"/>
          <w:sz w:val="20"/>
          <w:szCs w:val="20"/>
        </w:rPr>
        <w:t xml:space="preserve"> 5</w:t>
      </w:r>
      <w:r w:rsidR="00BC73A8" w:rsidRPr="00FA422B">
        <w:rPr>
          <w:rFonts w:cs="Tahoma"/>
          <w:sz w:val="20"/>
          <w:szCs w:val="20"/>
        </w:rPr>
        <w:t>) i</w:t>
      </w:r>
      <w:r w:rsidRPr="00FA422B">
        <w:rPr>
          <w:rFonts w:cs="Tahoma"/>
          <w:sz w:val="20"/>
          <w:szCs w:val="20"/>
        </w:rPr>
        <w:t>zpolni</w:t>
      </w:r>
      <w:r w:rsidR="00BC73A8" w:rsidRPr="00FA422B">
        <w:rPr>
          <w:rFonts w:cs="Tahoma"/>
          <w:sz w:val="20"/>
          <w:szCs w:val="20"/>
        </w:rPr>
        <w:t xml:space="preserve">, žigosa in podpiše ter priloži </w:t>
      </w:r>
      <w:r w:rsidR="002C73B7" w:rsidRPr="00FA422B">
        <w:rPr>
          <w:rFonts w:cs="Tahoma"/>
          <w:sz w:val="20"/>
          <w:szCs w:val="20"/>
        </w:rPr>
        <w:t xml:space="preserve">k ponudbeni dokumentaciji. </w:t>
      </w:r>
    </w:p>
    <w:p w14:paraId="7861C9EE" w14:textId="77777777" w:rsidR="004215FD" w:rsidRPr="00FA422B" w:rsidRDefault="004215FD" w:rsidP="00AC1D76">
      <w:pPr>
        <w:keepNext/>
        <w:keepLines/>
        <w:jc w:val="both"/>
        <w:rPr>
          <w:rFonts w:cs="Tahoma"/>
          <w:bCs/>
          <w:sz w:val="18"/>
          <w:szCs w:val="18"/>
        </w:rPr>
      </w:pPr>
    </w:p>
    <w:p w14:paraId="5A8C980F" w14:textId="77777777" w:rsidR="004E6989" w:rsidRPr="00FA422B" w:rsidRDefault="00BD3995" w:rsidP="00AC1D76">
      <w:pPr>
        <w:keepNext/>
        <w:keepLines/>
        <w:tabs>
          <w:tab w:val="left" w:pos="567"/>
          <w:tab w:val="left" w:pos="1418"/>
          <w:tab w:val="left" w:pos="1702"/>
        </w:tabs>
        <w:jc w:val="both"/>
        <w:rPr>
          <w:rFonts w:cs="Tahoma"/>
          <w:color w:val="000000"/>
          <w:sz w:val="20"/>
          <w:szCs w:val="20"/>
        </w:rPr>
      </w:pPr>
      <w:r w:rsidRPr="00FA422B">
        <w:rPr>
          <w:rFonts w:cs="Tahoma"/>
          <w:bCs/>
          <w:sz w:val="20"/>
          <w:szCs w:val="20"/>
        </w:rPr>
        <w:t>I</w:t>
      </w:r>
      <w:r w:rsidR="004E6989" w:rsidRPr="00FA422B">
        <w:rPr>
          <w:rFonts w:cs="Tahoma"/>
          <w:bCs/>
          <w:sz w:val="20"/>
          <w:szCs w:val="20"/>
        </w:rPr>
        <w:t>zbrani ponudnik bo k podpisu okvirnega sporazuma pozvan pisno.</w:t>
      </w:r>
      <w:r w:rsidR="004E6989" w:rsidRPr="00FA422B">
        <w:rPr>
          <w:rFonts w:cs="Tahoma"/>
          <w:color w:val="000000"/>
          <w:sz w:val="20"/>
          <w:szCs w:val="20"/>
        </w:rPr>
        <w:t xml:space="preserve"> V kolikor izbrani ponudnik ne bo sklenil okvirnega sporazuma z naročnikom, bo naročnik </w:t>
      </w:r>
      <w:r w:rsidR="004E6989" w:rsidRPr="00FA422B">
        <w:rPr>
          <w:rFonts w:cs="Tahoma"/>
          <w:sz w:val="20"/>
          <w:szCs w:val="20"/>
        </w:rPr>
        <w:t>Državni revizijski komisiji predlagal, da uvede postopek o prekršku iz 112. člena ZJN-3.</w:t>
      </w:r>
    </w:p>
    <w:p w14:paraId="5EB2672A" w14:textId="01551903" w:rsidR="004E6989" w:rsidRDefault="004E6989" w:rsidP="00AC1D76">
      <w:pPr>
        <w:keepNext/>
        <w:keepLines/>
        <w:jc w:val="both"/>
        <w:rPr>
          <w:rFonts w:cs="Tahoma"/>
          <w:bCs/>
          <w:sz w:val="18"/>
          <w:szCs w:val="18"/>
        </w:rPr>
      </w:pPr>
    </w:p>
    <w:p w14:paraId="38AD4322" w14:textId="77777777" w:rsidR="009679DD" w:rsidRPr="00FA422B" w:rsidRDefault="009679DD" w:rsidP="00AC1D76">
      <w:pPr>
        <w:keepNext/>
        <w:keepLines/>
        <w:jc w:val="both"/>
        <w:rPr>
          <w:rFonts w:cs="Tahoma"/>
          <w:bCs/>
          <w:sz w:val="18"/>
          <w:szCs w:val="18"/>
        </w:rPr>
      </w:pPr>
    </w:p>
    <w:p w14:paraId="7D2CAFCA" w14:textId="77777777" w:rsidR="004E7D84" w:rsidRPr="00FA422B" w:rsidRDefault="000956F8" w:rsidP="00AC1D76">
      <w:pPr>
        <w:keepNext/>
        <w:keepLines/>
        <w:numPr>
          <w:ilvl w:val="1"/>
          <w:numId w:val="5"/>
        </w:numPr>
        <w:jc w:val="both"/>
        <w:rPr>
          <w:rFonts w:cs="Tahoma"/>
          <w:bCs/>
          <w:sz w:val="20"/>
          <w:szCs w:val="20"/>
        </w:rPr>
      </w:pPr>
      <w:r w:rsidRPr="00FA422B">
        <w:rPr>
          <w:rFonts w:cs="Tahoma"/>
          <w:b/>
          <w:bCs/>
          <w:sz w:val="20"/>
          <w:szCs w:val="20"/>
        </w:rPr>
        <w:lastRenderedPageBreak/>
        <w:t>Posebne zahteve</w:t>
      </w:r>
    </w:p>
    <w:p w14:paraId="3660CA0D" w14:textId="77777777" w:rsidR="00271EDF" w:rsidRPr="00FA422B" w:rsidRDefault="00271EDF" w:rsidP="00AC1D76">
      <w:pPr>
        <w:keepNext/>
        <w:keepLines/>
        <w:rPr>
          <w:rFonts w:eastAsiaTheme="minorHAnsi" w:cs="Tahoma"/>
          <w:sz w:val="18"/>
          <w:szCs w:val="20"/>
          <w:lang w:eastAsia="en-US"/>
        </w:rPr>
      </w:pPr>
    </w:p>
    <w:p w14:paraId="3A341D54" w14:textId="77777777" w:rsidR="000956F8" w:rsidRPr="00FA422B" w:rsidRDefault="004E6989" w:rsidP="00AC1D76">
      <w:pPr>
        <w:keepNext/>
        <w:keepLines/>
        <w:numPr>
          <w:ilvl w:val="2"/>
          <w:numId w:val="5"/>
        </w:numPr>
        <w:jc w:val="both"/>
        <w:rPr>
          <w:rFonts w:cs="Tahoma"/>
          <w:sz w:val="20"/>
          <w:szCs w:val="20"/>
        </w:rPr>
      </w:pPr>
      <w:r w:rsidRPr="00FA422B">
        <w:rPr>
          <w:rFonts w:cs="Tahoma"/>
          <w:sz w:val="20"/>
          <w:szCs w:val="20"/>
        </w:rPr>
        <w:t>Seznam vozil in voznikov</w:t>
      </w:r>
    </w:p>
    <w:p w14:paraId="7C55F9BA" w14:textId="77777777" w:rsidR="00DF149C" w:rsidRPr="00FA422B" w:rsidRDefault="00DF149C" w:rsidP="00AC1D76">
      <w:pPr>
        <w:keepNext/>
        <w:keepLines/>
        <w:rPr>
          <w:rFonts w:eastAsiaTheme="minorHAnsi" w:cs="Tahoma"/>
          <w:sz w:val="20"/>
          <w:szCs w:val="20"/>
          <w:lang w:eastAsia="en-US"/>
        </w:rPr>
      </w:pPr>
    </w:p>
    <w:p w14:paraId="095A4916" w14:textId="77777777" w:rsidR="00903007" w:rsidRPr="00FA422B" w:rsidRDefault="004E6989" w:rsidP="00AC1D76">
      <w:pPr>
        <w:keepNext/>
        <w:keepLines/>
        <w:jc w:val="both"/>
        <w:rPr>
          <w:rFonts w:eastAsiaTheme="minorHAnsi" w:cs="Tahoma"/>
          <w:sz w:val="20"/>
          <w:szCs w:val="20"/>
          <w:lang w:eastAsia="en-US"/>
        </w:rPr>
      </w:pPr>
      <w:r w:rsidRPr="00FA422B">
        <w:rPr>
          <w:rFonts w:eastAsiaTheme="minorHAnsi" w:cs="Tahoma"/>
          <w:sz w:val="20"/>
          <w:szCs w:val="20"/>
          <w:lang w:eastAsia="en-US"/>
        </w:rPr>
        <w:t xml:space="preserve">Ponudnik mora k Prilogi 2 </w:t>
      </w:r>
      <w:r w:rsidR="00903007" w:rsidRPr="00FA422B">
        <w:rPr>
          <w:rFonts w:eastAsiaTheme="minorHAnsi" w:cs="Tahoma"/>
          <w:sz w:val="20"/>
          <w:szCs w:val="20"/>
          <w:lang w:eastAsia="en-US"/>
        </w:rPr>
        <w:t>(PONUDBA)</w:t>
      </w:r>
      <w:r w:rsidRPr="00FA422B">
        <w:rPr>
          <w:rFonts w:eastAsiaTheme="minorHAnsi" w:cs="Tahoma"/>
          <w:sz w:val="20"/>
          <w:szCs w:val="20"/>
          <w:lang w:eastAsia="en-US"/>
        </w:rPr>
        <w:t xml:space="preserve"> predložiti </w:t>
      </w:r>
      <w:r w:rsidR="00903007" w:rsidRPr="00FA422B">
        <w:rPr>
          <w:rFonts w:eastAsiaTheme="minorHAnsi" w:cs="Tahoma"/>
          <w:sz w:val="20"/>
          <w:szCs w:val="20"/>
          <w:lang w:eastAsia="en-US"/>
        </w:rPr>
        <w:t xml:space="preserve">seznam vozil in voznikov, v katerem mora </w:t>
      </w:r>
      <w:r w:rsidR="00903007" w:rsidRPr="00FA422B">
        <w:rPr>
          <w:rFonts w:cs="Tahoma"/>
          <w:sz w:val="20"/>
          <w:szCs w:val="20"/>
        </w:rPr>
        <w:t>navesti vsa ponujena vozila in vse voznike, ki jih bo (skupaj s svojimi morebitnimi podizvajalci) vključil v izvajanje posebnih linijskih prevozov in ki izpolnjujejo pogoje, določene v Pravilniku o pogojih, ki jih morajo izpolnjevati vozila in vozniki vozil, s katerimi se prevažajo skupine otrok in vse ostale pogoje naročnika, navedene v razpisni dokumentaciji.</w:t>
      </w:r>
    </w:p>
    <w:p w14:paraId="67B295D9" w14:textId="77777777" w:rsidR="00903007" w:rsidRPr="00FA422B" w:rsidRDefault="00903007" w:rsidP="00AC1D76">
      <w:pPr>
        <w:keepNext/>
        <w:keepLines/>
        <w:jc w:val="both"/>
        <w:rPr>
          <w:rFonts w:cs="Tahoma"/>
          <w:sz w:val="20"/>
          <w:szCs w:val="20"/>
        </w:rPr>
      </w:pPr>
    </w:p>
    <w:p w14:paraId="492BA343" w14:textId="77777777" w:rsidR="00903007" w:rsidRPr="00FA422B" w:rsidRDefault="00903007" w:rsidP="00AC1D76">
      <w:pPr>
        <w:keepNext/>
        <w:keepLines/>
        <w:jc w:val="both"/>
        <w:rPr>
          <w:rFonts w:cs="Tahoma"/>
          <w:sz w:val="20"/>
          <w:szCs w:val="20"/>
        </w:rPr>
      </w:pPr>
      <w:r w:rsidRPr="00FA422B">
        <w:rPr>
          <w:rFonts w:cs="Tahoma"/>
          <w:sz w:val="20"/>
          <w:szCs w:val="20"/>
        </w:rPr>
        <w:t>Ponudnik mora za posamezno vozilo priložiti fotokopijo prometnega dovoljenja ter fotokopijo homologacije, s čemer ponudnik izkaže, da posamezno vozilo izpolnjuje zahteve naročnika (standard motorja EURO 5).</w:t>
      </w:r>
    </w:p>
    <w:p w14:paraId="2A231DBA" w14:textId="77777777" w:rsidR="00903007" w:rsidRPr="00FA422B" w:rsidRDefault="00903007" w:rsidP="00AC1D76">
      <w:pPr>
        <w:keepNext/>
        <w:keepLines/>
        <w:jc w:val="both"/>
        <w:rPr>
          <w:rFonts w:cs="Tahoma"/>
          <w:sz w:val="20"/>
          <w:szCs w:val="20"/>
        </w:rPr>
      </w:pPr>
    </w:p>
    <w:p w14:paraId="203840FD" w14:textId="77777777" w:rsidR="00903007" w:rsidRPr="00FA422B" w:rsidRDefault="00903007" w:rsidP="00AC1D76">
      <w:pPr>
        <w:keepNext/>
        <w:keepLines/>
        <w:jc w:val="both"/>
        <w:rPr>
          <w:rFonts w:cs="Tahoma"/>
          <w:sz w:val="20"/>
          <w:szCs w:val="20"/>
        </w:rPr>
      </w:pPr>
      <w:r w:rsidRPr="00FA422B">
        <w:rPr>
          <w:rFonts w:cs="Tahoma"/>
          <w:sz w:val="20"/>
          <w:szCs w:val="20"/>
        </w:rPr>
        <w:t>Ponudnik mora za posameznega voznika, ki bo vključen v izvajanje prevozov, predložiti fotokopijo veljavnega vozniškega dovoljenja.</w:t>
      </w:r>
    </w:p>
    <w:p w14:paraId="2921EA46" w14:textId="77777777" w:rsidR="00903007" w:rsidRPr="00FA422B" w:rsidRDefault="00903007" w:rsidP="00AC1D76">
      <w:pPr>
        <w:keepNext/>
        <w:keepLines/>
        <w:jc w:val="both"/>
        <w:rPr>
          <w:rFonts w:cs="Tahoma"/>
          <w:sz w:val="20"/>
          <w:szCs w:val="20"/>
        </w:rPr>
      </w:pPr>
    </w:p>
    <w:p w14:paraId="15255A65" w14:textId="77777777" w:rsidR="00903007" w:rsidRPr="00FA422B" w:rsidRDefault="00903007" w:rsidP="00AC1D76">
      <w:pPr>
        <w:keepNext/>
        <w:keepLines/>
        <w:jc w:val="both"/>
        <w:rPr>
          <w:rFonts w:cs="Tahoma"/>
          <w:sz w:val="20"/>
          <w:szCs w:val="20"/>
        </w:rPr>
      </w:pPr>
      <w:r w:rsidRPr="00FA422B">
        <w:rPr>
          <w:rFonts w:cs="Tahoma"/>
          <w:sz w:val="20"/>
          <w:szCs w:val="20"/>
        </w:rPr>
        <w:t xml:space="preserve">Ponudnik s sprejemanjem pogojev te razpisne dokumentacije tudi potrjuje, da bodo ob izvajanju javnega naročila vsa vozila in vozniki izpolnjevali zakonsko določene pogoje za prevoz skupin otrok. </w:t>
      </w:r>
    </w:p>
    <w:p w14:paraId="55099BCC" w14:textId="77777777" w:rsidR="004E6989" w:rsidRPr="00FA422B" w:rsidRDefault="004E6989" w:rsidP="00AC1D76">
      <w:pPr>
        <w:keepNext/>
        <w:keepLines/>
        <w:rPr>
          <w:rFonts w:eastAsiaTheme="minorHAnsi" w:cs="Tahoma"/>
          <w:sz w:val="20"/>
          <w:szCs w:val="20"/>
          <w:lang w:eastAsia="en-US"/>
        </w:rPr>
      </w:pPr>
    </w:p>
    <w:p w14:paraId="6CAAC968" w14:textId="77777777" w:rsidR="004E6989" w:rsidRPr="00FA422B" w:rsidRDefault="00903007" w:rsidP="00AC1D76">
      <w:pPr>
        <w:keepNext/>
        <w:keepLines/>
        <w:numPr>
          <w:ilvl w:val="2"/>
          <w:numId w:val="5"/>
        </w:numPr>
        <w:jc w:val="both"/>
        <w:rPr>
          <w:rFonts w:cs="Tahoma"/>
          <w:sz w:val="20"/>
          <w:szCs w:val="20"/>
        </w:rPr>
      </w:pPr>
      <w:r w:rsidRPr="00FA422B">
        <w:rPr>
          <w:rFonts w:cs="Tahoma"/>
          <w:sz w:val="20"/>
          <w:szCs w:val="20"/>
        </w:rPr>
        <w:t>Licenca za opravljanje prevozov potnikov v notranjem cestnem prometu</w:t>
      </w:r>
    </w:p>
    <w:p w14:paraId="6EFD94FD" w14:textId="77777777" w:rsidR="00903007" w:rsidRPr="00FA422B" w:rsidRDefault="00903007" w:rsidP="00AC1D76">
      <w:pPr>
        <w:keepNext/>
        <w:keepLines/>
        <w:rPr>
          <w:rFonts w:eastAsiaTheme="minorHAnsi" w:cs="Tahoma"/>
          <w:sz w:val="20"/>
          <w:szCs w:val="20"/>
          <w:lang w:eastAsia="en-US"/>
        </w:rPr>
      </w:pPr>
    </w:p>
    <w:p w14:paraId="114991A5" w14:textId="77777777" w:rsidR="00903007" w:rsidRPr="00FA422B" w:rsidRDefault="00903007" w:rsidP="00AC1D76">
      <w:pPr>
        <w:keepNext/>
        <w:keepLines/>
        <w:jc w:val="both"/>
        <w:rPr>
          <w:rFonts w:cs="Tahoma"/>
          <w:sz w:val="20"/>
          <w:szCs w:val="20"/>
        </w:rPr>
      </w:pPr>
      <w:r w:rsidRPr="00FA422B">
        <w:rPr>
          <w:rFonts w:cs="Tahoma"/>
          <w:sz w:val="20"/>
          <w:szCs w:val="20"/>
        </w:rPr>
        <w:t>Ponudnik mora  k ponudbeni dokumentaciji predložiti licenco oziroma dovoljenje za opravljanje prevozov potnikov v notranjem cestnem prometu.</w:t>
      </w:r>
    </w:p>
    <w:p w14:paraId="4E65116D" w14:textId="77777777" w:rsidR="00903007" w:rsidRPr="00FA422B" w:rsidRDefault="00903007" w:rsidP="00AC1D76">
      <w:pPr>
        <w:keepNext/>
        <w:keepLines/>
        <w:jc w:val="both"/>
        <w:rPr>
          <w:rFonts w:cs="Tahoma"/>
          <w:sz w:val="20"/>
          <w:szCs w:val="20"/>
        </w:rPr>
      </w:pPr>
    </w:p>
    <w:p w14:paraId="165A5C11" w14:textId="77777777" w:rsidR="00903007" w:rsidRPr="00FA422B" w:rsidRDefault="00903007" w:rsidP="00AC1D76">
      <w:pPr>
        <w:keepNext/>
        <w:keepLines/>
        <w:jc w:val="both"/>
        <w:rPr>
          <w:rFonts w:cs="Tahoma"/>
          <w:sz w:val="20"/>
          <w:szCs w:val="20"/>
        </w:rPr>
      </w:pPr>
      <w:r w:rsidRPr="00FA422B">
        <w:rPr>
          <w:rFonts w:cs="Tahoma"/>
          <w:sz w:val="20"/>
          <w:szCs w:val="20"/>
        </w:rPr>
        <w:t>Prav tako mora ponudnik k ponudbeni dokumentaciji predložiti licenco za vsako ponujeno vozilo za katero oddaja ponudbo.</w:t>
      </w:r>
    </w:p>
    <w:p w14:paraId="238AA702" w14:textId="77777777" w:rsidR="00903007" w:rsidRPr="00FA422B" w:rsidRDefault="00903007" w:rsidP="00AC1D76">
      <w:pPr>
        <w:keepNext/>
        <w:keepLines/>
        <w:jc w:val="both"/>
        <w:rPr>
          <w:rFonts w:cs="Tahoma"/>
          <w:sz w:val="20"/>
          <w:szCs w:val="20"/>
        </w:rPr>
      </w:pPr>
    </w:p>
    <w:p w14:paraId="1935BF5C" w14:textId="77777777" w:rsidR="00903007" w:rsidRPr="00FA422B" w:rsidRDefault="00903007" w:rsidP="00AC1D76">
      <w:pPr>
        <w:keepNext/>
        <w:keepLines/>
        <w:jc w:val="both"/>
        <w:rPr>
          <w:rFonts w:cs="Tahoma"/>
          <w:sz w:val="20"/>
          <w:szCs w:val="20"/>
        </w:rPr>
      </w:pPr>
      <w:r w:rsidRPr="00FA422B">
        <w:rPr>
          <w:rFonts w:cs="Tahoma"/>
          <w:sz w:val="20"/>
          <w:szCs w:val="20"/>
        </w:rPr>
        <w:t>V kolikor ponudnik navaja vozila, za katera nima izvoda licence na njegovo ime, potem mora v ponudbi navesti subjekt, ki je nosilec te licence, kot partnerja, podizvajalca ali subjekt, na katerega kapacitete se sklicuje (odvisno od tega ali mu daje na voljo zgolj vozila ali pa bo ta subjekt tudi dejansko izvajal del storitev) in zanj predložiti ustrezna dokazila.</w:t>
      </w:r>
    </w:p>
    <w:p w14:paraId="3DFAF8C6" w14:textId="77777777" w:rsidR="00903007" w:rsidRPr="00FA422B" w:rsidRDefault="00903007" w:rsidP="00AC1D76">
      <w:pPr>
        <w:keepNext/>
        <w:keepLines/>
        <w:rPr>
          <w:rFonts w:eastAsiaTheme="minorHAnsi" w:cs="Tahoma"/>
          <w:sz w:val="20"/>
          <w:szCs w:val="20"/>
          <w:lang w:eastAsia="en-US"/>
        </w:rPr>
      </w:pPr>
    </w:p>
    <w:p w14:paraId="6026A14A" w14:textId="77777777" w:rsidR="00903007" w:rsidRPr="00FA422B" w:rsidRDefault="00903007" w:rsidP="00AC1D76">
      <w:pPr>
        <w:keepNext/>
        <w:keepLines/>
        <w:numPr>
          <w:ilvl w:val="2"/>
          <w:numId w:val="5"/>
        </w:numPr>
        <w:jc w:val="both"/>
        <w:rPr>
          <w:rFonts w:cs="Tahoma"/>
          <w:sz w:val="20"/>
          <w:szCs w:val="20"/>
        </w:rPr>
      </w:pPr>
      <w:r w:rsidRPr="00FA422B">
        <w:rPr>
          <w:rFonts w:cs="Tahoma"/>
          <w:sz w:val="20"/>
          <w:szCs w:val="20"/>
        </w:rPr>
        <w:t>Tehnična brezhibnost in opremljenost vozil</w:t>
      </w:r>
    </w:p>
    <w:p w14:paraId="45067A29" w14:textId="77777777" w:rsidR="00903007" w:rsidRPr="00FA422B" w:rsidRDefault="00903007" w:rsidP="00AC1D76">
      <w:pPr>
        <w:keepNext/>
        <w:keepLines/>
        <w:jc w:val="both"/>
        <w:rPr>
          <w:rFonts w:cs="Tahoma"/>
          <w:sz w:val="20"/>
          <w:szCs w:val="20"/>
        </w:rPr>
      </w:pPr>
    </w:p>
    <w:p w14:paraId="24894E6A" w14:textId="77777777" w:rsidR="00903007" w:rsidRPr="00FA422B" w:rsidRDefault="00903007" w:rsidP="00AC1D76">
      <w:pPr>
        <w:keepNext/>
        <w:keepLines/>
        <w:spacing w:after="120"/>
        <w:jc w:val="both"/>
        <w:rPr>
          <w:rFonts w:cs="Tahoma"/>
          <w:sz w:val="20"/>
          <w:szCs w:val="20"/>
        </w:rPr>
      </w:pPr>
      <w:r w:rsidRPr="00FA422B">
        <w:rPr>
          <w:rFonts w:cs="Tahoma"/>
          <w:sz w:val="20"/>
          <w:szCs w:val="20"/>
        </w:rPr>
        <w:t>Ponudnik, ki bo izbran za izvedbo predmeta javnega naročila bo moral:</w:t>
      </w:r>
    </w:p>
    <w:p w14:paraId="4291F1FA" w14:textId="77777777" w:rsidR="00903007" w:rsidRPr="00FA422B" w:rsidRDefault="00903007" w:rsidP="00AC1D76">
      <w:pPr>
        <w:keepNext/>
        <w:keepLines/>
        <w:numPr>
          <w:ilvl w:val="0"/>
          <w:numId w:val="18"/>
        </w:numPr>
        <w:jc w:val="both"/>
        <w:rPr>
          <w:rFonts w:cs="Tahoma"/>
          <w:sz w:val="20"/>
          <w:szCs w:val="20"/>
        </w:rPr>
      </w:pPr>
      <w:r w:rsidRPr="00FA422B">
        <w:rPr>
          <w:rFonts w:cs="Tahoma"/>
          <w:sz w:val="20"/>
          <w:szCs w:val="20"/>
        </w:rPr>
        <w:t>zagotavljati tehnično brezhibnost in opremljenost njegovih vozil in vozil njegovih podizvajalcev tako, da vozila zagotavljajo varno vožnjo in bodo ustrezno opremljena za izvedbo predmeta javnega naročila,</w:t>
      </w:r>
    </w:p>
    <w:p w14:paraId="73FCE9DF" w14:textId="77777777" w:rsidR="00903007" w:rsidRPr="00FA422B" w:rsidRDefault="00903007" w:rsidP="00AC1D76">
      <w:pPr>
        <w:keepNext/>
        <w:keepLines/>
        <w:numPr>
          <w:ilvl w:val="0"/>
          <w:numId w:val="18"/>
        </w:numPr>
        <w:jc w:val="both"/>
        <w:rPr>
          <w:rFonts w:cs="Tahoma"/>
          <w:noProof/>
          <w:sz w:val="20"/>
          <w:szCs w:val="20"/>
        </w:rPr>
      </w:pPr>
      <w:r w:rsidRPr="00FA422B">
        <w:rPr>
          <w:rFonts w:cs="Tahoma"/>
          <w:noProof/>
          <w:sz w:val="20"/>
          <w:szCs w:val="20"/>
        </w:rPr>
        <w:t xml:space="preserve">izpolnjevati vse predpise, ki urejajo področje cestnega prometa in prevoza potnikov v javnem prometu, </w:t>
      </w:r>
    </w:p>
    <w:p w14:paraId="48A4F8FC" w14:textId="77777777" w:rsidR="00903007" w:rsidRPr="00FA422B" w:rsidRDefault="00903007" w:rsidP="00AC1D76">
      <w:pPr>
        <w:keepNext/>
        <w:keepLines/>
        <w:numPr>
          <w:ilvl w:val="0"/>
          <w:numId w:val="18"/>
        </w:numPr>
        <w:jc w:val="both"/>
        <w:rPr>
          <w:rFonts w:cs="Tahoma"/>
          <w:noProof/>
          <w:sz w:val="20"/>
          <w:szCs w:val="20"/>
        </w:rPr>
      </w:pPr>
      <w:r w:rsidRPr="00FA422B">
        <w:rPr>
          <w:rFonts w:cs="Tahoma"/>
          <w:noProof/>
          <w:sz w:val="20"/>
          <w:szCs w:val="20"/>
        </w:rPr>
        <w:t>izpolnjevati vse druge predpise, ki se nanašajo na prevoze otrok in skupine otrok v cestnem prometu ter predpise, ki se nanašajo na označenost in opremljenost vozil, s katerimi se izvajajo storitve, ki so predmet tega okvirnega sporazuma,</w:t>
      </w:r>
    </w:p>
    <w:p w14:paraId="7BF0C7D1" w14:textId="77777777" w:rsidR="00903007" w:rsidRPr="00FA422B" w:rsidRDefault="00903007" w:rsidP="00AC1D76">
      <w:pPr>
        <w:keepNext/>
        <w:keepLines/>
        <w:numPr>
          <w:ilvl w:val="0"/>
          <w:numId w:val="18"/>
        </w:numPr>
        <w:jc w:val="both"/>
        <w:rPr>
          <w:rFonts w:cs="Tahoma"/>
          <w:noProof/>
          <w:sz w:val="20"/>
          <w:szCs w:val="20"/>
        </w:rPr>
      </w:pPr>
      <w:r w:rsidRPr="00FA422B">
        <w:rPr>
          <w:rFonts w:cs="Tahoma"/>
          <w:noProof/>
          <w:sz w:val="20"/>
          <w:szCs w:val="20"/>
        </w:rPr>
        <w:t>zagotavljati tehnično brezhibnost in opremljenost njegovih vozil in vozil njegovih podizvajalcev tako, da vozila zagotavljajo varno vožnjo in so ustrezno opremljena za izvedbo storitev, ki so predmet tega okvirnega sporazuma.</w:t>
      </w:r>
    </w:p>
    <w:p w14:paraId="5F2E88D2" w14:textId="77777777" w:rsidR="00903007" w:rsidRPr="00FA422B" w:rsidRDefault="00903007" w:rsidP="00AC1D76">
      <w:pPr>
        <w:keepNext/>
        <w:keepLines/>
        <w:jc w:val="both"/>
        <w:rPr>
          <w:rFonts w:cs="Tahoma"/>
          <w:noProof/>
          <w:sz w:val="20"/>
          <w:szCs w:val="20"/>
        </w:rPr>
      </w:pPr>
    </w:p>
    <w:p w14:paraId="1743CFB6" w14:textId="77777777" w:rsidR="00903007" w:rsidRPr="00FA422B" w:rsidRDefault="00903007" w:rsidP="00AC1D76">
      <w:pPr>
        <w:keepNext/>
        <w:keepLines/>
        <w:jc w:val="both"/>
        <w:rPr>
          <w:rFonts w:cs="Tahoma"/>
          <w:sz w:val="20"/>
          <w:szCs w:val="20"/>
        </w:rPr>
      </w:pPr>
      <w:r w:rsidRPr="00FA422B">
        <w:rPr>
          <w:rFonts w:cs="Tahoma"/>
          <w:sz w:val="20"/>
          <w:szCs w:val="20"/>
        </w:rPr>
        <w:t>Izbrani ponudnik bo dolžan izvajati storitve, ki so predmet javnega naročila z vozili, ki so navedena v ponudbi oziroma v prilogi Seznam vozil in voznikov.</w:t>
      </w:r>
    </w:p>
    <w:p w14:paraId="1F84306B" w14:textId="77777777" w:rsidR="00903007" w:rsidRPr="00FA422B" w:rsidRDefault="00903007" w:rsidP="00AC1D76">
      <w:pPr>
        <w:keepNext/>
        <w:keepLines/>
        <w:jc w:val="both"/>
        <w:rPr>
          <w:rFonts w:cs="Tahoma"/>
          <w:noProof/>
          <w:sz w:val="20"/>
          <w:szCs w:val="20"/>
        </w:rPr>
      </w:pPr>
    </w:p>
    <w:p w14:paraId="2D422E4C" w14:textId="77777777" w:rsidR="00903007" w:rsidRPr="00FA422B" w:rsidRDefault="00BD3995" w:rsidP="00AC1D76">
      <w:pPr>
        <w:keepNext/>
        <w:keepLines/>
        <w:numPr>
          <w:ilvl w:val="2"/>
          <w:numId w:val="5"/>
        </w:numPr>
        <w:jc w:val="both"/>
        <w:rPr>
          <w:rFonts w:cs="Tahoma"/>
          <w:sz w:val="20"/>
          <w:szCs w:val="20"/>
        </w:rPr>
      </w:pPr>
      <w:r w:rsidRPr="00FA422B">
        <w:rPr>
          <w:rFonts w:cs="Tahoma"/>
          <w:sz w:val="20"/>
          <w:szCs w:val="20"/>
        </w:rPr>
        <w:t xml:space="preserve">EURO standard motorja </w:t>
      </w:r>
    </w:p>
    <w:p w14:paraId="5EF6E0A4" w14:textId="77777777" w:rsidR="00903007" w:rsidRPr="00FA422B" w:rsidRDefault="00903007" w:rsidP="00AC1D76">
      <w:pPr>
        <w:keepNext/>
        <w:keepLines/>
        <w:rPr>
          <w:rFonts w:eastAsiaTheme="minorHAnsi" w:cs="Tahoma"/>
          <w:sz w:val="20"/>
          <w:szCs w:val="20"/>
          <w:lang w:eastAsia="en-US"/>
        </w:rPr>
      </w:pPr>
    </w:p>
    <w:p w14:paraId="4014D4E9" w14:textId="77777777" w:rsidR="00BD3995" w:rsidRPr="00FA422B" w:rsidRDefault="00BD3995" w:rsidP="00AC1D76">
      <w:pPr>
        <w:keepNext/>
        <w:keepLines/>
        <w:jc w:val="both"/>
        <w:rPr>
          <w:rFonts w:cs="Tahoma"/>
          <w:sz w:val="20"/>
          <w:szCs w:val="20"/>
        </w:rPr>
      </w:pPr>
      <w:r w:rsidRPr="00FA422B">
        <w:rPr>
          <w:rFonts w:cs="Tahoma"/>
          <w:sz w:val="20"/>
          <w:szCs w:val="20"/>
        </w:rPr>
        <w:t>Minimalni EURO standard motorja, ki ga mora izpolnjevati posamezno ponujeno vozilo AVTOBUS (min. 50 potniških sedežev) kategorije M3 je EURO 5.</w:t>
      </w:r>
    </w:p>
    <w:p w14:paraId="7A38C69B" w14:textId="77777777" w:rsidR="00BD3995" w:rsidRPr="00FA422B" w:rsidRDefault="00BD3995" w:rsidP="00AC1D76">
      <w:pPr>
        <w:keepNext/>
        <w:keepLines/>
        <w:jc w:val="both"/>
        <w:rPr>
          <w:rFonts w:cs="Tahoma"/>
          <w:sz w:val="20"/>
          <w:szCs w:val="20"/>
        </w:rPr>
      </w:pPr>
    </w:p>
    <w:p w14:paraId="6F2831F3" w14:textId="77777777" w:rsidR="00BD3995" w:rsidRPr="00FA422B" w:rsidRDefault="00BD3995" w:rsidP="00AC1D76">
      <w:pPr>
        <w:keepNext/>
        <w:keepLines/>
        <w:jc w:val="both"/>
        <w:rPr>
          <w:rFonts w:cs="Tahoma"/>
          <w:sz w:val="20"/>
          <w:szCs w:val="20"/>
        </w:rPr>
      </w:pPr>
      <w:r w:rsidRPr="00FA422B">
        <w:rPr>
          <w:rFonts w:cs="Tahoma"/>
          <w:sz w:val="20"/>
          <w:szCs w:val="20"/>
        </w:rPr>
        <w:lastRenderedPageBreak/>
        <w:t xml:space="preserve">V kolikor ponudnik za posamezno vozilo navede vozilo, ki ne izpolnjuje zahtevanega EURO standarda bo naročnik tako ponudbo, kot nedopustno, zavrnil.  </w:t>
      </w:r>
    </w:p>
    <w:p w14:paraId="74112B0A" w14:textId="77777777" w:rsidR="00BD3995" w:rsidRPr="00FA422B" w:rsidRDefault="00BD3995" w:rsidP="00AC1D76">
      <w:pPr>
        <w:keepNext/>
        <w:keepLines/>
        <w:rPr>
          <w:rFonts w:eastAsiaTheme="minorHAnsi" w:cs="Tahoma"/>
          <w:sz w:val="20"/>
          <w:szCs w:val="20"/>
          <w:lang w:eastAsia="en-US"/>
        </w:rPr>
      </w:pPr>
    </w:p>
    <w:p w14:paraId="51AD10E6" w14:textId="77777777" w:rsidR="00BD3995" w:rsidRPr="00FA422B" w:rsidRDefault="00BD3995" w:rsidP="00AC1D76">
      <w:pPr>
        <w:keepNext/>
        <w:keepLines/>
        <w:numPr>
          <w:ilvl w:val="2"/>
          <w:numId w:val="5"/>
        </w:numPr>
        <w:jc w:val="both"/>
        <w:rPr>
          <w:rFonts w:cs="Tahoma"/>
          <w:sz w:val="20"/>
          <w:szCs w:val="20"/>
        </w:rPr>
      </w:pPr>
      <w:r w:rsidRPr="00FA422B">
        <w:rPr>
          <w:rFonts w:cs="Tahoma"/>
          <w:sz w:val="20"/>
          <w:szCs w:val="20"/>
        </w:rPr>
        <w:t xml:space="preserve">Ustreznost vozil in voznega osebja </w:t>
      </w:r>
    </w:p>
    <w:p w14:paraId="776E218A" w14:textId="77777777" w:rsidR="00BD3995" w:rsidRPr="00FA422B" w:rsidRDefault="00BD3995" w:rsidP="00AC1D76">
      <w:pPr>
        <w:keepNext/>
        <w:keepLines/>
        <w:rPr>
          <w:rFonts w:eastAsiaTheme="minorHAnsi" w:cs="Tahoma"/>
          <w:sz w:val="20"/>
          <w:szCs w:val="20"/>
          <w:lang w:eastAsia="en-US"/>
        </w:rPr>
      </w:pPr>
    </w:p>
    <w:p w14:paraId="5709B11A" w14:textId="77777777" w:rsidR="00BD3995" w:rsidRPr="00FA422B" w:rsidRDefault="00BD3995" w:rsidP="00AC1D76">
      <w:pPr>
        <w:keepNext/>
        <w:keepLines/>
        <w:jc w:val="both"/>
        <w:rPr>
          <w:rFonts w:cs="Tahoma"/>
          <w:sz w:val="20"/>
          <w:szCs w:val="20"/>
        </w:rPr>
      </w:pPr>
      <w:r w:rsidRPr="00FA422B">
        <w:rPr>
          <w:rFonts w:cs="Tahoma"/>
          <w:sz w:val="20"/>
          <w:szCs w:val="20"/>
        </w:rPr>
        <w:t xml:space="preserve">Izbrani ponudnik bo moral storitve posebnih linijskih prevozov izvajati z urejenimi in čistimi vozili z urejenimi vozniki (enobarvna srajca, dolge hlače, urejena frizura, brki, oziroma brada, itd.). Prav tako mora voznika opremiti z mobilnim telefonom, na katerega je voznik dosegljiv v času izvajanja storitev. </w:t>
      </w:r>
    </w:p>
    <w:p w14:paraId="29DC29F5" w14:textId="77777777" w:rsidR="00BD3995" w:rsidRPr="00FA422B" w:rsidRDefault="00BD3995" w:rsidP="00AC1D76">
      <w:pPr>
        <w:keepNext/>
        <w:keepLines/>
        <w:jc w:val="both"/>
        <w:rPr>
          <w:rFonts w:cs="Tahoma"/>
          <w:sz w:val="20"/>
          <w:szCs w:val="20"/>
        </w:rPr>
      </w:pPr>
    </w:p>
    <w:p w14:paraId="7E426AFA" w14:textId="77777777" w:rsidR="00BD3995" w:rsidRPr="00FA422B" w:rsidRDefault="00BD3995" w:rsidP="00AC1D76">
      <w:pPr>
        <w:keepNext/>
        <w:keepLines/>
        <w:jc w:val="both"/>
        <w:rPr>
          <w:rFonts w:cs="Tahoma"/>
          <w:sz w:val="20"/>
          <w:szCs w:val="20"/>
        </w:rPr>
      </w:pPr>
      <w:r w:rsidRPr="00FA422B">
        <w:rPr>
          <w:rFonts w:cs="Tahoma"/>
          <w:sz w:val="20"/>
          <w:szCs w:val="20"/>
        </w:rPr>
        <w:t>Ponudnik mora biti strokovno sposoben za izvedbo javnega naročila, kar pomeni, da mora imeti na voljo ustrezno število usposobljenih voznikov, ki izpolnjujejo pogoje za prevoz skupin otrok v cestnem prometu v skladu z veljavnimi predpisi, ki urejajo pogoje, ki jih morajo izpolnjevati vozila in vozniki vozil, s katerimi se prevažajo skupine otrok.</w:t>
      </w:r>
    </w:p>
    <w:p w14:paraId="550EE3E4" w14:textId="77777777" w:rsidR="00BD3995" w:rsidRPr="00FA422B" w:rsidRDefault="00BD3995" w:rsidP="00AC1D76">
      <w:pPr>
        <w:keepNext/>
        <w:keepLines/>
        <w:jc w:val="both"/>
        <w:rPr>
          <w:rFonts w:cs="Tahoma"/>
          <w:sz w:val="20"/>
          <w:szCs w:val="20"/>
        </w:rPr>
      </w:pPr>
    </w:p>
    <w:p w14:paraId="37499166" w14:textId="77777777" w:rsidR="00BD3995" w:rsidRPr="00FA422B" w:rsidRDefault="00BD3995" w:rsidP="00AC1D76">
      <w:pPr>
        <w:keepNext/>
        <w:keepLines/>
        <w:numPr>
          <w:ilvl w:val="2"/>
          <w:numId w:val="5"/>
        </w:numPr>
        <w:jc w:val="both"/>
        <w:rPr>
          <w:rFonts w:eastAsiaTheme="minorHAnsi" w:cs="Tahoma"/>
          <w:sz w:val="20"/>
          <w:szCs w:val="20"/>
          <w:lang w:eastAsia="en-US"/>
        </w:rPr>
      </w:pPr>
      <w:r w:rsidRPr="00FA422B">
        <w:rPr>
          <w:rFonts w:eastAsiaTheme="minorHAnsi" w:cs="Tahoma"/>
          <w:sz w:val="20"/>
          <w:szCs w:val="20"/>
          <w:lang w:eastAsia="en-US"/>
        </w:rPr>
        <w:t xml:space="preserve">Opustitev prevoza </w:t>
      </w:r>
    </w:p>
    <w:p w14:paraId="1C5BBB4A" w14:textId="77777777" w:rsidR="00BD3995" w:rsidRPr="00FA422B" w:rsidRDefault="00BD3995" w:rsidP="00AC1D76">
      <w:pPr>
        <w:keepNext/>
        <w:keepLines/>
        <w:rPr>
          <w:rFonts w:eastAsiaTheme="minorHAnsi" w:cs="Tahoma"/>
          <w:sz w:val="20"/>
          <w:szCs w:val="20"/>
          <w:lang w:eastAsia="en-US"/>
        </w:rPr>
      </w:pPr>
    </w:p>
    <w:p w14:paraId="062CD96F" w14:textId="77777777" w:rsidR="00BD3995" w:rsidRPr="00FA422B" w:rsidRDefault="00BD3995" w:rsidP="00AC1D76">
      <w:pPr>
        <w:keepNext/>
        <w:keepLines/>
        <w:autoSpaceDE w:val="0"/>
        <w:autoSpaceDN w:val="0"/>
        <w:adjustRightInd w:val="0"/>
        <w:jc w:val="both"/>
        <w:rPr>
          <w:rFonts w:ascii="Arial" w:hAnsi="Arial" w:cs="Arial"/>
          <w:sz w:val="20"/>
          <w:szCs w:val="20"/>
        </w:rPr>
      </w:pPr>
      <w:r w:rsidRPr="00FA422B">
        <w:rPr>
          <w:sz w:val="20"/>
          <w:szCs w:val="20"/>
        </w:rPr>
        <w:t xml:space="preserve">Za opustitev prevoza se šteje, </w:t>
      </w:r>
      <w:r w:rsidRPr="00FA422B">
        <w:rPr>
          <w:rFonts w:ascii="Arial" w:hAnsi="Arial" w:cs="Arial"/>
          <w:sz w:val="20"/>
          <w:szCs w:val="20"/>
        </w:rPr>
        <w:t>da je izvajalec opustil posamezen prevoz po voznem redu ali če storitev v posameznem šolskem dnevu ni pričel opravljati ob določeni uri ali je bilo izpuščeno posamezno predvideno postajališče, označeno v voznem redu.</w:t>
      </w:r>
    </w:p>
    <w:p w14:paraId="019E18BF" w14:textId="77777777" w:rsidR="00BD3995" w:rsidRPr="00FA422B" w:rsidRDefault="00BD3995" w:rsidP="00AC1D76">
      <w:pPr>
        <w:keepNext/>
        <w:keepLines/>
        <w:autoSpaceDE w:val="0"/>
        <w:autoSpaceDN w:val="0"/>
        <w:adjustRightInd w:val="0"/>
        <w:jc w:val="both"/>
        <w:rPr>
          <w:rFonts w:ascii="Arial" w:hAnsi="Arial" w:cs="Arial"/>
          <w:sz w:val="20"/>
          <w:szCs w:val="20"/>
        </w:rPr>
      </w:pPr>
    </w:p>
    <w:p w14:paraId="29280B50" w14:textId="77777777" w:rsidR="00BD3995" w:rsidRPr="00FA422B" w:rsidRDefault="00BD3995" w:rsidP="00AC1D76">
      <w:pPr>
        <w:keepNext/>
        <w:keepLines/>
        <w:autoSpaceDE w:val="0"/>
        <w:autoSpaceDN w:val="0"/>
        <w:adjustRightInd w:val="0"/>
        <w:jc w:val="both"/>
        <w:rPr>
          <w:rFonts w:ascii="Arial" w:hAnsi="Arial" w:cs="Arial"/>
          <w:sz w:val="20"/>
          <w:szCs w:val="20"/>
        </w:rPr>
      </w:pPr>
      <w:r w:rsidRPr="00FA422B">
        <w:rPr>
          <w:rFonts w:ascii="Arial" w:hAnsi="Arial" w:cs="Arial"/>
          <w:sz w:val="20"/>
          <w:szCs w:val="20"/>
        </w:rPr>
        <w:t>Naročnik bo za opustitev prevoza izvajalcu obračunal kazen v skladu z določili, ki so navedeni v osnutku okvirnega sporazuma, razen v primeru višje ali v primeru, ko je neizpolnjevanje obveznosti nastalo iz razlogov, ki niso na strani izvajalca.</w:t>
      </w:r>
    </w:p>
    <w:p w14:paraId="0046D130" w14:textId="77777777" w:rsidR="00BD3995" w:rsidRPr="00FA422B" w:rsidRDefault="00BD3995" w:rsidP="00AC1D76">
      <w:pPr>
        <w:keepNext/>
        <w:keepLines/>
        <w:rPr>
          <w:rFonts w:eastAsiaTheme="minorHAnsi" w:cs="Tahoma"/>
          <w:sz w:val="20"/>
          <w:szCs w:val="20"/>
          <w:lang w:eastAsia="en-US"/>
        </w:rPr>
      </w:pPr>
    </w:p>
    <w:p w14:paraId="37D3C43D" w14:textId="77777777" w:rsidR="00BD3995" w:rsidRPr="00FA422B" w:rsidRDefault="00BD3995" w:rsidP="00AC1D76">
      <w:pPr>
        <w:keepNext/>
        <w:keepLines/>
        <w:numPr>
          <w:ilvl w:val="2"/>
          <w:numId w:val="5"/>
        </w:numPr>
        <w:jc w:val="both"/>
        <w:rPr>
          <w:rFonts w:cs="Tahoma"/>
          <w:sz w:val="20"/>
          <w:szCs w:val="20"/>
        </w:rPr>
      </w:pPr>
      <w:r w:rsidRPr="00FA422B">
        <w:rPr>
          <w:rFonts w:cs="Tahoma"/>
          <w:sz w:val="20"/>
          <w:szCs w:val="20"/>
        </w:rPr>
        <w:t>Nadomestno vozilo in/ali voznik</w:t>
      </w:r>
    </w:p>
    <w:p w14:paraId="521C3748" w14:textId="77777777" w:rsidR="00BD3995" w:rsidRPr="00FA422B" w:rsidRDefault="00BD3995" w:rsidP="00AC1D76">
      <w:pPr>
        <w:keepNext/>
        <w:keepLines/>
        <w:autoSpaceDE w:val="0"/>
        <w:autoSpaceDN w:val="0"/>
        <w:adjustRightInd w:val="0"/>
        <w:jc w:val="both"/>
        <w:rPr>
          <w:rFonts w:ascii="Arial" w:hAnsi="Arial" w:cs="Arial"/>
          <w:sz w:val="20"/>
          <w:szCs w:val="20"/>
        </w:rPr>
      </w:pPr>
    </w:p>
    <w:p w14:paraId="1F81B0E8" w14:textId="77777777" w:rsidR="00BD3995" w:rsidRPr="00FA422B" w:rsidRDefault="00BD3995" w:rsidP="00AC1D76">
      <w:pPr>
        <w:keepNext/>
        <w:keepLines/>
        <w:autoSpaceDE w:val="0"/>
        <w:autoSpaceDN w:val="0"/>
        <w:adjustRightInd w:val="0"/>
        <w:jc w:val="both"/>
        <w:rPr>
          <w:rFonts w:ascii="Arial" w:hAnsi="Arial" w:cs="Arial"/>
          <w:sz w:val="20"/>
          <w:szCs w:val="20"/>
        </w:rPr>
      </w:pPr>
      <w:r w:rsidRPr="00FA422B">
        <w:rPr>
          <w:rFonts w:ascii="Arial" w:hAnsi="Arial" w:cs="Arial"/>
          <w:sz w:val="20"/>
          <w:szCs w:val="20"/>
        </w:rPr>
        <w:t xml:space="preserve">Izbrani ponudnik bo moral v primeru okvare vozila ali odsotnosti voznika, vedno zagotoviti nadomestno vozilo in/ali voznika na način, ki ne bo imel vpliva na predvideni termin in/ali kakovost opravljanja storitve, ki je predmet javnega naročila. </w:t>
      </w:r>
    </w:p>
    <w:p w14:paraId="4D6C6F66" w14:textId="77777777" w:rsidR="00BD3995" w:rsidRPr="00FA422B" w:rsidRDefault="00BD3995" w:rsidP="00AC1D76">
      <w:pPr>
        <w:keepNext/>
        <w:keepLines/>
        <w:autoSpaceDE w:val="0"/>
        <w:autoSpaceDN w:val="0"/>
        <w:adjustRightInd w:val="0"/>
        <w:jc w:val="both"/>
        <w:rPr>
          <w:sz w:val="20"/>
          <w:szCs w:val="20"/>
        </w:rPr>
      </w:pPr>
    </w:p>
    <w:p w14:paraId="53FA81F5" w14:textId="77777777" w:rsidR="00BD3995" w:rsidRPr="00FA422B" w:rsidRDefault="00BD3995" w:rsidP="00AC1D76">
      <w:pPr>
        <w:keepNext/>
        <w:keepLines/>
        <w:autoSpaceDE w:val="0"/>
        <w:autoSpaceDN w:val="0"/>
        <w:adjustRightInd w:val="0"/>
        <w:jc w:val="both"/>
        <w:rPr>
          <w:sz w:val="20"/>
          <w:szCs w:val="20"/>
        </w:rPr>
      </w:pPr>
      <w:r w:rsidRPr="00FA422B">
        <w:rPr>
          <w:sz w:val="20"/>
          <w:szCs w:val="20"/>
        </w:rPr>
        <w:t>V primeru okvare vozila ali nesreč, po kateri ne bi bilo mogoče nadaljevati vožnje oziroma bi nastala zamuda, večja od 20 minut, mora izvajalec zagotoviti drugo vozilo in nadaljevati z vožnjo v 20 minutah od nastanka okvare ali nastanka nesreče.</w:t>
      </w:r>
    </w:p>
    <w:p w14:paraId="4C586F0B" w14:textId="77777777" w:rsidR="00BD3995" w:rsidRPr="009679DD" w:rsidRDefault="00BD3995" w:rsidP="00AC1D76">
      <w:pPr>
        <w:keepNext/>
        <w:keepLines/>
        <w:autoSpaceDE w:val="0"/>
        <w:autoSpaceDN w:val="0"/>
        <w:adjustRightInd w:val="0"/>
        <w:jc w:val="both"/>
        <w:rPr>
          <w:sz w:val="16"/>
          <w:szCs w:val="16"/>
        </w:rPr>
      </w:pPr>
    </w:p>
    <w:p w14:paraId="77A8C711" w14:textId="77777777" w:rsidR="00BD3995" w:rsidRDefault="00BD3995" w:rsidP="00AC1D76">
      <w:pPr>
        <w:keepNext/>
        <w:keepLines/>
        <w:autoSpaceDE w:val="0"/>
        <w:autoSpaceDN w:val="0"/>
        <w:adjustRightInd w:val="0"/>
        <w:jc w:val="both"/>
        <w:rPr>
          <w:sz w:val="20"/>
          <w:szCs w:val="20"/>
        </w:rPr>
      </w:pPr>
      <w:r w:rsidRPr="00FA422B">
        <w:rPr>
          <w:sz w:val="20"/>
          <w:szCs w:val="20"/>
        </w:rPr>
        <w:t>V kolikor izvajalec ne zagotovi drugega vozila (neizpolnitev obveznosti) ali če drugega vozila ne zagotovi v roku 20 minut (zamuda), se šteje, da je izvajalec  opustil prevoz, razen v primeru višje</w:t>
      </w:r>
      <w:r w:rsidR="002B5B6D">
        <w:rPr>
          <w:sz w:val="20"/>
          <w:szCs w:val="20"/>
        </w:rPr>
        <w:t xml:space="preserve"> sile</w:t>
      </w:r>
      <w:r w:rsidRPr="00FA422B">
        <w:rPr>
          <w:sz w:val="20"/>
          <w:szCs w:val="20"/>
        </w:rPr>
        <w:t xml:space="preserve"> ali v primeru, ko je neizpolnjevanje obveznosti nastalo iz razlogov, ki niso na strani izvajalca.</w:t>
      </w:r>
    </w:p>
    <w:p w14:paraId="59C839D1" w14:textId="77777777" w:rsidR="00942348" w:rsidRPr="009679DD" w:rsidRDefault="00942348" w:rsidP="00AC1D76">
      <w:pPr>
        <w:keepNext/>
        <w:keepLines/>
        <w:autoSpaceDE w:val="0"/>
        <w:autoSpaceDN w:val="0"/>
        <w:adjustRightInd w:val="0"/>
        <w:jc w:val="both"/>
        <w:rPr>
          <w:sz w:val="16"/>
          <w:szCs w:val="16"/>
        </w:rPr>
      </w:pPr>
    </w:p>
    <w:p w14:paraId="715EDE5D" w14:textId="77777777" w:rsidR="00942348" w:rsidRDefault="00942348" w:rsidP="00AC1D76">
      <w:pPr>
        <w:keepNext/>
        <w:keepLines/>
        <w:numPr>
          <w:ilvl w:val="2"/>
          <w:numId w:val="5"/>
        </w:numPr>
        <w:jc w:val="both"/>
        <w:rPr>
          <w:sz w:val="20"/>
          <w:szCs w:val="20"/>
        </w:rPr>
      </w:pPr>
      <w:r>
        <w:rPr>
          <w:sz w:val="20"/>
          <w:szCs w:val="20"/>
        </w:rPr>
        <w:t>Zavarovanje potnikov</w:t>
      </w:r>
    </w:p>
    <w:p w14:paraId="5F859503" w14:textId="77777777" w:rsidR="00942348" w:rsidRPr="009679DD" w:rsidRDefault="00942348" w:rsidP="00AC1D76">
      <w:pPr>
        <w:keepNext/>
        <w:keepLines/>
        <w:autoSpaceDE w:val="0"/>
        <w:autoSpaceDN w:val="0"/>
        <w:adjustRightInd w:val="0"/>
        <w:jc w:val="both"/>
        <w:rPr>
          <w:sz w:val="16"/>
          <w:szCs w:val="16"/>
        </w:rPr>
      </w:pPr>
    </w:p>
    <w:p w14:paraId="22B27E6A" w14:textId="53F00684" w:rsidR="00942348" w:rsidRPr="00942348" w:rsidRDefault="00942348" w:rsidP="00AC1D76">
      <w:pPr>
        <w:keepNext/>
        <w:keepLines/>
        <w:jc w:val="both"/>
        <w:rPr>
          <w:rFonts w:cs="Tahoma"/>
          <w:noProof/>
          <w:sz w:val="20"/>
          <w:szCs w:val="20"/>
        </w:rPr>
      </w:pPr>
      <w:r w:rsidRPr="00942348">
        <w:rPr>
          <w:rFonts w:cs="Tahoma"/>
          <w:noProof/>
          <w:sz w:val="20"/>
          <w:szCs w:val="20"/>
        </w:rPr>
        <w:t xml:space="preserve">Izvajalec mora imeti sklenjeno zavarovanje potnikov proti posledicam nesreče in zavarovanje avtomobilske odgovornosti v skladu z Zakonom o obveznih zavarovanjih v prometu (Uradni list RS, št. 93/07 – uradno prečiščeno besedilo, 40/12 – ZUJF, 33/16 – PZ-F in 41/17 – PZ-G), za celotno obdobje trajanja </w:t>
      </w:r>
      <w:r>
        <w:rPr>
          <w:rFonts w:cs="Tahoma"/>
          <w:noProof/>
          <w:sz w:val="20"/>
          <w:szCs w:val="20"/>
        </w:rPr>
        <w:t>okvirnega sporazuma</w:t>
      </w:r>
      <w:r w:rsidR="00D84C68">
        <w:rPr>
          <w:rFonts w:cs="Tahoma"/>
          <w:noProof/>
          <w:sz w:val="20"/>
          <w:szCs w:val="20"/>
        </w:rPr>
        <w:t>.</w:t>
      </w:r>
      <w:r w:rsidRPr="00942348">
        <w:rPr>
          <w:rFonts w:cs="Tahoma"/>
          <w:noProof/>
          <w:sz w:val="20"/>
          <w:szCs w:val="20"/>
        </w:rPr>
        <w:t xml:space="preserve"> </w:t>
      </w:r>
    </w:p>
    <w:p w14:paraId="34A878AF" w14:textId="77777777" w:rsidR="00942348" w:rsidRPr="009679DD" w:rsidRDefault="00942348" w:rsidP="00AC1D76">
      <w:pPr>
        <w:keepNext/>
        <w:keepLines/>
        <w:rPr>
          <w:rFonts w:eastAsiaTheme="minorHAnsi" w:cs="Tahoma"/>
          <w:sz w:val="16"/>
          <w:szCs w:val="16"/>
          <w:lang w:eastAsia="en-US"/>
        </w:rPr>
      </w:pPr>
    </w:p>
    <w:p w14:paraId="3E2A92B0" w14:textId="77777777" w:rsidR="000956F8" w:rsidRPr="00FA422B" w:rsidRDefault="00E5736C" w:rsidP="00AC1D76">
      <w:pPr>
        <w:keepNext/>
        <w:keepLines/>
        <w:numPr>
          <w:ilvl w:val="1"/>
          <w:numId w:val="5"/>
        </w:numPr>
        <w:jc w:val="both"/>
        <w:rPr>
          <w:rFonts w:eastAsiaTheme="minorHAnsi" w:cs="Tahoma"/>
          <w:sz w:val="20"/>
          <w:szCs w:val="20"/>
          <w:lang w:eastAsia="en-US"/>
        </w:rPr>
      </w:pPr>
      <w:r w:rsidRPr="00FA422B">
        <w:rPr>
          <w:rFonts w:cs="Tahoma"/>
          <w:b/>
          <w:bCs/>
          <w:sz w:val="20"/>
          <w:szCs w:val="20"/>
        </w:rPr>
        <w:t>Opis predmeta javnega naročnika</w:t>
      </w:r>
    </w:p>
    <w:p w14:paraId="024A3DDC" w14:textId="77777777" w:rsidR="000956F8" w:rsidRPr="00FA422B" w:rsidRDefault="000956F8" w:rsidP="00AC1D76">
      <w:pPr>
        <w:keepNext/>
        <w:keepLines/>
        <w:rPr>
          <w:rFonts w:eastAsiaTheme="minorHAnsi" w:cs="Tahoma"/>
          <w:sz w:val="20"/>
          <w:szCs w:val="20"/>
          <w:lang w:eastAsia="en-US"/>
        </w:rPr>
      </w:pPr>
    </w:p>
    <w:p w14:paraId="7533E52E" w14:textId="77777777" w:rsidR="00E5736C" w:rsidRPr="00FA422B" w:rsidRDefault="00E5736C" w:rsidP="00AC1D76">
      <w:pPr>
        <w:pStyle w:val="Brezrazmikov"/>
        <w:keepNext/>
        <w:keepLines/>
        <w:jc w:val="both"/>
        <w:rPr>
          <w:rFonts w:ascii="Tahoma" w:hAnsi="Tahoma" w:cs="Tahoma"/>
          <w:sz w:val="20"/>
          <w:szCs w:val="20"/>
        </w:rPr>
      </w:pPr>
      <w:r w:rsidRPr="00FA422B">
        <w:rPr>
          <w:rFonts w:ascii="Tahoma" w:hAnsi="Tahoma" w:cs="Tahoma"/>
          <w:sz w:val="20"/>
          <w:szCs w:val="20"/>
        </w:rPr>
        <w:t>Ponudnik mora zagotoviti prevoz šolskih otrok v skladu s šolskim koledarjem in urnikom ter potrebami posamezne osnovne šole</w:t>
      </w:r>
      <w:r w:rsidR="004E6989" w:rsidRPr="00FA422B">
        <w:rPr>
          <w:rFonts w:ascii="Tahoma" w:hAnsi="Tahoma" w:cs="Tahoma"/>
          <w:sz w:val="20"/>
          <w:szCs w:val="20"/>
        </w:rPr>
        <w:t xml:space="preserve"> s petimi (5) avtobusi kategorije M3</w:t>
      </w:r>
      <w:r w:rsidRPr="00FA422B">
        <w:rPr>
          <w:rFonts w:ascii="Tahoma" w:hAnsi="Tahoma" w:cs="Tahoma"/>
          <w:sz w:val="20"/>
          <w:szCs w:val="20"/>
        </w:rPr>
        <w:t xml:space="preserve">, in sicer za obdobje treh mesecev.  </w:t>
      </w:r>
    </w:p>
    <w:p w14:paraId="62EC01C2" w14:textId="77777777" w:rsidR="00E5736C" w:rsidRPr="00FA422B" w:rsidRDefault="00E5736C" w:rsidP="00AC1D76">
      <w:pPr>
        <w:pStyle w:val="Brezrazmikov"/>
        <w:keepNext/>
        <w:keepLines/>
        <w:jc w:val="both"/>
        <w:rPr>
          <w:rFonts w:ascii="Tahoma" w:hAnsi="Tahoma" w:cs="Tahoma"/>
          <w:sz w:val="20"/>
          <w:szCs w:val="20"/>
        </w:rPr>
      </w:pPr>
    </w:p>
    <w:p w14:paraId="130C5D8D" w14:textId="77777777" w:rsidR="00E5736C" w:rsidRPr="00FA422B" w:rsidRDefault="00E5736C" w:rsidP="00AC1D76">
      <w:pPr>
        <w:pStyle w:val="Brezrazmikov"/>
        <w:keepNext/>
        <w:keepLines/>
        <w:jc w:val="both"/>
        <w:rPr>
          <w:rFonts w:ascii="Tahoma" w:hAnsi="Tahoma" w:cs="Tahoma"/>
          <w:sz w:val="20"/>
          <w:szCs w:val="20"/>
        </w:rPr>
      </w:pPr>
      <w:r w:rsidRPr="00FA422B">
        <w:rPr>
          <w:rFonts w:ascii="Tahoma" w:hAnsi="Tahoma" w:cs="Tahoma"/>
          <w:sz w:val="20"/>
          <w:szCs w:val="20"/>
        </w:rPr>
        <w:t>Relacije, na katerih se bodo izvajali šolski prevozi, so naslednje:</w:t>
      </w:r>
    </w:p>
    <w:p w14:paraId="5C6D972E" w14:textId="77777777" w:rsidR="00E5736C" w:rsidRPr="00FA422B" w:rsidRDefault="00E5736C" w:rsidP="00AC1D76">
      <w:pPr>
        <w:pStyle w:val="Brezrazmikov"/>
        <w:keepNext/>
        <w:keepLines/>
        <w:numPr>
          <w:ilvl w:val="0"/>
          <w:numId w:val="31"/>
        </w:numPr>
        <w:jc w:val="both"/>
        <w:rPr>
          <w:rFonts w:ascii="Tahoma" w:hAnsi="Tahoma" w:cs="Tahoma"/>
          <w:sz w:val="20"/>
          <w:szCs w:val="20"/>
        </w:rPr>
      </w:pPr>
      <w:r w:rsidRPr="00FA422B">
        <w:rPr>
          <w:rFonts w:ascii="Tahoma" w:hAnsi="Tahoma" w:cs="Tahoma"/>
          <w:sz w:val="20"/>
          <w:szCs w:val="20"/>
        </w:rPr>
        <w:t>Osnovna šola Preska</w:t>
      </w:r>
    </w:p>
    <w:p w14:paraId="734D98F3" w14:textId="77777777" w:rsidR="00E5736C" w:rsidRPr="00FA422B" w:rsidRDefault="00E5736C" w:rsidP="00AC1D76">
      <w:pPr>
        <w:pStyle w:val="Brezrazmikov"/>
        <w:keepNext/>
        <w:keepLines/>
        <w:numPr>
          <w:ilvl w:val="0"/>
          <w:numId w:val="32"/>
        </w:numPr>
        <w:jc w:val="both"/>
        <w:rPr>
          <w:rFonts w:ascii="Tahoma" w:eastAsia="Times New Roman" w:hAnsi="Tahoma" w:cs="Tahoma"/>
          <w:sz w:val="20"/>
          <w:szCs w:val="20"/>
        </w:rPr>
      </w:pPr>
      <w:r w:rsidRPr="00FA422B">
        <w:rPr>
          <w:rFonts w:ascii="Tahoma" w:eastAsia="Times New Roman" w:hAnsi="Tahoma" w:cs="Tahoma"/>
          <w:sz w:val="20"/>
          <w:szCs w:val="20"/>
        </w:rPr>
        <w:t>OŠ Preska - Sora - Dol – Trnovec KS in obratno,</w:t>
      </w:r>
    </w:p>
    <w:p w14:paraId="02F188EF" w14:textId="77777777" w:rsidR="00E5736C" w:rsidRPr="00FA422B" w:rsidRDefault="00E5736C" w:rsidP="00AC1D76">
      <w:pPr>
        <w:pStyle w:val="Brezrazmikov"/>
        <w:keepNext/>
        <w:keepLines/>
        <w:numPr>
          <w:ilvl w:val="0"/>
          <w:numId w:val="32"/>
        </w:numPr>
        <w:jc w:val="both"/>
        <w:rPr>
          <w:rFonts w:ascii="Tahoma" w:eastAsia="Times New Roman" w:hAnsi="Tahoma" w:cs="Tahoma"/>
          <w:sz w:val="20"/>
          <w:szCs w:val="20"/>
        </w:rPr>
      </w:pPr>
      <w:r w:rsidRPr="00FA422B">
        <w:rPr>
          <w:rFonts w:ascii="Tahoma" w:eastAsia="Times New Roman" w:hAnsi="Tahoma" w:cs="Tahoma"/>
          <w:sz w:val="20"/>
          <w:szCs w:val="20"/>
        </w:rPr>
        <w:t>OŠ Preska – Trnovec KS (dodatne vožnje),</w:t>
      </w:r>
    </w:p>
    <w:p w14:paraId="071EE69C" w14:textId="77777777" w:rsidR="00E5736C" w:rsidRPr="00FA422B" w:rsidRDefault="00E5736C" w:rsidP="00AC1D76">
      <w:pPr>
        <w:pStyle w:val="Brezrazmikov"/>
        <w:keepNext/>
        <w:keepLines/>
        <w:numPr>
          <w:ilvl w:val="0"/>
          <w:numId w:val="32"/>
        </w:numPr>
        <w:jc w:val="both"/>
        <w:rPr>
          <w:rFonts w:ascii="Tahoma" w:eastAsia="Times New Roman" w:hAnsi="Tahoma" w:cs="Tahoma"/>
          <w:sz w:val="20"/>
          <w:szCs w:val="20"/>
        </w:rPr>
      </w:pPr>
      <w:r w:rsidRPr="00FA422B">
        <w:rPr>
          <w:rFonts w:ascii="Tahoma" w:eastAsia="Times New Roman" w:hAnsi="Tahoma" w:cs="Tahoma"/>
          <w:sz w:val="20"/>
          <w:szCs w:val="20"/>
        </w:rPr>
        <w:t>OŠ Preska - Tehovec in obratno,</w:t>
      </w:r>
    </w:p>
    <w:p w14:paraId="4781A17A" w14:textId="77777777" w:rsidR="00E5736C" w:rsidRPr="00FA422B" w:rsidRDefault="00E5736C" w:rsidP="00AC1D76">
      <w:pPr>
        <w:pStyle w:val="Brezrazmikov"/>
        <w:keepNext/>
        <w:keepLines/>
        <w:numPr>
          <w:ilvl w:val="0"/>
          <w:numId w:val="32"/>
        </w:numPr>
        <w:jc w:val="both"/>
        <w:rPr>
          <w:rFonts w:ascii="Tahoma" w:eastAsia="Times New Roman" w:hAnsi="Tahoma" w:cs="Tahoma"/>
          <w:sz w:val="20"/>
          <w:szCs w:val="20"/>
        </w:rPr>
      </w:pPr>
      <w:r w:rsidRPr="00FA422B">
        <w:rPr>
          <w:rFonts w:ascii="Tahoma" w:eastAsia="Times New Roman" w:hAnsi="Tahoma" w:cs="Tahoma"/>
          <w:sz w:val="20"/>
          <w:szCs w:val="20"/>
        </w:rPr>
        <w:t>OŠ Preska - Žlebe in obratno,</w:t>
      </w:r>
    </w:p>
    <w:p w14:paraId="531C95A2" w14:textId="77777777" w:rsidR="00E5736C" w:rsidRPr="00FA422B" w:rsidRDefault="00E5736C" w:rsidP="00AC1D76">
      <w:pPr>
        <w:pStyle w:val="Brezrazmikov"/>
        <w:keepNext/>
        <w:keepLines/>
        <w:numPr>
          <w:ilvl w:val="0"/>
          <w:numId w:val="32"/>
        </w:numPr>
        <w:jc w:val="both"/>
        <w:rPr>
          <w:rFonts w:ascii="Tahoma" w:eastAsia="Times New Roman" w:hAnsi="Tahoma" w:cs="Tahoma"/>
          <w:sz w:val="20"/>
          <w:szCs w:val="20"/>
        </w:rPr>
      </w:pPr>
      <w:r w:rsidRPr="00FA422B">
        <w:rPr>
          <w:rFonts w:ascii="Tahoma" w:eastAsia="Times New Roman" w:hAnsi="Tahoma" w:cs="Tahoma"/>
          <w:sz w:val="20"/>
          <w:szCs w:val="20"/>
        </w:rPr>
        <w:t>OŠ Preska - Golo Brdo in obratno,</w:t>
      </w:r>
    </w:p>
    <w:p w14:paraId="02AD5FC4" w14:textId="67CBAB6F" w:rsidR="00E5736C" w:rsidRPr="009679DD" w:rsidRDefault="00E5736C" w:rsidP="009679DD">
      <w:pPr>
        <w:pStyle w:val="Brezrazmikov"/>
        <w:keepNext/>
        <w:keepLines/>
        <w:numPr>
          <w:ilvl w:val="0"/>
          <w:numId w:val="32"/>
        </w:numPr>
        <w:jc w:val="both"/>
        <w:rPr>
          <w:rFonts w:ascii="Tahoma" w:eastAsia="Times New Roman" w:hAnsi="Tahoma" w:cs="Tahoma"/>
          <w:sz w:val="20"/>
          <w:szCs w:val="20"/>
        </w:rPr>
      </w:pPr>
      <w:r w:rsidRPr="00FA422B">
        <w:rPr>
          <w:rFonts w:ascii="Tahoma" w:eastAsia="Times New Roman" w:hAnsi="Tahoma" w:cs="Tahoma"/>
          <w:sz w:val="20"/>
          <w:szCs w:val="20"/>
        </w:rPr>
        <w:t>OŠ Preska - Golo Brdo - Hrib in obratno.</w:t>
      </w:r>
    </w:p>
    <w:p w14:paraId="503FA3EA" w14:textId="77777777" w:rsidR="00E5736C" w:rsidRPr="00FA422B" w:rsidRDefault="00E5736C" w:rsidP="00AC1D76">
      <w:pPr>
        <w:pStyle w:val="Brezrazmikov"/>
        <w:keepNext/>
        <w:keepLines/>
        <w:numPr>
          <w:ilvl w:val="0"/>
          <w:numId w:val="31"/>
        </w:numPr>
        <w:jc w:val="both"/>
        <w:rPr>
          <w:rFonts w:ascii="Tahoma" w:hAnsi="Tahoma" w:cs="Tahoma"/>
          <w:sz w:val="20"/>
          <w:szCs w:val="20"/>
        </w:rPr>
      </w:pPr>
      <w:r w:rsidRPr="00FA422B">
        <w:rPr>
          <w:rFonts w:ascii="Tahoma" w:hAnsi="Tahoma" w:cs="Tahoma"/>
          <w:sz w:val="20"/>
          <w:szCs w:val="20"/>
        </w:rPr>
        <w:lastRenderedPageBreak/>
        <w:t>Podružnična osnovna šola Topol</w:t>
      </w:r>
    </w:p>
    <w:p w14:paraId="34802D50" w14:textId="77777777" w:rsidR="00E5736C" w:rsidRPr="00FA422B" w:rsidRDefault="00E5736C" w:rsidP="00AC1D76">
      <w:pPr>
        <w:pStyle w:val="Brezrazmikov"/>
        <w:keepNext/>
        <w:keepLines/>
        <w:numPr>
          <w:ilvl w:val="0"/>
          <w:numId w:val="32"/>
        </w:numPr>
        <w:jc w:val="both"/>
        <w:rPr>
          <w:rFonts w:ascii="Tahoma" w:eastAsia="Times New Roman" w:hAnsi="Tahoma" w:cs="Tahoma"/>
          <w:sz w:val="20"/>
          <w:szCs w:val="20"/>
        </w:rPr>
      </w:pPr>
      <w:r w:rsidRPr="00FA422B">
        <w:rPr>
          <w:rFonts w:ascii="Tahoma" w:eastAsia="Times New Roman" w:hAnsi="Tahoma" w:cs="Tahoma"/>
          <w:sz w:val="20"/>
          <w:szCs w:val="20"/>
        </w:rPr>
        <w:t>POŠ Sora – Trnovec KS – POŠ Topol in obratno.</w:t>
      </w:r>
    </w:p>
    <w:p w14:paraId="345736B9" w14:textId="77777777" w:rsidR="00E5736C" w:rsidRPr="00FA422B" w:rsidRDefault="00E5736C" w:rsidP="00AC1D76">
      <w:pPr>
        <w:pStyle w:val="Brezrazmikov"/>
        <w:keepNext/>
        <w:keepLines/>
        <w:ind w:left="1440"/>
        <w:jc w:val="both"/>
        <w:rPr>
          <w:rFonts w:ascii="Tahoma" w:hAnsi="Tahoma" w:cs="Tahoma"/>
          <w:sz w:val="20"/>
          <w:szCs w:val="20"/>
        </w:rPr>
      </w:pPr>
    </w:p>
    <w:p w14:paraId="10DB16D3" w14:textId="77777777" w:rsidR="00E5736C" w:rsidRPr="00FA422B" w:rsidRDefault="00E5736C" w:rsidP="00AC1D76">
      <w:pPr>
        <w:pStyle w:val="Odstavekseznama"/>
        <w:keepNext/>
        <w:keepLines/>
        <w:numPr>
          <w:ilvl w:val="0"/>
          <w:numId w:val="31"/>
        </w:numPr>
        <w:contextualSpacing/>
        <w:jc w:val="both"/>
        <w:rPr>
          <w:rFonts w:ascii="Tahoma" w:hAnsi="Tahoma" w:cs="Tahoma"/>
        </w:rPr>
      </w:pPr>
      <w:r w:rsidRPr="00FA422B">
        <w:rPr>
          <w:rFonts w:ascii="Tahoma" w:hAnsi="Tahoma" w:cs="Tahoma"/>
        </w:rPr>
        <w:t>Podružnična osnovna šola Topol – prevoz na ure športa</w:t>
      </w:r>
    </w:p>
    <w:p w14:paraId="4007584C" w14:textId="77777777" w:rsidR="00E5736C" w:rsidRPr="00FA422B" w:rsidRDefault="00E5736C" w:rsidP="00AC1D76">
      <w:pPr>
        <w:pStyle w:val="Odstavekseznama"/>
        <w:keepNext/>
        <w:keepLines/>
        <w:numPr>
          <w:ilvl w:val="0"/>
          <w:numId w:val="32"/>
        </w:numPr>
        <w:contextualSpacing/>
        <w:jc w:val="both"/>
        <w:rPr>
          <w:rFonts w:ascii="Tahoma" w:hAnsi="Tahoma" w:cs="Tahoma"/>
        </w:rPr>
      </w:pPr>
      <w:r w:rsidRPr="00FA422B">
        <w:rPr>
          <w:rFonts w:ascii="Tahoma" w:hAnsi="Tahoma" w:cs="Tahoma"/>
        </w:rPr>
        <w:t>POŠ Topol – POŠ Sora in obratno.</w:t>
      </w:r>
    </w:p>
    <w:p w14:paraId="74D32590" w14:textId="77777777" w:rsidR="00E5736C" w:rsidRPr="00FA422B" w:rsidRDefault="00E5736C" w:rsidP="00AC1D76">
      <w:pPr>
        <w:pStyle w:val="Brezrazmikov"/>
        <w:keepNext/>
        <w:keepLines/>
        <w:ind w:left="1440"/>
        <w:jc w:val="both"/>
        <w:rPr>
          <w:rFonts w:ascii="Tahoma" w:hAnsi="Tahoma" w:cs="Tahoma"/>
          <w:sz w:val="20"/>
          <w:szCs w:val="20"/>
        </w:rPr>
      </w:pPr>
    </w:p>
    <w:p w14:paraId="6354E9DD" w14:textId="77777777" w:rsidR="00E5736C" w:rsidRPr="00FA422B" w:rsidRDefault="00E5736C" w:rsidP="00AC1D76">
      <w:pPr>
        <w:pStyle w:val="Odstavekseznama"/>
        <w:keepNext/>
        <w:keepLines/>
        <w:numPr>
          <w:ilvl w:val="0"/>
          <w:numId w:val="31"/>
        </w:numPr>
        <w:contextualSpacing/>
        <w:jc w:val="both"/>
        <w:rPr>
          <w:rFonts w:ascii="Tahoma" w:hAnsi="Tahoma" w:cs="Tahoma"/>
        </w:rPr>
      </w:pPr>
      <w:r w:rsidRPr="00FA422B">
        <w:rPr>
          <w:rFonts w:ascii="Tahoma" w:hAnsi="Tahoma" w:cs="Tahoma"/>
        </w:rPr>
        <w:t>Osnovna šola Medvode</w:t>
      </w:r>
    </w:p>
    <w:p w14:paraId="4B9CBA7F" w14:textId="77777777" w:rsidR="00E5736C" w:rsidRPr="00FA422B" w:rsidRDefault="00E5736C" w:rsidP="00AC1D76">
      <w:pPr>
        <w:pStyle w:val="Odstavekseznama"/>
        <w:keepNext/>
        <w:keepLines/>
        <w:numPr>
          <w:ilvl w:val="0"/>
          <w:numId w:val="32"/>
        </w:numPr>
        <w:contextualSpacing/>
        <w:jc w:val="both"/>
        <w:rPr>
          <w:rFonts w:ascii="Tahoma" w:hAnsi="Tahoma" w:cs="Tahoma"/>
        </w:rPr>
      </w:pPr>
      <w:r w:rsidRPr="00FA422B">
        <w:rPr>
          <w:rFonts w:ascii="Tahoma" w:hAnsi="Tahoma" w:cs="Tahoma"/>
        </w:rPr>
        <w:t>Zbilje – Senica – Ladja – OŠ Medvode in obratno,</w:t>
      </w:r>
    </w:p>
    <w:p w14:paraId="56AB739A" w14:textId="77777777" w:rsidR="00E5736C" w:rsidRPr="00FA422B" w:rsidRDefault="00E5736C" w:rsidP="00AC1D76">
      <w:pPr>
        <w:pStyle w:val="Odstavekseznama"/>
        <w:keepNext/>
        <w:keepLines/>
        <w:numPr>
          <w:ilvl w:val="0"/>
          <w:numId w:val="32"/>
        </w:numPr>
        <w:contextualSpacing/>
        <w:jc w:val="both"/>
        <w:rPr>
          <w:rFonts w:ascii="Tahoma" w:hAnsi="Tahoma" w:cs="Tahoma"/>
        </w:rPr>
      </w:pPr>
      <w:r w:rsidRPr="00FA422B">
        <w:rPr>
          <w:rFonts w:ascii="Tahoma" w:hAnsi="Tahoma" w:cs="Tahoma"/>
        </w:rPr>
        <w:t xml:space="preserve">Zbilje - </w:t>
      </w:r>
      <w:proofErr w:type="spellStart"/>
      <w:r w:rsidRPr="00FA422B">
        <w:rPr>
          <w:rFonts w:ascii="Tahoma" w:hAnsi="Tahoma" w:cs="Tahoma"/>
        </w:rPr>
        <w:t>Jeprca</w:t>
      </w:r>
      <w:proofErr w:type="spellEnd"/>
      <w:r w:rsidRPr="00FA422B">
        <w:rPr>
          <w:rFonts w:ascii="Tahoma" w:hAnsi="Tahoma" w:cs="Tahoma"/>
        </w:rPr>
        <w:t xml:space="preserve"> – OŠ Medvode in obratno.</w:t>
      </w:r>
    </w:p>
    <w:p w14:paraId="0A7EB024" w14:textId="77777777" w:rsidR="00E5736C" w:rsidRPr="00FA422B" w:rsidRDefault="00E5736C" w:rsidP="00AC1D76">
      <w:pPr>
        <w:pStyle w:val="Odstavekseznama"/>
        <w:keepNext/>
        <w:keepLines/>
        <w:ind w:left="1440"/>
        <w:rPr>
          <w:rFonts w:ascii="Tahoma" w:eastAsiaTheme="minorHAnsi" w:hAnsi="Tahoma" w:cs="Tahoma"/>
        </w:rPr>
      </w:pPr>
    </w:p>
    <w:p w14:paraId="39381CB6" w14:textId="77777777" w:rsidR="00E5736C" w:rsidRPr="00FA422B" w:rsidRDefault="00E5736C" w:rsidP="00AC1D76">
      <w:pPr>
        <w:pStyle w:val="Odstavekseznama"/>
        <w:keepNext/>
        <w:keepLines/>
        <w:numPr>
          <w:ilvl w:val="0"/>
          <w:numId w:val="31"/>
        </w:numPr>
        <w:contextualSpacing/>
        <w:jc w:val="both"/>
        <w:rPr>
          <w:rFonts w:ascii="Tahoma" w:hAnsi="Tahoma" w:cs="Tahoma"/>
        </w:rPr>
      </w:pPr>
      <w:r w:rsidRPr="00FA422B">
        <w:rPr>
          <w:rFonts w:ascii="Tahoma" w:hAnsi="Tahoma" w:cs="Tahoma"/>
        </w:rPr>
        <w:t>Osnovna šola Pirniče</w:t>
      </w:r>
    </w:p>
    <w:p w14:paraId="38B23E78" w14:textId="77777777" w:rsidR="00E5736C" w:rsidRPr="00FA422B" w:rsidRDefault="00E5736C" w:rsidP="00AC1D76">
      <w:pPr>
        <w:pStyle w:val="Odstavekseznama"/>
        <w:keepNext/>
        <w:keepLines/>
        <w:numPr>
          <w:ilvl w:val="0"/>
          <w:numId w:val="32"/>
        </w:numPr>
        <w:contextualSpacing/>
        <w:jc w:val="both"/>
        <w:rPr>
          <w:rFonts w:ascii="Tahoma" w:hAnsi="Tahoma" w:cs="Tahoma"/>
        </w:rPr>
      </w:pPr>
      <w:r w:rsidRPr="00FA422B">
        <w:rPr>
          <w:rFonts w:ascii="Tahoma" w:hAnsi="Tahoma" w:cs="Tahoma"/>
        </w:rPr>
        <w:t>Zavrh pod Šmarno goro – Vikrče - OŠ Pirniče in obratno.</w:t>
      </w:r>
    </w:p>
    <w:p w14:paraId="29135EF5" w14:textId="77777777" w:rsidR="00E5736C" w:rsidRPr="00FA422B" w:rsidRDefault="00E5736C" w:rsidP="00AC1D76">
      <w:pPr>
        <w:pStyle w:val="Odstavekseznama"/>
        <w:keepNext/>
        <w:keepLines/>
        <w:ind w:left="1440"/>
        <w:rPr>
          <w:rFonts w:ascii="Tahoma" w:eastAsiaTheme="minorHAnsi" w:hAnsi="Tahoma" w:cs="Tahoma"/>
        </w:rPr>
      </w:pPr>
    </w:p>
    <w:p w14:paraId="672E9CEA" w14:textId="77777777" w:rsidR="00E5736C" w:rsidRPr="00FA422B" w:rsidRDefault="00E5736C" w:rsidP="00AC1D76">
      <w:pPr>
        <w:pStyle w:val="Odstavekseznama"/>
        <w:keepNext/>
        <w:keepLines/>
        <w:numPr>
          <w:ilvl w:val="0"/>
          <w:numId w:val="31"/>
        </w:numPr>
        <w:contextualSpacing/>
        <w:jc w:val="both"/>
        <w:rPr>
          <w:rFonts w:ascii="Tahoma" w:hAnsi="Tahoma" w:cs="Tahoma"/>
        </w:rPr>
      </w:pPr>
      <w:r w:rsidRPr="00FA422B">
        <w:rPr>
          <w:rFonts w:ascii="Tahoma" w:hAnsi="Tahoma" w:cs="Tahoma"/>
        </w:rPr>
        <w:t>Osnovna šola Simona Jenka, Smlednik</w:t>
      </w:r>
    </w:p>
    <w:p w14:paraId="0246BAE4" w14:textId="77777777" w:rsidR="00E5736C" w:rsidRPr="00FA422B" w:rsidRDefault="00E5736C" w:rsidP="00AC1D76">
      <w:pPr>
        <w:pStyle w:val="Odstavekseznama"/>
        <w:keepNext/>
        <w:keepLines/>
        <w:numPr>
          <w:ilvl w:val="0"/>
          <w:numId w:val="32"/>
        </w:numPr>
        <w:contextualSpacing/>
        <w:jc w:val="both"/>
        <w:rPr>
          <w:rFonts w:ascii="Tahoma" w:hAnsi="Tahoma" w:cs="Tahoma"/>
          <w:b/>
          <w:bCs/>
        </w:rPr>
      </w:pPr>
      <w:r w:rsidRPr="00FA422B">
        <w:rPr>
          <w:rFonts w:ascii="Tahoma" w:hAnsi="Tahoma" w:cs="Tahoma"/>
        </w:rPr>
        <w:t>Brezovec – Moše – OŠ Smlednik in obratno,</w:t>
      </w:r>
    </w:p>
    <w:p w14:paraId="6E7C764C" w14:textId="77777777" w:rsidR="00E5736C" w:rsidRPr="00FA422B" w:rsidRDefault="00E5736C" w:rsidP="00AC1D76">
      <w:pPr>
        <w:pStyle w:val="Odstavekseznama"/>
        <w:keepNext/>
        <w:keepLines/>
        <w:numPr>
          <w:ilvl w:val="0"/>
          <w:numId w:val="32"/>
        </w:numPr>
        <w:contextualSpacing/>
        <w:jc w:val="both"/>
        <w:rPr>
          <w:rFonts w:ascii="Tahoma" w:hAnsi="Tahoma" w:cs="Tahoma"/>
          <w:b/>
          <w:bCs/>
        </w:rPr>
      </w:pPr>
      <w:r w:rsidRPr="00FA422B">
        <w:rPr>
          <w:rFonts w:ascii="Tahoma" w:hAnsi="Tahoma" w:cs="Tahoma"/>
        </w:rPr>
        <w:t>Moše – OŠ Smlednik in obratno.</w:t>
      </w:r>
    </w:p>
    <w:p w14:paraId="37D327AA" w14:textId="77777777" w:rsidR="004E6989" w:rsidRPr="00FA422B" w:rsidRDefault="004E6989" w:rsidP="00AC1D76">
      <w:pPr>
        <w:keepNext/>
        <w:keepLines/>
        <w:contextualSpacing/>
        <w:jc w:val="both"/>
        <w:rPr>
          <w:rFonts w:cs="Tahoma"/>
          <w:b/>
          <w:bCs/>
        </w:rPr>
      </w:pPr>
    </w:p>
    <w:p w14:paraId="3AA57E73" w14:textId="77777777" w:rsidR="004E6989" w:rsidRPr="00FA422B" w:rsidRDefault="004E6989" w:rsidP="00AC1D76">
      <w:pPr>
        <w:keepNext/>
        <w:keepLines/>
        <w:contextualSpacing/>
        <w:jc w:val="both"/>
        <w:rPr>
          <w:rFonts w:cs="Tahoma"/>
          <w:sz w:val="20"/>
          <w:szCs w:val="20"/>
        </w:rPr>
      </w:pPr>
      <w:r w:rsidRPr="00FA422B">
        <w:rPr>
          <w:rFonts w:cs="Tahoma"/>
          <w:sz w:val="20"/>
          <w:szCs w:val="20"/>
        </w:rPr>
        <w:t xml:space="preserve">Skupno število dnevno prevoženih efektivnih kilometrov za vse šole v šolskem letu 2024/25 znaša 289 km. </w:t>
      </w:r>
    </w:p>
    <w:p w14:paraId="79F0C582" w14:textId="77777777" w:rsidR="004E6989" w:rsidRPr="00FA422B" w:rsidRDefault="004E6989" w:rsidP="00AC1D76">
      <w:pPr>
        <w:keepNext/>
        <w:keepLines/>
        <w:contextualSpacing/>
        <w:jc w:val="both"/>
        <w:rPr>
          <w:rFonts w:cs="Tahoma"/>
          <w:sz w:val="20"/>
          <w:szCs w:val="20"/>
        </w:rPr>
      </w:pPr>
    </w:p>
    <w:p w14:paraId="24D61439" w14:textId="77777777" w:rsidR="007F51A5" w:rsidRPr="00FA422B" w:rsidRDefault="007F51A5" w:rsidP="00AC1D76">
      <w:pPr>
        <w:keepNext/>
        <w:keepLines/>
        <w:contextualSpacing/>
        <w:jc w:val="both"/>
        <w:rPr>
          <w:rFonts w:cs="Tahoma"/>
          <w:sz w:val="20"/>
          <w:szCs w:val="20"/>
        </w:rPr>
      </w:pPr>
      <w:r w:rsidRPr="00FA422B">
        <w:rPr>
          <w:rFonts w:cs="Tahoma"/>
          <w:sz w:val="20"/>
          <w:szCs w:val="20"/>
        </w:rPr>
        <w:t>Natančnejši urnik prevozov, ure prevozov in število otrok, ki se bodo dnevno vozili na razpisanih relacijah (z vstopnimi in izstopnimi postajami) se bo</w:t>
      </w:r>
      <w:r w:rsidR="002B5B6D">
        <w:rPr>
          <w:rFonts w:cs="Tahoma"/>
          <w:sz w:val="20"/>
          <w:szCs w:val="20"/>
        </w:rPr>
        <w:t>sta</w:t>
      </w:r>
      <w:r w:rsidRPr="00FA422B">
        <w:rPr>
          <w:rFonts w:cs="Tahoma"/>
          <w:sz w:val="20"/>
          <w:szCs w:val="20"/>
        </w:rPr>
        <w:t xml:space="preserve"> naročnik oz. šola dogovorila s prevoznikom po podpisu okvirnega sporazuma, glede na dejanske potrebe rednih prevozov šolskih otrok v šolo in nazaj domov.</w:t>
      </w:r>
    </w:p>
    <w:p w14:paraId="43D29C42" w14:textId="77777777" w:rsidR="007F51A5" w:rsidRPr="00FA422B" w:rsidRDefault="007F51A5" w:rsidP="00AC1D76">
      <w:pPr>
        <w:keepNext/>
        <w:keepLines/>
        <w:contextualSpacing/>
        <w:jc w:val="both"/>
        <w:rPr>
          <w:rFonts w:cs="Tahoma"/>
          <w:sz w:val="20"/>
          <w:szCs w:val="20"/>
        </w:rPr>
      </w:pPr>
    </w:p>
    <w:p w14:paraId="01C169BF" w14:textId="77777777" w:rsidR="004E6989" w:rsidRPr="00FA422B" w:rsidRDefault="004E6989" w:rsidP="00AC1D76">
      <w:pPr>
        <w:keepNext/>
        <w:keepLines/>
        <w:contextualSpacing/>
        <w:jc w:val="both"/>
        <w:rPr>
          <w:rFonts w:cs="Tahoma"/>
          <w:sz w:val="20"/>
          <w:szCs w:val="20"/>
        </w:rPr>
      </w:pPr>
      <w:r w:rsidRPr="00FA422B">
        <w:rPr>
          <w:rFonts w:cs="Tahoma"/>
          <w:sz w:val="20"/>
          <w:szCs w:val="20"/>
        </w:rPr>
        <w:t>V primeru, da iz kateregakoli razloga pri kateri od šol preneha potreba po prevozih otrok, se glede na relacijo zmanjša število dnevno prevoženih efektivnih kilometrov.</w:t>
      </w:r>
    </w:p>
    <w:p w14:paraId="740268B9" w14:textId="77777777" w:rsidR="004E6989" w:rsidRPr="00FA422B" w:rsidRDefault="004E6989" w:rsidP="00AC1D76">
      <w:pPr>
        <w:keepNext/>
        <w:keepLines/>
        <w:contextualSpacing/>
        <w:jc w:val="both"/>
        <w:rPr>
          <w:rFonts w:cs="Tahoma"/>
          <w:sz w:val="20"/>
          <w:szCs w:val="20"/>
        </w:rPr>
      </w:pPr>
    </w:p>
    <w:p w14:paraId="1B788516" w14:textId="77777777" w:rsidR="004E6989" w:rsidRPr="00FA422B" w:rsidRDefault="004E6989" w:rsidP="00AC1D76">
      <w:pPr>
        <w:keepNext/>
        <w:keepLines/>
        <w:contextualSpacing/>
        <w:jc w:val="both"/>
        <w:rPr>
          <w:rFonts w:cs="Tahoma"/>
          <w:sz w:val="20"/>
          <w:szCs w:val="20"/>
        </w:rPr>
      </w:pPr>
      <w:r w:rsidRPr="00FA422B">
        <w:rPr>
          <w:rFonts w:cs="Tahoma"/>
          <w:sz w:val="20"/>
          <w:szCs w:val="20"/>
        </w:rPr>
        <w:t>Navedene relacije se lahko spremenijo glede na dejanske potrebe po prevozu šolskih otrok v šolo in nazaj domov.</w:t>
      </w:r>
    </w:p>
    <w:p w14:paraId="79965B8E" w14:textId="77777777" w:rsidR="004E6989" w:rsidRPr="00FA422B" w:rsidRDefault="004E6989" w:rsidP="00AC1D76">
      <w:pPr>
        <w:keepNext/>
        <w:keepLines/>
        <w:contextualSpacing/>
        <w:jc w:val="both"/>
        <w:rPr>
          <w:rFonts w:cs="Tahoma"/>
          <w:sz w:val="20"/>
          <w:szCs w:val="20"/>
        </w:rPr>
      </w:pPr>
    </w:p>
    <w:p w14:paraId="18434A21" w14:textId="77777777" w:rsidR="004E6989" w:rsidRDefault="004E6989" w:rsidP="00AC1D76">
      <w:pPr>
        <w:keepNext/>
        <w:keepLines/>
        <w:contextualSpacing/>
        <w:jc w:val="both"/>
        <w:rPr>
          <w:rFonts w:cs="Tahoma"/>
          <w:sz w:val="20"/>
          <w:szCs w:val="20"/>
        </w:rPr>
      </w:pPr>
      <w:r w:rsidRPr="00FA422B">
        <w:rPr>
          <w:rFonts w:cs="Tahoma"/>
          <w:sz w:val="20"/>
          <w:szCs w:val="20"/>
        </w:rPr>
        <w:t>Naročnik se bo v primeru spremembe relacij ali potrebe po dodatnih ali manj prevozih z izvajalcem dogovoril za nov obseg storitev na podlagi veljavnih cen iz okvirnega sporazuma.</w:t>
      </w:r>
    </w:p>
    <w:p w14:paraId="1AF59F10" w14:textId="77777777" w:rsidR="00942348" w:rsidRDefault="00942348" w:rsidP="00AC1D76">
      <w:pPr>
        <w:keepNext/>
        <w:keepLines/>
        <w:contextualSpacing/>
        <w:jc w:val="both"/>
        <w:rPr>
          <w:rFonts w:cs="Tahoma"/>
          <w:sz w:val="20"/>
          <w:szCs w:val="20"/>
        </w:rPr>
      </w:pPr>
    </w:p>
    <w:p w14:paraId="5BE3E2A8" w14:textId="77777777" w:rsidR="00201EFB" w:rsidRPr="00FA422B" w:rsidRDefault="00201EFB" w:rsidP="00AC1D76">
      <w:pPr>
        <w:keepNext/>
        <w:keepLines/>
        <w:numPr>
          <w:ilvl w:val="0"/>
          <w:numId w:val="3"/>
        </w:numPr>
        <w:jc w:val="both"/>
        <w:rPr>
          <w:rFonts w:cs="Tahoma"/>
          <w:b/>
        </w:rPr>
      </w:pPr>
      <w:r w:rsidRPr="00FA422B">
        <w:rPr>
          <w:rFonts w:cs="Tahoma"/>
          <w:b/>
        </w:rPr>
        <w:t xml:space="preserve">UGOTAVLJANJE SPOSOBNOSTI </w:t>
      </w:r>
      <w:r w:rsidR="008F4BD5" w:rsidRPr="00FA422B">
        <w:rPr>
          <w:rFonts w:cs="Tahoma"/>
          <w:b/>
        </w:rPr>
        <w:t>PONUDNIK</w:t>
      </w:r>
      <w:r w:rsidR="00E13EB5" w:rsidRPr="00FA422B">
        <w:rPr>
          <w:rFonts w:cs="Tahoma"/>
          <w:b/>
        </w:rPr>
        <w:t>A</w:t>
      </w:r>
      <w:r w:rsidRPr="00FA422B">
        <w:rPr>
          <w:rFonts w:cs="Tahoma"/>
          <w:b/>
        </w:rPr>
        <w:t xml:space="preserve"> </w:t>
      </w:r>
    </w:p>
    <w:p w14:paraId="507B3733" w14:textId="77777777" w:rsidR="00D65A72" w:rsidRPr="00FA422B" w:rsidRDefault="00D65A72" w:rsidP="00AC1D76">
      <w:pPr>
        <w:keepNext/>
        <w:keepLines/>
        <w:jc w:val="both"/>
        <w:rPr>
          <w:rFonts w:cs="Tahoma"/>
          <w:bCs/>
        </w:rPr>
      </w:pPr>
    </w:p>
    <w:p w14:paraId="22017626" w14:textId="77777777" w:rsidR="008C02AD" w:rsidRPr="00FA422B" w:rsidRDefault="008C02AD" w:rsidP="00AC1D76">
      <w:pPr>
        <w:keepNext/>
        <w:keepLines/>
        <w:jc w:val="both"/>
        <w:rPr>
          <w:rFonts w:cs="Tahoma"/>
          <w:bCs/>
          <w:sz w:val="20"/>
          <w:szCs w:val="20"/>
        </w:rPr>
      </w:pPr>
      <w:r w:rsidRPr="00FA422B">
        <w:rPr>
          <w:rFonts w:cs="Tahoma"/>
          <w:bCs/>
          <w:sz w:val="20"/>
          <w:szCs w:val="20"/>
        </w:rPr>
        <w:t xml:space="preserve">Za ugotavljanje sposobnosti mora gospodarski subjekt izpolnjevati pogoje in zahteve skladno z določbami ZJN-3 in določbami razpisne dokumentacije. </w:t>
      </w:r>
    </w:p>
    <w:p w14:paraId="2D1E4262" w14:textId="77777777" w:rsidR="008C02AD" w:rsidRPr="00FA422B" w:rsidRDefault="008C02AD" w:rsidP="00AC1D76">
      <w:pPr>
        <w:keepNext/>
        <w:keepLines/>
        <w:jc w:val="both"/>
        <w:rPr>
          <w:rFonts w:cs="Tahoma"/>
          <w:bCs/>
          <w:sz w:val="20"/>
          <w:szCs w:val="20"/>
        </w:rPr>
      </w:pPr>
    </w:p>
    <w:p w14:paraId="7CE57460" w14:textId="77777777" w:rsidR="008C02AD" w:rsidRPr="00FA422B" w:rsidRDefault="008C02AD" w:rsidP="00AC1D76">
      <w:pPr>
        <w:keepNext/>
        <w:keepLines/>
        <w:jc w:val="both"/>
        <w:rPr>
          <w:rFonts w:cs="Tahoma"/>
          <w:bCs/>
          <w:sz w:val="20"/>
          <w:szCs w:val="20"/>
        </w:rPr>
      </w:pPr>
      <w:r w:rsidRPr="00FA422B">
        <w:rPr>
          <w:rFonts w:cs="Tahoma"/>
          <w:bCs/>
          <w:sz w:val="20"/>
          <w:szCs w:val="20"/>
        </w:rPr>
        <w:t xml:space="preserve">V primeru, da gospodarski subjekt nastopa v skupni ponudbi, mora zahtevane pogoje za ugotavljanje sposobnosti, kjer je to v razpisni dokumentaciji določeno, izpolnjevati tudi vsak ponudnik iz skupine ponudnikov. </w:t>
      </w:r>
    </w:p>
    <w:p w14:paraId="09AE91B9" w14:textId="77777777" w:rsidR="008C02AD" w:rsidRPr="00FA422B" w:rsidRDefault="008C02AD" w:rsidP="00AC1D76">
      <w:pPr>
        <w:keepNext/>
        <w:keepLines/>
        <w:jc w:val="both"/>
        <w:rPr>
          <w:rFonts w:cs="Tahoma"/>
          <w:bCs/>
          <w:sz w:val="20"/>
          <w:szCs w:val="20"/>
        </w:rPr>
      </w:pPr>
    </w:p>
    <w:p w14:paraId="091909A7" w14:textId="77777777" w:rsidR="008C02AD" w:rsidRPr="00FA422B" w:rsidRDefault="008C02AD" w:rsidP="00AC1D76">
      <w:pPr>
        <w:keepNext/>
        <w:keepLines/>
        <w:jc w:val="both"/>
        <w:rPr>
          <w:rFonts w:cs="Tahoma"/>
          <w:bCs/>
          <w:sz w:val="20"/>
          <w:szCs w:val="20"/>
        </w:rPr>
      </w:pPr>
      <w:r w:rsidRPr="00FA422B">
        <w:rPr>
          <w:rFonts w:cs="Tahoma"/>
          <w:bCs/>
          <w:sz w:val="20"/>
          <w:szCs w:val="20"/>
        </w:rPr>
        <w:t>V primeru ponudbe s podizvajalci in/ali s subjekti, katerih zmogljivosti uporablja gospodarski subjekt, mora pogoje za ugotavljanje sposobnosti, kjer je to v razpisni dokumentaciji določeno, izpolnjevati tudi vsak izmed podizvajalcev, ki jih v ponudbi navede gospodarski subjekt, ter tudi vsak subjekt, katerega zmogljivosti uporablja ponudnik.</w:t>
      </w:r>
    </w:p>
    <w:p w14:paraId="2093FBED" w14:textId="77777777" w:rsidR="008C02AD" w:rsidRPr="00FA422B" w:rsidRDefault="008C02AD" w:rsidP="00AC1D76">
      <w:pPr>
        <w:keepNext/>
        <w:keepLines/>
        <w:jc w:val="both"/>
        <w:rPr>
          <w:rFonts w:cs="Tahoma"/>
          <w:sz w:val="20"/>
          <w:szCs w:val="20"/>
        </w:rPr>
      </w:pPr>
    </w:p>
    <w:p w14:paraId="683465AC" w14:textId="77777777" w:rsidR="008C02AD" w:rsidRPr="00FA422B" w:rsidRDefault="008C02AD" w:rsidP="00AC1D76">
      <w:pPr>
        <w:keepNext/>
        <w:keepLines/>
        <w:jc w:val="both"/>
        <w:rPr>
          <w:rFonts w:cs="Tahoma"/>
          <w:sz w:val="20"/>
          <w:szCs w:val="20"/>
        </w:rPr>
      </w:pPr>
      <w:r w:rsidRPr="00FA422B">
        <w:rPr>
          <w:rFonts w:cs="Tahoma"/>
          <w:sz w:val="20"/>
          <w:szCs w:val="20"/>
        </w:rPr>
        <w:t>Obrazci izjav, ki jih mora predložiti ponudnik v ponudbi, so del dokumentacije. Izjave so lahko predložene na teh obrazcih ali na ponudnikovih, ki pa vsebinsko bistveno ne smejo odstopati od priloženih obrazcev. Izjave ponudnika morajo biti pisne ter podpisane s strani ponudnika. V kolikor ponudnik uporablja žig, se obrazci tudi žigosajo. Naročnik si pridržuje pravico do preveritve verodostojnosti izjav oziroma potrdil pri podpisniku le-teh.</w:t>
      </w:r>
    </w:p>
    <w:p w14:paraId="3D2D68A0" w14:textId="77777777" w:rsidR="008C02AD" w:rsidRPr="00FA422B" w:rsidRDefault="008C02AD" w:rsidP="00AC1D76">
      <w:pPr>
        <w:keepNext/>
        <w:keepLines/>
        <w:jc w:val="both"/>
        <w:rPr>
          <w:rFonts w:cs="Tahoma"/>
          <w:bCs/>
          <w:sz w:val="20"/>
          <w:szCs w:val="20"/>
        </w:rPr>
      </w:pPr>
    </w:p>
    <w:p w14:paraId="1213A69B" w14:textId="77777777" w:rsidR="008C02AD" w:rsidRPr="00FA422B" w:rsidRDefault="008C02AD" w:rsidP="00AC1D76">
      <w:pPr>
        <w:keepNext/>
        <w:keepLines/>
        <w:jc w:val="both"/>
        <w:rPr>
          <w:rFonts w:cs="Tahoma"/>
          <w:bCs/>
          <w:sz w:val="20"/>
          <w:szCs w:val="20"/>
        </w:rPr>
      </w:pPr>
      <w:r w:rsidRPr="00FA422B">
        <w:rPr>
          <w:rFonts w:cs="Tahoma"/>
          <w:bCs/>
          <w:sz w:val="20"/>
          <w:szCs w:val="20"/>
        </w:rPr>
        <w:lastRenderedPageBreak/>
        <w:t xml:space="preserve">V skladu s tretjim odstavkom 47. člena ZJN-3 naročniku ni treba preveriti obstoja in vsebine navedb v ponudbi, razen če dvomi o resničnosti ponudnikovih izjav. Naročnik bo v tem primeru preveril ponudbo ponudnika v skladu z določili ZJN-3, od ponudnika pa ima pravico zahtevati dokazila ali soglasja, ki bodo izkazovala, da je obstoj in vsebina navedb v ponudbi ponudnika resnična. </w:t>
      </w:r>
    </w:p>
    <w:p w14:paraId="16EB520A" w14:textId="77777777" w:rsidR="008C02AD" w:rsidRPr="00FA422B" w:rsidRDefault="008C02AD" w:rsidP="00AC1D76">
      <w:pPr>
        <w:keepNext/>
        <w:keepLines/>
        <w:jc w:val="both"/>
        <w:rPr>
          <w:rFonts w:cs="Tahoma"/>
          <w:bCs/>
          <w:sz w:val="20"/>
          <w:szCs w:val="20"/>
        </w:rPr>
      </w:pPr>
    </w:p>
    <w:p w14:paraId="5CB71948" w14:textId="77777777" w:rsidR="008C02AD" w:rsidRPr="00FA422B" w:rsidRDefault="008C02AD" w:rsidP="00AC1D76">
      <w:pPr>
        <w:keepNext/>
        <w:keepLines/>
        <w:jc w:val="both"/>
        <w:rPr>
          <w:rFonts w:cs="Tahoma"/>
          <w:sz w:val="20"/>
          <w:szCs w:val="20"/>
        </w:rPr>
      </w:pPr>
      <w:r w:rsidRPr="00FA422B">
        <w:rPr>
          <w:rFonts w:cs="Tahoma"/>
          <w:sz w:val="20"/>
          <w:szCs w:val="20"/>
        </w:rPr>
        <w:t>Naročnik si pridržuje pravico, da v času pregleda ponudb od ponudnika zahteva predložitev dokazil ali del dokazil v zvezi z navedbami v izjavah, ki izkazujejo izpolnjevanje zahtevanih pogojev, predložitev morebiti potrebnih pooblastil za preveritev izpolnjevanje zahtevanih pogojev oziroma podatkov, predložitev podatkov o naslovih, kjer je mogoče preveriti izpolnjevanje pogojev oziroma vse potrebno za pregled in preveritev ponudb.</w:t>
      </w:r>
    </w:p>
    <w:p w14:paraId="7751BC37" w14:textId="77777777" w:rsidR="008C02AD" w:rsidRPr="00FA422B" w:rsidRDefault="008C02AD" w:rsidP="00AC1D76">
      <w:pPr>
        <w:keepNext/>
        <w:keepLines/>
        <w:jc w:val="both"/>
        <w:rPr>
          <w:rFonts w:cs="Tahoma"/>
          <w:bCs/>
          <w:sz w:val="20"/>
          <w:szCs w:val="20"/>
        </w:rPr>
      </w:pPr>
    </w:p>
    <w:p w14:paraId="15AE7AC0" w14:textId="77777777" w:rsidR="008C02AD" w:rsidRPr="00FA422B" w:rsidRDefault="008C02AD" w:rsidP="00AC1D76">
      <w:pPr>
        <w:keepNext/>
        <w:keepLines/>
        <w:jc w:val="both"/>
        <w:rPr>
          <w:rFonts w:cs="Tahoma"/>
          <w:bCs/>
          <w:sz w:val="20"/>
          <w:szCs w:val="20"/>
        </w:rPr>
      </w:pPr>
      <w:r w:rsidRPr="00FA422B">
        <w:rPr>
          <w:rFonts w:cs="Tahoma"/>
          <w:bCs/>
          <w:sz w:val="20"/>
          <w:szCs w:val="20"/>
        </w:rPr>
        <w:t xml:space="preserve">Gospodarski subjekt s podpisom Priloge 3/1 oziroma 3/2 soglaša, da lahko naročnik v zvezi z oddajo predmetnega javnega naročila pridobi podatke za preveritev ponudbe v skladu z 89. členom ZJN-3 v enotnem informacijskem sistemu – </w:t>
      </w:r>
      <w:proofErr w:type="spellStart"/>
      <w:r w:rsidRPr="00FA422B">
        <w:rPr>
          <w:rFonts w:cs="Tahoma"/>
          <w:bCs/>
          <w:sz w:val="20"/>
          <w:szCs w:val="20"/>
        </w:rPr>
        <w:t>eDosje</w:t>
      </w:r>
      <w:proofErr w:type="spellEnd"/>
      <w:r w:rsidRPr="00FA422B">
        <w:rPr>
          <w:rFonts w:cs="Tahoma"/>
          <w:bCs/>
          <w:sz w:val="20"/>
          <w:szCs w:val="20"/>
        </w:rPr>
        <w:t xml:space="preserve"> iz devetega odstavka 77. člena ZJN-3 in od Ministrstva za pravosodje pridobi potrdilo iz kazenske evidence.</w:t>
      </w:r>
    </w:p>
    <w:p w14:paraId="61A7D976" w14:textId="77777777" w:rsidR="008C02AD" w:rsidRPr="00FA422B" w:rsidRDefault="008C02AD" w:rsidP="00AC1D76">
      <w:pPr>
        <w:keepNext/>
        <w:keepLines/>
        <w:jc w:val="both"/>
        <w:rPr>
          <w:rFonts w:cs="Tahoma"/>
          <w:bCs/>
          <w:sz w:val="20"/>
          <w:szCs w:val="20"/>
        </w:rPr>
      </w:pPr>
    </w:p>
    <w:p w14:paraId="7F4E692B" w14:textId="77777777" w:rsidR="008C02AD" w:rsidRPr="00FA422B" w:rsidRDefault="008C02AD" w:rsidP="00AC1D76">
      <w:pPr>
        <w:keepNext/>
        <w:keepLines/>
        <w:jc w:val="both"/>
        <w:rPr>
          <w:rFonts w:cs="Tahoma"/>
          <w:bCs/>
          <w:sz w:val="20"/>
          <w:szCs w:val="20"/>
          <w:lang w:val="x-none"/>
        </w:rPr>
      </w:pPr>
      <w:r w:rsidRPr="00FA422B">
        <w:rPr>
          <w:rFonts w:cs="Tahoma"/>
          <w:bCs/>
          <w:sz w:val="20"/>
          <w:szCs w:val="20"/>
          <w:lang w:val="x-none"/>
        </w:rPr>
        <w:t xml:space="preserve">Ponudniki in posamezni člani skupine ponudnikov v okviru skupne ponudbe, podizvajalci ter subjekti, katerih zmogljivosti uporablja ponudnik, </w:t>
      </w:r>
      <w:r w:rsidRPr="00FA422B">
        <w:rPr>
          <w:rFonts w:cs="Tahoma"/>
          <w:b/>
          <w:bCs/>
          <w:sz w:val="20"/>
          <w:szCs w:val="20"/>
          <w:u w:val="single"/>
          <w:lang w:val="x-none"/>
        </w:rPr>
        <w:t>ki nimajo sedeža v Republiki Sloveniji</w:t>
      </w:r>
      <w:r w:rsidRPr="00FA422B">
        <w:rPr>
          <w:rFonts w:cs="Tahoma"/>
          <w:bCs/>
          <w:sz w:val="20"/>
          <w:szCs w:val="20"/>
          <w:lang w:val="x-none"/>
        </w:rPr>
        <w:t>, morajo posamezno sposobnost dokazovati v skladu z zahtevami naročnika iz razpisne dokumentacije, ki velja za vse ponudnike ter v ponudbi predložiti vsa potrdila/dokazila, izdanega s strani pristojnega organa, ki taka potrdila/dokazila izdaja iz katerih izhaja, da za gospodarski subjekt ne obstajajo razlogi za izključitev in le ta izpolnjuje pogoje za sodelovanje, v kolikor takšnega potrdila iz ustreznega registra ne bo mogel pridobiti naročnik.</w:t>
      </w:r>
    </w:p>
    <w:p w14:paraId="7E2586A3" w14:textId="77777777" w:rsidR="008C02AD" w:rsidRPr="00FA422B" w:rsidRDefault="008C02AD" w:rsidP="00AC1D76">
      <w:pPr>
        <w:keepNext/>
        <w:keepLines/>
        <w:jc w:val="both"/>
        <w:rPr>
          <w:rFonts w:cs="Tahoma"/>
          <w:bCs/>
          <w:sz w:val="20"/>
          <w:szCs w:val="20"/>
        </w:rPr>
      </w:pPr>
    </w:p>
    <w:p w14:paraId="00AB0A56" w14:textId="77777777" w:rsidR="008C02AD" w:rsidRPr="00FA422B" w:rsidRDefault="008C02AD" w:rsidP="00AC1D76">
      <w:pPr>
        <w:keepNext/>
        <w:keepLines/>
        <w:jc w:val="both"/>
        <w:rPr>
          <w:rFonts w:cs="Tahoma"/>
          <w:bCs/>
          <w:sz w:val="20"/>
          <w:szCs w:val="20"/>
          <w:lang w:val="x-none"/>
        </w:rPr>
      </w:pPr>
      <w:r w:rsidRPr="00FA422B">
        <w:rPr>
          <w:rFonts w:cs="Tahoma"/>
          <w:bCs/>
          <w:sz w:val="20"/>
          <w:szCs w:val="20"/>
          <w:lang w:val="x-none"/>
        </w:rPr>
        <w:t xml:space="preserve">Če država članica ali tretja država subjekta, kima sedeža v Republiki Sloveniji dokumentov in potrdil iz prejšnjega odstavka ne izdaja ali če ti ne zajemajo vseh primerov iz prvega in drugega odstavka ter b) točke četrtega odstavka 75. člena </w:t>
      </w:r>
      <w:r w:rsidRPr="00FA422B">
        <w:rPr>
          <w:rFonts w:cs="Tahoma"/>
          <w:bCs/>
          <w:sz w:val="20"/>
          <w:szCs w:val="20"/>
        </w:rPr>
        <w:t>ZJN-3</w:t>
      </w:r>
      <w:r w:rsidRPr="00FA422B">
        <w:rPr>
          <w:rFonts w:cs="Tahoma"/>
          <w:bCs/>
          <w:sz w:val="20"/>
          <w:szCs w:val="20"/>
          <w:lang w:val="x-none"/>
        </w:rPr>
        <w:t>,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p w14:paraId="252EE754" w14:textId="77777777" w:rsidR="00BD3995" w:rsidRPr="00FA422B" w:rsidRDefault="00BD3995" w:rsidP="00AC1D76">
      <w:pPr>
        <w:keepNext/>
        <w:keepLines/>
        <w:jc w:val="both"/>
        <w:rPr>
          <w:rFonts w:cs="Tahoma"/>
          <w:bCs/>
          <w:sz w:val="20"/>
          <w:szCs w:val="20"/>
        </w:rPr>
      </w:pPr>
    </w:p>
    <w:p w14:paraId="136D4A6D" w14:textId="77777777" w:rsidR="00D65A72" w:rsidRPr="00FA422B" w:rsidRDefault="00D65A72" w:rsidP="00AC1D76">
      <w:pPr>
        <w:keepNext/>
        <w:keepLines/>
        <w:numPr>
          <w:ilvl w:val="1"/>
          <w:numId w:val="3"/>
        </w:numPr>
        <w:jc w:val="both"/>
        <w:rPr>
          <w:rFonts w:cs="Tahoma"/>
          <w:b/>
          <w:bCs/>
          <w:sz w:val="20"/>
          <w:szCs w:val="20"/>
        </w:rPr>
      </w:pPr>
      <w:r w:rsidRPr="00FA422B">
        <w:rPr>
          <w:rFonts w:cs="Tahoma"/>
          <w:b/>
          <w:bCs/>
          <w:sz w:val="20"/>
          <w:szCs w:val="20"/>
        </w:rPr>
        <w:t>Razlogi za izključitev</w:t>
      </w:r>
      <w:r w:rsidRPr="00FA422B">
        <w:rPr>
          <w:rFonts w:cs="Tahoma"/>
          <w:b/>
          <w:bCs/>
          <w:sz w:val="20"/>
          <w:szCs w:val="20"/>
        </w:rPr>
        <w:tab/>
      </w:r>
    </w:p>
    <w:p w14:paraId="62CCE0F5" w14:textId="77777777" w:rsidR="00D65A72" w:rsidRPr="00FA422B" w:rsidRDefault="00D65A72" w:rsidP="00AC1D76">
      <w:pPr>
        <w:keepNext/>
        <w:keepLines/>
        <w:jc w:val="both"/>
        <w:rPr>
          <w:rFonts w:cs="Tahoma"/>
          <w:bCs/>
          <w:sz w:val="20"/>
          <w:szCs w:val="20"/>
        </w:rPr>
      </w:pPr>
    </w:p>
    <w:p w14:paraId="68DEFB08" w14:textId="77777777" w:rsidR="001F542C" w:rsidRPr="00FA422B" w:rsidRDefault="001F542C" w:rsidP="00AC1D76">
      <w:pPr>
        <w:keepNext/>
        <w:keepLines/>
        <w:jc w:val="both"/>
        <w:rPr>
          <w:rFonts w:cs="Tahoma"/>
          <w:bCs/>
          <w:sz w:val="20"/>
          <w:szCs w:val="20"/>
        </w:rPr>
      </w:pPr>
      <w:r w:rsidRPr="00FA422B">
        <w:rPr>
          <w:rFonts w:cs="Tahoma"/>
          <w:bCs/>
          <w:sz w:val="20"/>
          <w:szCs w:val="20"/>
        </w:rPr>
        <w:t>Pogoj mora izpolniti ponudnik. V primeru skupne ponudbe mora pogoj izpolniti vsak izmed partnerjev. V primeru ponudbe s podizvajalci mora pogoj izpolniti vsak izmed nominiranih podizvajalcev. V kolikor ponudnik glede pogojev v zvezi z ekonomskim in finančnim položajem ter tehnično in strokovno sposobnostjo, v skladu z 81. členom ZJN-3, uporabi zmogljivosti drugih subjektov, morajo spodaj navedene pogoje izpolnjevati tudi subjekti, katerih zmogljivosti uporablja ponudnik.</w:t>
      </w:r>
    </w:p>
    <w:p w14:paraId="4D514E8D" w14:textId="77777777" w:rsidR="005232D3" w:rsidRPr="00FA422B" w:rsidRDefault="005232D3" w:rsidP="00AC1D76">
      <w:pPr>
        <w:keepNext/>
        <w:keepLines/>
        <w:jc w:val="both"/>
        <w:rPr>
          <w:rFonts w:cs="Tahoma"/>
          <w:bCs/>
          <w:sz w:val="20"/>
          <w:szCs w:val="20"/>
        </w:rPr>
      </w:pPr>
    </w:p>
    <w:p w14:paraId="433F5F99" w14:textId="77777777" w:rsidR="005232D3" w:rsidRPr="00FA422B" w:rsidRDefault="005232D3" w:rsidP="00AC1D76">
      <w:pPr>
        <w:keepNext/>
        <w:keepLines/>
        <w:jc w:val="both"/>
        <w:rPr>
          <w:rFonts w:cs="Tahoma"/>
          <w:bCs/>
          <w:sz w:val="20"/>
          <w:szCs w:val="20"/>
        </w:rPr>
      </w:pPr>
      <w:r w:rsidRPr="00FA422B">
        <w:rPr>
          <w:rFonts w:cs="Tahoma"/>
          <w:bCs/>
          <w:sz w:val="20"/>
          <w:szCs w:val="20"/>
        </w:rPr>
        <w:t>Naročnik iz postopka javnega naročanja kadar koli v postopku izključi gospodarski subjekt, če se izkaže, da je pred ali med postopkom javnega naročanja ta subjekt glede na storjena ali neizvedena dejanja v enem od položajev iz prvega, drugega ali četrtega odstavka 75. člena ZJN-3.</w:t>
      </w:r>
    </w:p>
    <w:p w14:paraId="71434B64" w14:textId="77777777" w:rsidR="005232D3" w:rsidRPr="00FA422B" w:rsidRDefault="005232D3" w:rsidP="00AC1D76">
      <w:pPr>
        <w:keepNext/>
        <w:keepLines/>
        <w:jc w:val="both"/>
        <w:rPr>
          <w:rFonts w:cs="Tahoma"/>
          <w:bCs/>
          <w:sz w:val="20"/>
          <w:szCs w:val="20"/>
        </w:rPr>
      </w:pPr>
    </w:p>
    <w:p w14:paraId="3DB0413A" w14:textId="77777777" w:rsidR="001F542C" w:rsidRPr="00FA422B" w:rsidRDefault="00D65A72" w:rsidP="00AC1D76">
      <w:pPr>
        <w:keepNext/>
        <w:keepLines/>
        <w:jc w:val="both"/>
        <w:rPr>
          <w:rFonts w:cs="Tahoma"/>
          <w:sz w:val="20"/>
          <w:szCs w:val="20"/>
        </w:rPr>
      </w:pPr>
      <w:r w:rsidRPr="00FA422B">
        <w:rPr>
          <w:rFonts w:cs="Tahoma"/>
          <w:b/>
          <w:bCs/>
          <w:sz w:val="20"/>
          <w:szCs w:val="20"/>
        </w:rPr>
        <w:t>A:</w:t>
      </w:r>
      <w:r w:rsidRPr="00FA422B">
        <w:rPr>
          <w:rFonts w:cs="Tahoma"/>
          <w:sz w:val="20"/>
          <w:szCs w:val="20"/>
        </w:rPr>
        <w:t xml:space="preserve"> </w:t>
      </w:r>
      <w:r w:rsidR="001F542C" w:rsidRPr="00FA422B">
        <w:rPr>
          <w:rFonts w:cs="Tahoma"/>
          <w:b/>
          <w:bCs/>
          <w:sz w:val="20"/>
          <w:szCs w:val="20"/>
        </w:rPr>
        <w:t>Razlogi, povezani s kazenskimi obsodbami (prvi odstavek 75. člena ZJN-3)</w:t>
      </w:r>
    </w:p>
    <w:p w14:paraId="2DC31853" w14:textId="77777777" w:rsidR="00D65A72" w:rsidRPr="00FA422B" w:rsidRDefault="00D65A72" w:rsidP="00AC1D76">
      <w:pPr>
        <w:keepNext/>
        <w:keepLines/>
        <w:jc w:val="both"/>
        <w:rPr>
          <w:rFonts w:cs="Tahoma"/>
          <w:bCs/>
          <w:sz w:val="20"/>
          <w:szCs w:val="20"/>
        </w:rPr>
      </w:pPr>
      <w:r w:rsidRPr="00FA422B">
        <w:rPr>
          <w:rFonts w:cs="Tahoma"/>
          <w:sz w:val="20"/>
          <w:szCs w:val="20"/>
        </w:rPr>
        <w:t xml:space="preserve">Naročnik bo iz sodelovanja v postopku javnega naročanja izključil gospodarski subjekt, če bo pri preverjanju v skladu z določili ZJN-3 ugotovil ali se bo drugače seznanil, da je bila gospodarskemu subjektu ali osebi, ki je članica upravnega, vodstvenega ali nadzornega organa tega gospodarskega subjekta ali ki ima pooblastila za njegovo zastopanje ali odločanje ali nadzor v njem, izrečena pravnomočna sodba, ki ima elemente kaznivih dejanj, ki so opredeljena </w:t>
      </w:r>
      <w:r w:rsidRPr="00FA422B">
        <w:rPr>
          <w:rFonts w:cs="Tahoma"/>
          <w:bCs/>
          <w:sz w:val="20"/>
          <w:szCs w:val="20"/>
        </w:rPr>
        <w:t>v 1. odstavku 75. člena ZJN-3 oziroma v Kazenskem zakoniku (Uradni list RS, št. 50/12 – uradno prečiščeno besedilo</w:t>
      </w:r>
      <w:r w:rsidR="00862CAC" w:rsidRPr="00FA422B">
        <w:rPr>
          <w:rFonts w:cs="Tahoma"/>
          <w:bCs/>
          <w:sz w:val="20"/>
          <w:szCs w:val="20"/>
        </w:rPr>
        <w:t xml:space="preserve">, 6/16 – </w:t>
      </w:r>
      <w:proofErr w:type="spellStart"/>
      <w:r w:rsidR="00862CAC" w:rsidRPr="00FA422B">
        <w:rPr>
          <w:rFonts w:cs="Tahoma"/>
          <w:bCs/>
          <w:sz w:val="20"/>
          <w:szCs w:val="20"/>
        </w:rPr>
        <w:t>popr</w:t>
      </w:r>
      <w:proofErr w:type="spellEnd"/>
      <w:r w:rsidR="00862CAC" w:rsidRPr="00FA422B">
        <w:rPr>
          <w:rFonts w:cs="Tahoma"/>
          <w:bCs/>
          <w:sz w:val="20"/>
          <w:szCs w:val="20"/>
        </w:rPr>
        <w:t>.</w:t>
      </w:r>
      <w:r w:rsidR="00FD6450" w:rsidRPr="00FA422B">
        <w:rPr>
          <w:rFonts w:cs="Tahoma"/>
          <w:bCs/>
          <w:sz w:val="20"/>
          <w:szCs w:val="20"/>
        </w:rPr>
        <w:t>,</w:t>
      </w:r>
      <w:r w:rsidRPr="00FA422B">
        <w:rPr>
          <w:rFonts w:cs="Tahoma"/>
          <w:bCs/>
          <w:sz w:val="20"/>
          <w:szCs w:val="20"/>
        </w:rPr>
        <w:t xml:space="preserve"> 54/15</w:t>
      </w:r>
      <w:r w:rsidR="00FD6450" w:rsidRPr="00FA422B">
        <w:rPr>
          <w:rFonts w:cs="Tahoma"/>
          <w:bCs/>
          <w:sz w:val="20"/>
          <w:szCs w:val="20"/>
        </w:rPr>
        <w:t xml:space="preserve"> in 38/16</w:t>
      </w:r>
      <w:r w:rsidRPr="00FA422B">
        <w:rPr>
          <w:rFonts w:cs="Tahoma"/>
          <w:bCs/>
          <w:sz w:val="20"/>
          <w:szCs w:val="20"/>
        </w:rPr>
        <w:t>; KZ-1).</w:t>
      </w:r>
    </w:p>
    <w:p w14:paraId="30890238" w14:textId="77777777" w:rsidR="001F542C" w:rsidRPr="00FA422B" w:rsidRDefault="001F542C" w:rsidP="00AC1D76">
      <w:pPr>
        <w:keepNext/>
        <w:keepLines/>
        <w:jc w:val="both"/>
        <w:rPr>
          <w:rFonts w:cs="Tahoma"/>
          <w:bCs/>
          <w:sz w:val="20"/>
          <w:szCs w:val="20"/>
        </w:rPr>
      </w:pPr>
    </w:p>
    <w:p w14:paraId="1326DE8F" w14:textId="77777777" w:rsidR="001F542C" w:rsidRPr="00FA422B" w:rsidRDefault="001F542C" w:rsidP="00AC1D76">
      <w:pPr>
        <w:keepNext/>
        <w:keepLines/>
        <w:jc w:val="both"/>
        <w:rPr>
          <w:rFonts w:cs="Tahoma"/>
          <w:bCs/>
          <w:sz w:val="20"/>
          <w:szCs w:val="20"/>
        </w:rPr>
      </w:pPr>
      <w:r w:rsidRPr="00FA422B">
        <w:rPr>
          <w:rFonts w:cs="Tahoma"/>
          <w:bCs/>
          <w:sz w:val="20"/>
          <w:szCs w:val="20"/>
        </w:rPr>
        <w:t>Osebe, ki so člani upravnega, vodstvenega ali nadzornega organa ponudnika, partnerja v primeru skupne ponudbe, podizvajalca in subjekta, katerega zmogljivosti uporablja ponudnik ali ki imajo pooblastila za njegovo zastopanje ali odločanje ali nadzor v njem, morajo izpolniti in podpisati Prilogo 3/3.</w:t>
      </w:r>
    </w:p>
    <w:p w14:paraId="5534E0F9" w14:textId="0B7CB71D" w:rsidR="00D65A72" w:rsidRDefault="00D65A72" w:rsidP="00AC1D76">
      <w:pPr>
        <w:keepNext/>
        <w:keepLines/>
        <w:jc w:val="both"/>
        <w:rPr>
          <w:rFonts w:cs="Tahoma"/>
          <w:sz w:val="20"/>
          <w:szCs w:val="20"/>
        </w:rPr>
      </w:pPr>
    </w:p>
    <w:p w14:paraId="4A899BB1" w14:textId="77777777" w:rsidR="009679DD" w:rsidRPr="00FA422B" w:rsidRDefault="009679DD" w:rsidP="00AC1D76">
      <w:pPr>
        <w:keepNext/>
        <w:keepLines/>
        <w:jc w:val="both"/>
        <w:rPr>
          <w:rFonts w:cs="Tahoma"/>
          <w:sz w:val="20"/>
          <w:szCs w:val="20"/>
        </w:rPr>
      </w:pPr>
    </w:p>
    <w:p w14:paraId="68A7A62B" w14:textId="77777777" w:rsidR="001F542C" w:rsidRPr="00FA422B" w:rsidRDefault="00D65A72" w:rsidP="00AC1D76">
      <w:pPr>
        <w:keepNext/>
        <w:keepLines/>
        <w:jc w:val="both"/>
        <w:rPr>
          <w:rFonts w:cs="Tahoma"/>
          <w:sz w:val="20"/>
          <w:szCs w:val="20"/>
        </w:rPr>
      </w:pPr>
      <w:r w:rsidRPr="00FA422B">
        <w:rPr>
          <w:rFonts w:cs="Tahoma"/>
          <w:b/>
          <w:bCs/>
          <w:sz w:val="20"/>
          <w:szCs w:val="20"/>
        </w:rPr>
        <w:lastRenderedPageBreak/>
        <w:t>B:</w:t>
      </w:r>
      <w:r w:rsidRPr="00FA422B">
        <w:rPr>
          <w:rFonts w:cs="Tahoma"/>
          <w:sz w:val="20"/>
          <w:szCs w:val="20"/>
        </w:rPr>
        <w:t xml:space="preserve"> </w:t>
      </w:r>
      <w:r w:rsidR="001F542C" w:rsidRPr="00FA422B">
        <w:rPr>
          <w:rFonts w:cs="Tahoma"/>
          <w:b/>
          <w:sz w:val="20"/>
          <w:szCs w:val="20"/>
        </w:rPr>
        <w:t>Razlogi, povezani s plačilom davkov ali prispevkov za socialno varnost (drugi odstavek 75. člena ZJN-3)</w:t>
      </w:r>
    </w:p>
    <w:p w14:paraId="029EA72D" w14:textId="77777777" w:rsidR="00AC29B3" w:rsidRPr="00FA422B" w:rsidRDefault="00D65A72" w:rsidP="00AC1D76">
      <w:pPr>
        <w:keepNext/>
        <w:keepLines/>
        <w:jc w:val="both"/>
        <w:rPr>
          <w:rFonts w:cs="Tahoma"/>
          <w:sz w:val="20"/>
          <w:szCs w:val="20"/>
        </w:rPr>
      </w:pPr>
      <w:r w:rsidRPr="00FA422B">
        <w:rPr>
          <w:rFonts w:cs="Tahoma"/>
          <w:sz w:val="20"/>
          <w:szCs w:val="20"/>
        </w:rPr>
        <w:t xml:space="preserve">Naročnik bo iz sodelovanja v postopku javnega naročanja izključil gospodarski subjekt, če bo pri preverjanju v skladu z določili ZJN-3 ugotovil, </w:t>
      </w:r>
      <w:r w:rsidR="00AC29B3" w:rsidRPr="00FA422B">
        <w:rPr>
          <w:rFonts w:cs="Tahoma"/>
          <w:sz w:val="20"/>
          <w:szCs w:val="20"/>
        </w:rPr>
        <w:t>da gospodarski subjekt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oddaje ponudbe ali prijave znaša 50 evrov ali več. Šteje se, da gospodarski subjekt ne izpolnjuje obveznosti iz prejšnjega stavka tudi, če na dan oddaje ponudbe ali prijave ni imel predloženih vseh obračunov davčnih odtegljajev za dohodke iz delovnega razmerja za obdobje zadnjih petih let do dneva oddaje ponudbe ali prijave.</w:t>
      </w:r>
    </w:p>
    <w:p w14:paraId="1B801DE0" w14:textId="77777777" w:rsidR="00D65A72" w:rsidRPr="00FA422B" w:rsidRDefault="00D65A72" w:rsidP="00AC1D76">
      <w:pPr>
        <w:keepNext/>
        <w:keepLines/>
        <w:jc w:val="both"/>
        <w:rPr>
          <w:rFonts w:cs="Tahoma"/>
          <w:sz w:val="20"/>
          <w:szCs w:val="20"/>
        </w:rPr>
      </w:pPr>
    </w:p>
    <w:p w14:paraId="1D06DA85" w14:textId="77777777" w:rsidR="001F542C" w:rsidRPr="00FA422B" w:rsidRDefault="008C02AD" w:rsidP="00AC1D76">
      <w:pPr>
        <w:keepNext/>
        <w:keepLines/>
        <w:jc w:val="both"/>
        <w:rPr>
          <w:rFonts w:cs="Tahoma"/>
          <w:b/>
          <w:bCs/>
          <w:sz w:val="20"/>
          <w:szCs w:val="20"/>
        </w:rPr>
      </w:pPr>
      <w:r w:rsidRPr="00FA422B">
        <w:rPr>
          <w:rFonts w:cs="Tahoma"/>
          <w:b/>
          <w:bCs/>
          <w:sz w:val="20"/>
          <w:szCs w:val="20"/>
        </w:rPr>
        <w:t>D</w:t>
      </w:r>
      <w:r w:rsidR="00D65A72" w:rsidRPr="00FA422B">
        <w:rPr>
          <w:rFonts w:cs="Tahoma"/>
          <w:b/>
          <w:bCs/>
          <w:sz w:val="20"/>
          <w:szCs w:val="20"/>
        </w:rPr>
        <w:t xml:space="preserve">: </w:t>
      </w:r>
      <w:r w:rsidR="001F542C" w:rsidRPr="00FA422B">
        <w:rPr>
          <w:rFonts w:cs="Tahoma"/>
          <w:b/>
          <w:bCs/>
          <w:sz w:val="20"/>
          <w:szCs w:val="20"/>
        </w:rPr>
        <w:t>Nacionalni razlogi za izključitev (</w:t>
      </w:r>
      <w:r w:rsidR="00A71F09" w:rsidRPr="00FA422B">
        <w:rPr>
          <w:rFonts w:cs="Tahoma"/>
          <w:b/>
          <w:bCs/>
          <w:sz w:val="20"/>
          <w:szCs w:val="20"/>
        </w:rPr>
        <w:t>(</w:t>
      </w:r>
      <w:r w:rsidR="007F51A5" w:rsidRPr="00FA422B">
        <w:rPr>
          <w:rFonts w:cs="Tahoma"/>
          <w:b/>
          <w:bCs/>
          <w:sz w:val="20"/>
          <w:szCs w:val="20"/>
        </w:rPr>
        <w:t>a in b točka četrtega odstavka 75. člena ZJN-3 in obvezen razlog za izključitev iz prvega odstavka 75. člena ZJN-3 glede kršitev temeljnih pravic delavcev (196. člen KZ-1)</w:t>
      </w:r>
      <w:r w:rsidR="00D547B9" w:rsidRPr="00FA422B">
        <w:rPr>
          <w:rFonts w:cs="Tahoma"/>
          <w:b/>
          <w:bCs/>
          <w:sz w:val="20"/>
          <w:szCs w:val="20"/>
        </w:rPr>
        <w:t>)</w:t>
      </w:r>
    </w:p>
    <w:p w14:paraId="2AF9D704" w14:textId="77777777" w:rsidR="00D65A72" w:rsidRPr="00FA422B" w:rsidRDefault="00D65A72" w:rsidP="00AC1D76">
      <w:pPr>
        <w:keepNext/>
        <w:keepLines/>
        <w:spacing w:after="120"/>
        <w:jc w:val="both"/>
        <w:rPr>
          <w:rFonts w:cs="Tahoma"/>
          <w:sz w:val="20"/>
          <w:szCs w:val="20"/>
        </w:rPr>
      </w:pPr>
      <w:r w:rsidRPr="00FA422B">
        <w:rPr>
          <w:rFonts w:cs="Tahoma"/>
          <w:sz w:val="20"/>
          <w:szCs w:val="20"/>
        </w:rPr>
        <w:t>Naročnik bo iz sodelovanja v postopku javnega naročanja izključil gospodarski subjekt:</w:t>
      </w:r>
    </w:p>
    <w:p w14:paraId="4DBA7EDB" w14:textId="77777777" w:rsidR="00D65A72" w:rsidRPr="00FA422B" w:rsidRDefault="00D65A72" w:rsidP="00AC1D76">
      <w:pPr>
        <w:keepNext/>
        <w:keepLines/>
        <w:spacing w:after="60"/>
        <w:ind w:left="705"/>
        <w:jc w:val="both"/>
        <w:rPr>
          <w:rFonts w:cs="Tahoma"/>
          <w:sz w:val="20"/>
          <w:szCs w:val="20"/>
        </w:rPr>
      </w:pPr>
      <w:r w:rsidRPr="00FA422B">
        <w:rPr>
          <w:rFonts w:cs="Tahoma"/>
          <w:b/>
          <w:sz w:val="20"/>
          <w:szCs w:val="20"/>
        </w:rPr>
        <w:t>a)</w:t>
      </w:r>
      <w:r w:rsidRPr="00FA422B">
        <w:rPr>
          <w:rFonts w:cs="Tahoma"/>
          <w:sz w:val="20"/>
          <w:szCs w:val="20"/>
        </w:rPr>
        <w:t xml:space="preserve"> </w:t>
      </w:r>
      <w:r w:rsidR="00AA3D61" w:rsidRPr="00FA422B">
        <w:rPr>
          <w:rFonts w:cs="Tahoma"/>
          <w:sz w:val="20"/>
          <w:szCs w:val="20"/>
        </w:rPr>
        <w:t>če je ta na dan, ko poteče rok za oddajo ponudb, izločen iz postopkov oddaje javnih naročil zaradi uvrstitve v evidenco gospodarskih subjektov z izrečenimi stranskimi sankcijami izločitve iz postopkov javnega naročanja</w:t>
      </w:r>
      <w:r w:rsidR="008C5752" w:rsidRPr="00FA422B">
        <w:rPr>
          <w:rFonts w:cs="Tahoma"/>
          <w:sz w:val="20"/>
          <w:szCs w:val="20"/>
        </w:rPr>
        <w:t>;</w:t>
      </w:r>
    </w:p>
    <w:p w14:paraId="06A17F90" w14:textId="77777777" w:rsidR="00D65A72" w:rsidRPr="00FA422B" w:rsidRDefault="00D65A72" w:rsidP="00AC1D76">
      <w:pPr>
        <w:keepNext/>
        <w:keepLines/>
        <w:spacing w:after="60"/>
        <w:ind w:left="705"/>
        <w:jc w:val="both"/>
        <w:rPr>
          <w:rFonts w:cs="Tahoma"/>
          <w:sz w:val="20"/>
          <w:szCs w:val="20"/>
        </w:rPr>
      </w:pPr>
      <w:r w:rsidRPr="00FA422B">
        <w:rPr>
          <w:rFonts w:cs="Tahoma"/>
          <w:b/>
          <w:sz w:val="20"/>
          <w:szCs w:val="20"/>
        </w:rPr>
        <w:t>b)</w:t>
      </w:r>
      <w:r w:rsidRPr="00FA422B">
        <w:rPr>
          <w:rFonts w:cs="Tahoma"/>
          <w:sz w:val="20"/>
          <w:szCs w:val="20"/>
        </w:rPr>
        <w:t xml:space="preserve"> </w:t>
      </w:r>
      <w:r w:rsidR="00AC29B3" w:rsidRPr="00FA422B">
        <w:rPr>
          <w:rFonts w:cs="Tahoma"/>
          <w:sz w:val="20"/>
          <w:szCs w:val="20"/>
        </w:rPr>
        <w:t>če je v zadnjih treh letih pred potekom roka za oddajo ponudb ali prijav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w:t>
      </w:r>
      <w:r w:rsidR="00D547B9" w:rsidRPr="00FA422B">
        <w:rPr>
          <w:rFonts w:cs="Tahoma"/>
          <w:sz w:val="20"/>
          <w:szCs w:val="20"/>
        </w:rPr>
        <w:t>i izrečena globa za prekršek</w:t>
      </w:r>
      <w:r w:rsidR="008C5752" w:rsidRPr="00FA422B">
        <w:rPr>
          <w:rFonts w:cs="Tahoma"/>
          <w:sz w:val="20"/>
          <w:szCs w:val="20"/>
        </w:rPr>
        <w:t>;</w:t>
      </w:r>
    </w:p>
    <w:p w14:paraId="7CA76F48" w14:textId="77777777" w:rsidR="001F542C" w:rsidRPr="00AC1D76" w:rsidRDefault="008C5752" w:rsidP="00AC1D76">
      <w:pPr>
        <w:keepNext/>
        <w:keepLines/>
        <w:spacing w:after="60"/>
        <w:ind w:left="705"/>
        <w:jc w:val="both"/>
        <w:rPr>
          <w:rFonts w:cs="Tahoma"/>
          <w:sz w:val="20"/>
          <w:szCs w:val="20"/>
        </w:rPr>
      </w:pPr>
      <w:r w:rsidRPr="00FA422B">
        <w:rPr>
          <w:rFonts w:cs="Tahoma"/>
          <w:b/>
          <w:bCs/>
          <w:sz w:val="20"/>
          <w:szCs w:val="20"/>
        </w:rPr>
        <w:t>c)</w:t>
      </w:r>
      <w:r w:rsidRPr="00FA422B">
        <w:rPr>
          <w:rFonts w:cs="Tahoma"/>
          <w:sz w:val="20"/>
          <w:szCs w:val="20"/>
        </w:rPr>
        <w:t xml:space="preserve"> če pri preverjanju v skladu s 77., 79. in 80. členom ZJN-3 naročnik ugotovi ali je drugače seznanjen, da je bila gospodarskemu subjektu ali osebi, ki je članica upravnega, vodstvenega ali nadzornega organa tega gospodarskega subjekta ali ki ima pooblastila za njegovo zastopanje ali odločanje ali nadzor v njem, izrečena pravnomočna obsodba zaradi kršitev temeljnih pravic delavcev, pri čemer je od obsodbe minilo največ pet let ali pa v njenem primeru še vedno velja čas izključitve, določen neposredno v obsodbi, kot je opredeljeno v 196. členu Kazenskega zakonika (Ur. l. RS, št. 50/12 – UPB in nadaljnji) ali za primerljiva kazniva dejanja, ki so jih izrekla tuja sodišča, ki so opredeljena v prvem odstavku 75. člena ZJN-3.</w:t>
      </w:r>
    </w:p>
    <w:p w14:paraId="3E65114C" w14:textId="77777777" w:rsidR="001F542C" w:rsidRPr="00FA422B" w:rsidRDefault="001F542C" w:rsidP="00AC1D76">
      <w:pPr>
        <w:keepNext/>
        <w:keepLines/>
        <w:jc w:val="both"/>
        <w:rPr>
          <w:rFonts w:cs="Tahoma"/>
          <w:b/>
          <w:sz w:val="20"/>
          <w:szCs w:val="20"/>
        </w:rPr>
      </w:pPr>
      <w:r w:rsidRPr="00FA422B">
        <w:rPr>
          <w:rFonts w:cs="Tahoma"/>
          <w:b/>
          <w:sz w:val="20"/>
          <w:szCs w:val="20"/>
        </w:rPr>
        <w:t>E: Prepoved dodeljevanja ali nadaljnja izvajanja kakršnih 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 nadaljevanju: sklep Sveta (SZVP) 2022/578 z dne 8. aprila 2022)</w:t>
      </w:r>
      <w:r w:rsidR="001538B4" w:rsidRPr="00FA422B">
        <w:rPr>
          <w:rFonts w:cs="Tahoma"/>
          <w:b/>
          <w:sz w:val="20"/>
          <w:szCs w:val="20"/>
        </w:rPr>
        <w:t>.</w:t>
      </w:r>
    </w:p>
    <w:p w14:paraId="46555911" w14:textId="77777777" w:rsidR="00D547B9" w:rsidRPr="00FA422B" w:rsidRDefault="00D547B9" w:rsidP="00AC1D76">
      <w:pPr>
        <w:keepNext/>
        <w:keepLines/>
        <w:jc w:val="both"/>
        <w:rPr>
          <w:rFonts w:cs="Tahoma"/>
          <w:b/>
          <w:sz w:val="20"/>
          <w:szCs w:val="20"/>
        </w:rPr>
      </w:pPr>
    </w:p>
    <w:p w14:paraId="5346AD74" w14:textId="77777777" w:rsidR="001F542C" w:rsidRPr="00FA422B" w:rsidRDefault="001F542C" w:rsidP="00AC1D76">
      <w:pPr>
        <w:keepNext/>
        <w:keepLines/>
        <w:spacing w:after="120"/>
        <w:jc w:val="both"/>
        <w:rPr>
          <w:rFonts w:cs="Tahoma"/>
          <w:b/>
          <w:bCs/>
          <w:sz w:val="20"/>
          <w:szCs w:val="22"/>
        </w:rPr>
      </w:pPr>
      <w:r w:rsidRPr="00FA422B">
        <w:rPr>
          <w:rFonts w:eastAsia="Calibri" w:cs="Tahoma"/>
          <w:sz w:val="20"/>
          <w:szCs w:val="22"/>
          <w:lang w:eastAsia="en-US"/>
        </w:rPr>
        <w:t>Naročnik bo v skladu s prvim odstavkom člena 1h sklepa Sveta (SZVP) 2022/578 z dne 8. aprila 2022 iz postopka javnega naročanja kadarkoli v postopku izključil gospodarski subjekt, če se izkaže, da je pred ali med postopkom javnega naročanja ta subjekt v položaju teh navodil kot sledi:</w:t>
      </w:r>
    </w:p>
    <w:p w14:paraId="59791188" w14:textId="77777777" w:rsidR="001F542C" w:rsidRPr="00FA422B" w:rsidRDefault="001F542C" w:rsidP="00AC1D76">
      <w:pPr>
        <w:keepNext/>
        <w:keepLines/>
        <w:numPr>
          <w:ilvl w:val="0"/>
          <w:numId w:val="17"/>
        </w:numPr>
        <w:ind w:left="284" w:hanging="284"/>
        <w:jc w:val="both"/>
        <w:rPr>
          <w:rFonts w:cs="Tahoma"/>
          <w:bCs/>
          <w:sz w:val="20"/>
          <w:szCs w:val="22"/>
        </w:rPr>
      </w:pPr>
      <w:r w:rsidRPr="00FA422B">
        <w:rPr>
          <w:rFonts w:cs="Tahoma"/>
          <w:bCs/>
          <w:sz w:val="20"/>
          <w:szCs w:val="22"/>
        </w:rPr>
        <w:t>ruski državljan ali fizična ali pravna oseba, subjekt ali organ s sedežem v Rusiji,</w:t>
      </w:r>
    </w:p>
    <w:p w14:paraId="14A278CF" w14:textId="77777777" w:rsidR="001F542C" w:rsidRPr="00FA422B" w:rsidRDefault="001F542C" w:rsidP="00AC1D76">
      <w:pPr>
        <w:keepNext/>
        <w:keepLines/>
        <w:numPr>
          <w:ilvl w:val="0"/>
          <w:numId w:val="17"/>
        </w:numPr>
        <w:ind w:left="284" w:hanging="284"/>
        <w:jc w:val="both"/>
        <w:rPr>
          <w:rFonts w:cs="Tahoma"/>
          <w:bCs/>
          <w:sz w:val="20"/>
          <w:szCs w:val="22"/>
        </w:rPr>
      </w:pPr>
      <w:r w:rsidRPr="00FA422B">
        <w:rPr>
          <w:rFonts w:cs="Tahoma"/>
          <w:bCs/>
          <w:sz w:val="20"/>
          <w:szCs w:val="22"/>
        </w:rPr>
        <w:t xml:space="preserve">pravna oseba, subjekt ali organ, katerih več kot 50-odstotni delež je v neposredni ali posredni lasti subjekta iz prejšnje alineje, ali </w:t>
      </w:r>
    </w:p>
    <w:p w14:paraId="38014DFA" w14:textId="77777777" w:rsidR="00282B88" w:rsidRPr="00FA422B" w:rsidRDefault="001F542C" w:rsidP="00AC1D76">
      <w:pPr>
        <w:keepNext/>
        <w:keepLines/>
        <w:numPr>
          <w:ilvl w:val="0"/>
          <w:numId w:val="17"/>
        </w:numPr>
        <w:ind w:left="284" w:hanging="284"/>
        <w:jc w:val="both"/>
        <w:rPr>
          <w:rFonts w:cs="Tahoma"/>
          <w:bCs/>
          <w:sz w:val="20"/>
          <w:szCs w:val="22"/>
        </w:rPr>
      </w:pPr>
      <w:r w:rsidRPr="00FA422B">
        <w:rPr>
          <w:rFonts w:cs="Tahoma"/>
          <w:bCs/>
          <w:sz w:val="20"/>
          <w:szCs w:val="22"/>
        </w:rPr>
        <w:t>fizična ali pravna oseba, subjekt ali organ, ki deluje v imenu ali po navodilih sub</w:t>
      </w:r>
      <w:r w:rsidR="00282B88" w:rsidRPr="00FA422B">
        <w:rPr>
          <w:rFonts w:cs="Tahoma"/>
          <w:bCs/>
          <w:sz w:val="20"/>
          <w:szCs w:val="22"/>
        </w:rPr>
        <w:t>jektov iz prejšnjih dveh alinej,</w:t>
      </w:r>
    </w:p>
    <w:p w14:paraId="2519532D" w14:textId="77777777" w:rsidR="001F542C" w:rsidRPr="00FA422B" w:rsidRDefault="00282B88" w:rsidP="00AC1D76">
      <w:pPr>
        <w:keepNext/>
        <w:keepLines/>
        <w:jc w:val="both"/>
        <w:rPr>
          <w:rFonts w:cs="Tahoma"/>
          <w:bCs/>
          <w:sz w:val="20"/>
          <w:szCs w:val="22"/>
        </w:rPr>
      </w:pPr>
      <w:r w:rsidRPr="00FA422B">
        <w:rPr>
          <w:rFonts w:cs="Tahoma"/>
          <w:bCs/>
          <w:sz w:val="20"/>
          <w:szCs w:val="22"/>
        </w:rPr>
        <w:t>vključno s podizvajalci, dobavitelji/proizvajalci ali subjekti</w:t>
      </w:r>
      <w:r w:rsidR="001F542C" w:rsidRPr="00FA422B">
        <w:rPr>
          <w:rFonts w:cs="Tahoma"/>
          <w:bCs/>
          <w:sz w:val="20"/>
          <w:szCs w:val="22"/>
        </w:rPr>
        <w:t xml:space="preserve">, katerih zmogljivosti se uporabljajo v smislu direktiv 2014/23/EU, 2014/24/EU, 2014/25/EU in 2009/81/ES, če predstavljajo več kot 10 % vrednosti naročila. </w:t>
      </w:r>
    </w:p>
    <w:p w14:paraId="5798B9A4" w14:textId="77777777" w:rsidR="001F542C" w:rsidRPr="00FA422B" w:rsidRDefault="001F542C" w:rsidP="00AC1D76">
      <w:pPr>
        <w:keepNext/>
        <w:keepLines/>
        <w:jc w:val="both"/>
        <w:rPr>
          <w:rFonts w:cs="Tahoma"/>
          <w:b/>
          <w:sz w:val="20"/>
          <w:szCs w:val="20"/>
        </w:rPr>
      </w:pPr>
    </w:p>
    <w:p w14:paraId="1916AFAF" w14:textId="77777777" w:rsidR="00B61BE5" w:rsidRPr="00FA422B" w:rsidRDefault="00B61BE5" w:rsidP="00AC1D76">
      <w:pPr>
        <w:keepNext/>
        <w:keepLines/>
        <w:jc w:val="both"/>
        <w:rPr>
          <w:rFonts w:cs="Tahoma"/>
          <w:b/>
          <w:sz w:val="20"/>
          <w:szCs w:val="20"/>
          <w:u w:val="single"/>
        </w:rPr>
      </w:pPr>
      <w:r w:rsidRPr="00FA422B">
        <w:rPr>
          <w:rFonts w:cs="Tahoma"/>
          <w:b/>
          <w:sz w:val="20"/>
          <w:szCs w:val="20"/>
        </w:rPr>
        <w:t>Zgoraj navedeni pogoji veljajo tudi za posamezne člane skupine ponudnikov v okviru skupne ponudbe in za vse v ponudbi navedene podizvajalce.</w:t>
      </w:r>
      <w:r w:rsidRPr="00FA422B">
        <w:rPr>
          <w:rFonts w:cs="Tahoma"/>
          <w:b/>
          <w:sz w:val="20"/>
          <w:szCs w:val="20"/>
          <w:u w:val="single"/>
        </w:rPr>
        <w:t xml:space="preserve"> </w:t>
      </w:r>
    </w:p>
    <w:p w14:paraId="165E7DA8" w14:textId="77777777" w:rsidR="00C31E21" w:rsidRPr="00FA422B" w:rsidRDefault="00C31E21" w:rsidP="00AC1D76">
      <w:pPr>
        <w:keepNext/>
        <w:keepLines/>
        <w:jc w:val="both"/>
        <w:rPr>
          <w:rFonts w:cs="Tahoma"/>
          <w:b/>
          <w:sz w:val="20"/>
          <w:szCs w:val="20"/>
          <w:u w:val="single"/>
        </w:rPr>
      </w:pPr>
    </w:p>
    <w:p w14:paraId="42074888" w14:textId="77777777" w:rsidR="00B61BE5" w:rsidRPr="00FA422B" w:rsidRDefault="00B61BE5" w:rsidP="00AC1D76">
      <w:pPr>
        <w:keepNext/>
        <w:keepLines/>
        <w:jc w:val="both"/>
        <w:rPr>
          <w:rFonts w:cs="Tahoma"/>
          <w:b/>
          <w:bCs/>
          <w:sz w:val="20"/>
          <w:szCs w:val="20"/>
        </w:rPr>
      </w:pPr>
      <w:r w:rsidRPr="00FA422B">
        <w:rPr>
          <w:rFonts w:cs="Tahoma"/>
          <w:b/>
          <w:bCs/>
          <w:sz w:val="20"/>
          <w:szCs w:val="20"/>
        </w:rPr>
        <w:t>V kolikor gospodarski subjekt glede pogojev v zvezi z ekonomskim in finančnim položajem ter tehnično in strokovno sposobnostjo, v skladu z 81. členom ZJN-3,</w:t>
      </w:r>
      <w:r w:rsidRPr="00FA422B">
        <w:rPr>
          <w:rFonts w:cs="Tahoma"/>
          <w:bCs/>
          <w:sz w:val="20"/>
          <w:szCs w:val="20"/>
        </w:rPr>
        <w:t xml:space="preserve"> </w:t>
      </w:r>
      <w:r w:rsidRPr="00FA422B">
        <w:rPr>
          <w:rFonts w:cs="Tahoma"/>
          <w:b/>
          <w:bCs/>
          <w:sz w:val="20"/>
          <w:szCs w:val="20"/>
        </w:rPr>
        <w:t>uporabi zmogljivosti drugih subjektov, morajo zgoraj navedene pogoje izpolnjevati tudi subjekti, katerih zmogljivosti uporablja gospodarski subjekt.</w:t>
      </w:r>
    </w:p>
    <w:p w14:paraId="573CDD5D" w14:textId="77777777" w:rsidR="00D65A72" w:rsidRPr="00FA422B" w:rsidRDefault="005232D3" w:rsidP="00AC1D76">
      <w:pPr>
        <w:keepNext/>
        <w:keepLines/>
        <w:jc w:val="both"/>
        <w:rPr>
          <w:rFonts w:cs="Tahoma"/>
          <w:b/>
          <w:bCs/>
          <w:sz w:val="20"/>
          <w:szCs w:val="20"/>
        </w:rPr>
      </w:pPr>
      <w:r w:rsidRPr="00FA422B">
        <w:rPr>
          <w:rFonts w:cs="Tahoma"/>
          <w:b/>
          <w:bCs/>
          <w:sz w:val="20"/>
          <w:szCs w:val="20"/>
        </w:rPr>
        <w:lastRenderedPageBreak/>
        <w:t>DOKAZILA (za vse pogoje/razloge za izključitev iz točke 3.1 razpisne dokumentacije)</w:t>
      </w:r>
    </w:p>
    <w:p w14:paraId="55052881" w14:textId="77777777" w:rsidR="00B61BE5" w:rsidRPr="00FA422B" w:rsidRDefault="00B61BE5" w:rsidP="00AC1D76">
      <w:pPr>
        <w:keepNext/>
        <w:keepLines/>
        <w:spacing w:after="120"/>
        <w:jc w:val="both"/>
        <w:rPr>
          <w:rFonts w:cs="Tahoma"/>
          <w:sz w:val="20"/>
          <w:szCs w:val="20"/>
        </w:rPr>
      </w:pPr>
      <w:r w:rsidRPr="00FA422B">
        <w:rPr>
          <w:rFonts w:cs="Tahoma"/>
          <w:sz w:val="20"/>
          <w:szCs w:val="20"/>
        </w:rPr>
        <w:t>Gospodarski subjekt izkaže izpolnjevanje teh pogojev s podpisom in s predložitvijo naslednjih prilog:</w:t>
      </w:r>
    </w:p>
    <w:p w14:paraId="41EFB009" w14:textId="77777777" w:rsidR="00B61BE5" w:rsidRPr="00FA422B" w:rsidRDefault="00B61BE5" w:rsidP="00AC1D76">
      <w:pPr>
        <w:keepNext/>
        <w:keepLines/>
        <w:numPr>
          <w:ilvl w:val="0"/>
          <w:numId w:val="8"/>
        </w:numPr>
        <w:ind w:left="714" w:hanging="357"/>
        <w:jc w:val="both"/>
        <w:rPr>
          <w:rFonts w:cs="Tahoma"/>
          <w:sz w:val="20"/>
          <w:szCs w:val="20"/>
        </w:rPr>
      </w:pPr>
      <w:r w:rsidRPr="00FA422B">
        <w:rPr>
          <w:rFonts w:cs="Tahoma"/>
          <w:sz w:val="20"/>
          <w:szCs w:val="20"/>
        </w:rPr>
        <w:t xml:space="preserve">Priloga 3/1: »Izjava o izpolnjevanju sposobnosti ponudnika/partnerja«, </w:t>
      </w:r>
    </w:p>
    <w:p w14:paraId="23411493" w14:textId="77777777" w:rsidR="00B61BE5" w:rsidRPr="00FA422B" w:rsidRDefault="00B61BE5" w:rsidP="00AC1D76">
      <w:pPr>
        <w:keepNext/>
        <w:keepLines/>
        <w:numPr>
          <w:ilvl w:val="0"/>
          <w:numId w:val="8"/>
        </w:numPr>
        <w:ind w:left="714" w:hanging="357"/>
        <w:jc w:val="both"/>
        <w:rPr>
          <w:rFonts w:cs="Tahoma"/>
          <w:sz w:val="20"/>
          <w:szCs w:val="20"/>
        </w:rPr>
      </w:pPr>
      <w:r w:rsidRPr="00FA422B">
        <w:rPr>
          <w:rFonts w:cs="Tahoma"/>
          <w:sz w:val="20"/>
          <w:szCs w:val="20"/>
        </w:rPr>
        <w:t>Priloga 3/2: »Izjava o izpolnjevanju sposobnosti podizvajalca/drugega subjekta«,</w:t>
      </w:r>
    </w:p>
    <w:p w14:paraId="12BF13F0" w14:textId="77777777" w:rsidR="00D40547" w:rsidRPr="00FA422B" w:rsidRDefault="00B61BE5" w:rsidP="00AC1D76">
      <w:pPr>
        <w:keepNext/>
        <w:keepLines/>
        <w:numPr>
          <w:ilvl w:val="0"/>
          <w:numId w:val="8"/>
        </w:numPr>
        <w:ind w:left="714" w:hanging="357"/>
        <w:jc w:val="both"/>
        <w:rPr>
          <w:rFonts w:cs="Tahoma"/>
          <w:sz w:val="20"/>
          <w:szCs w:val="20"/>
        </w:rPr>
      </w:pPr>
      <w:r w:rsidRPr="00FA422B">
        <w:rPr>
          <w:rFonts w:cs="Tahoma"/>
          <w:sz w:val="20"/>
          <w:szCs w:val="20"/>
        </w:rPr>
        <w:t>Priloga 3/3: »Izjava fizične osebe«.</w:t>
      </w:r>
    </w:p>
    <w:p w14:paraId="476C8B12" w14:textId="77777777" w:rsidR="00D40547" w:rsidRPr="00FA422B" w:rsidRDefault="00D40547" w:rsidP="00AC1D76">
      <w:pPr>
        <w:keepNext/>
        <w:keepLines/>
        <w:jc w:val="both"/>
        <w:rPr>
          <w:rFonts w:cs="Tahoma"/>
          <w:b/>
          <w:sz w:val="20"/>
          <w:szCs w:val="20"/>
        </w:rPr>
      </w:pPr>
    </w:p>
    <w:p w14:paraId="2A2003D0" w14:textId="77777777" w:rsidR="00D547B9" w:rsidRPr="00FA422B" w:rsidRDefault="00D547B9" w:rsidP="00AC1D76">
      <w:pPr>
        <w:keepNext/>
        <w:keepLines/>
        <w:jc w:val="both"/>
        <w:rPr>
          <w:rFonts w:cs="Tahoma"/>
          <w:bCs/>
          <w:sz w:val="20"/>
          <w:szCs w:val="20"/>
        </w:rPr>
      </w:pPr>
      <w:r w:rsidRPr="00FA422B">
        <w:rPr>
          <w:rFonts w:cs="Tahoma"/>
          <w:bCs/>
          <w:sz w:val="20"/>
          <w:szCs w:val="20"/>
        </w:rPr>
        <w:t>Naročnik lahko zahteva potrdila, izjave in druga dokazila iz 77. člena ZJN-3 kot dokaz neobstoja razlogov za izključitev iz 75. člena ZJN-3.</w:t>
      </w:r>
    </w:p>
    <w:p w14:paraId="293F06F9" w14:textId="77777777" w:rsidR="00D547B9" w:rsidRPr="00FA422B" w:rsidRDefault="00D547B9" w:rsidP="00AC1D76">
      <w:pPr>
        <w:keepNext/>
        <w:keepLines/>
        <w:jc w:val="both"/>
        <w:rPr>
          <w:rFonts w:cs="Tahoma"/>
          <w:bCs/>
          <w:sz w:val="20"/>
          <w:szCs w:val="20"/>
        </w:rPr>
      </w:pPr>
    </w:p>
    <w:p w14:paraId="71FB5213" w14:textId="77777777" w:rsidR="00D547B9" w:rsidRPr="00FA422B" w:rsidRDefault="00D547B9" w:rsidP="00AC1D76">
      <w:pPr>
        <w:keepNext/>
        <w:keepLines/>
        <w:jc w:val="both"/>
        <w:rPr>
          <w:rFonts w:cs="Tahoma"/>
          <w:bCs/>
          <w:sz w:val="20"/>
          <w:szCs w:val="20"/>
        </w:rPr>
      </w:pPr>
      <w:r w:rsidRPr="00FA422B">
        <w:rPr>
          <w:rFonts w:cs="Tahoma"/>
          <w:bCs/>
          <w:sz w:val="20"/>
          <w:szCs w:val="20"/>
        </w:rPr>
        <w:t>Podatke, ki se vodijo v uradnih evidencah in ponudnik zanje ni predložil dokazila sam, lahko naročnik v uradnih evidencah preveri z uporabo enotnega informacijskega sistema, ki ga vodi ministrstvo, pristojno za javna naročila.</w:t>
      </w:r>
    </w:p>
    <w:p w14:paraId="51889804" w14:textId="77777777" w:rsidR="00D547B9" w:rsidRPr="00FA422B" w:rsidRDefault="00D547B9" w:rsidP="00AC1D76">
      <w:pPr>
        <w:keepNext/>
        <w:keepLines/>
        <w:jc w:val="both"/>
        <w:rPr>
          <w:rFonts w:cs="Tahoma"/>
          <w:sz w:val="20"/>
          <w:szCs w:val="22"/>
        </w:rPr>
      </w:pPr>
    </w:p>
    <w:p w14:paraId="003CA7B3" w14:textId="77777777" w:rsidR="00D547B9" w:rsidRPr="00FA422B" w:rsidRDefault="00D547B9" w:rsidP="00AC1D76">
      <w:pPr>
        <w:keepNext/>
        <w:keepLines/>
        <w:jc w:val="both"/>
        <w:rPr>
          <w:rFonts w:cs="Tahoma"/>
          <w:bCs/>
          <w:sz w:val="20"/>
          <w:szCs w:val="22"/>
        </w:rPr>
      </w:pPr>
      <w:r w:rsidRPr="00FA422B">
        <w:rPr>
          <w:rFonts w:cs="Tahoma"/>
          <w:bCs/>
          <w:sz w:val="20"/>
          <w:szCs w:val="22"/>
          <w:lang w:val="x-none"/>
        </w:rPr>
        <w:t xml:space="preserve">Če država članica ali tretja država </w:t>
      </w:r>
      <w:r w:rsidRPr="00FA422B">
        <w:rPr>
          <w:rFonts w:cs="Tahoma"/>
          <w:bCs/>
          <w:sz w:val="20"/>
          <w:szCs w:val="22"/>
        </w:rPr>
        <w:t xml:space="preserve">gospodarskega </w:t>
      </w:r>
      <w:r w:rsidRPr="00FA422B">
        <w:rPr>
          <w:rFonts w:cs="Tahoma"/>
          <w:bCs/>
          <w:sz w:val="20"/>
          <w:szCs w:val="22"/>
          <w:lang w:val="x-none"/>
        </w:rPr>
        <w:t>subjekta, ki</w:t>
      </w:r>
      <w:r w:rsidRPr="00FA422B">
        <w:rPr>
          <w:rFonts w:cs="Tahoma"/>
          <w:bCs/>
          <w:sz w:val="20"/>
          <w:szCs w:val="22"/>
        </w:rPr>
        <w:t xml:space="preserve"> ni</w:t>
      </w:r>
      <w:r w:rsidRPr="00FA422B">
        <w:rPr>
          <w:rFonts w:cs="Tahoma"/>
          <w:bCs/>
          <w:sz w:val="20"/>
          <w:szCs w:val="22"/>
          <w:lang w:val="x-none"/>
        </w:rPr>
        <w:t>ma sedeža v Republiki Sloveniji</w:t>
      </w:r>
      <w:r w:rsidRPr="00FA422B">
        <w:rPr>
          <w:rFonts w:cs="Tahoma"/>
          <w:bCs/>
          <w:sz w:val="20"/>
          <w:szCs w:val="22"/>
        </w:rPr>
        <w:t>,</w:t>
      </w:r>
      <w:r w:rsidRPr="00FA422B">
        <w:rPr>
          <w:rFonts w:cs="Tahoma"/>
          <w:bCs/>
          <w:sz w:val="20"/>
          <w:szCs w:val="22"/>
          <w:lang w:val="x-none"/>
        </w:rPr>
        <w:t xml:space="preserve"> dokumentov in potrdil iz </w:t>
      </w:r>
      <w:r w:rsidRPr="00FA422B">
        <w:rPr>
          <w:rFonts w:cs="Tahoma"/>
          <w:bCs/>
          <w:sz w:val="20"/>
          <w:szCs w:val="22"/>
        </w:rPr>
        <w:t>tretjega</w:t>
      </w:r>
      <w:r w:rsidRPr="00FA422B">
        <w:rPr>
          <w:rFonts w:cs="Tahoma"/>
          <w:bCs/>
          <w:sz w:val="20"/>
          <w:szCs w:val="22"/>
          <w:lang w:val="x-none"/>
        </w:rPr>
        <w:t xml:space="preserve"> odstavka </w:t>
      </w:r>
      <w:r w:rsidRPr="00FA422B">
        <w:rPr>
          <w:rFonts w:cs="Tahoma"/>
          <w:bCs/>
          <w:sz w:val="20"/>
          <w:szCs w:val="22"/>
        </w:rPr>
        <w:t xml:space="preserve">77. člena ZJN-3 </w:t>
      </w:r>
      <w:r w:rsidRPr="00FA422B">
        <w:rPr>
          <w:rFonts w:cs="Tahoma"/>
          <w:bCs/>
          <w:sz w:val="20"/>
          <w:szCs w:val="22"/>
          <w:lang w:val="x-none"/>
        </w:rPr>
        <w:t xml:space="preserve">ne izdaja ali če ti ne zajemajo vseh primerov iz prvega in drugega odstavka ter b) točke četrtega odstavka 75. člena </w:t>
      </w:r>
      <w:r w:rsidRPr="00FA422B">
        <w:rPr>
          <w:rFonts w:cs="Tahoma"/>
          <w:bCs/>
          <w:sz w:val="20"/>
          <w:szCs w:val="22"/>
        </w:rPr>
        <w:t>ZJN-3</w:t>
      </w:r>
      <w:r w:rsidRPr="00FA422B">
        <w:rPr>
          <w:rFonts w:cs="Tahoma"/>
          <w:bCs/>
          <w:sz w:val="20"/>
          <w:szCs w:val="22"/>
          <w:lang w:val="x-none"/>
        </w:rPr>
        <w:t>,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p w14:paraId="31FA3420" w14:textId="77777777" w:rsidR="00D547B9" w:rsidRPr="00FA422B" w:rsidRDefault="00D547B9" w:rsidP="00AC1D76">
      <w:pPr>
        <w:keepNext/>
        <w:keepLines/>
        <w:jc w:val="both"/>
        <w:rPr>
          <w:rFonts w:cs="Tahoma"/>
          <w:b/>
          <w:sz w:val="20"/>
          <w:szCs w:val="20"/>
        </w:rPr>
      </w:pPr>
    </w:p>
    <w:p w14:paraId="66AE8F02" w14:textId="77777777" w:rsidR="008C02AD" w:rsidRPr="00FA422B" w:rsidRDefault="008C02AD" w:rsidP="00AC1D76">
      <w:pPr>
        <w:keepNext/>
        <w:keepLines/>
        <w:jc w:val="both"/>
        <w:rPr>
          <w:rFonts w:cs="Tahoma"/>
          <w:b/>
          <w:sz w:val="20"/>
          <w:szCs w:val="20"/>
        </w:rPr>
      </w:pPr>
      <w:r w:rsidRPr="00FA422B">
        <w:rPr>
          <w:rFonts w:cs="Tahoma"/>
          <w:b/>
          <w:sz w:val="20"/>
          <w:szCs w:val="20"/>
        </w:rPr>
        <w:t>OPOMBA:</w:t>
      </w:r>
    </w:p>
    <w:p w14:paraId="51B130B8" w14:textId="77777777" w:rsidR="00D547B9" w:rsidRPr="00FA422B" w:rsidRDefault="00D547B9" w:rsidP="00AC1D76">
      <w:pPr>
        <w:keepNext/>
        <w:keepLines/>
        <w:jc w:val="both"/>
        <w:rPr>
          <w:rFonts w:cs="Tahoma"/>
          <w:i/>
          <w:sz w:val="20"/>
          <w:szCs w:val="20"/>
        </w:rPr>
      </w:pPr>
    </w:p>
    <w:p w14:paraId="15A6D964" w14:textId="77777777" w:rsidR="00D547B9" w:rsidRPr="00FA422B" w:rsidRDefault="00D547B9" w:rsidP="00AC1D76">
      <w:pPr>
        <w:keepNext/>
        <w:keepLines/>
        <w:jc w:val="both"/>
        <w:rPr>
          <w:rFonts w:cs="Tahoma"/>
          <w:bCs/>
          <w:i/>
          <w:sz w:val="20"/>
          <w:szCs w:val="20"/>
        </w:rPr>
      </w:pPr>
      <w:r w:rsidRPr="00FA422B">
        <w:rPr>
          <w:rFonts w:cs="Tahoma"/>
          <w:bCs/>
          <w:i/>
          <w:sz w:val="20"/>
          <w:szCs w:val="20"/>
        </w:rPr>
        <w:t xml:space="preserve">Na podlagi devetega odstavka 75. člena ZJN-3 lahko gospodarski subjekt, ki je v enem od položajev iz prvega ali b) točke četrtega odstavka 75. člena ZJN-3, najkasneje do roka za oddajo prijav ali ponudb naročniku predloži dokaze, da je sprejel zadostne ukrepe, s katerimi lahko dokaže svojo zanesljivost kljub obstoju razlogov za izključitev. </w:t>
      </w:r>
    </w:p>
    <w:p w14:paraId="3CEE7CF0" w14:textId="77777777" w:rsidR="00D547B9" w:rsidRPr="00FA422B" w:rsidRDefault="00D547B9" w:rsidP="00AC1D76">
      <w:pPr>
        <w:keepNext/>
        <w:keepLines/>
        <w:jc w:val="both"/>
        <w:rPr>
          <w:rFonts w:cs="Tahoma"/>
          <w:i/>
          <w:sz w:val="20"/>
          <w:szCs w:val="20"/>
        </w:rPr>
      </w:pPr>
    </w:p>
    <w:p w14:paraId="243BD217" w14:textId="77777777" w:rsidR="001F542C" w:rsidRPr="00FA422B" w:rsidRDefault="001F542C" w:rsidP="00AC1D76">
      <w:pPr>
        <w:keepNext/>
        <w:keepLines/>
        <w:jc w:val="both"/>
        <w:rPr>
          <w:rFonts w:cs="Tahoma"/>
          <w:i/>
          <w:sz w:val="20"/>
          <w:szCs w:val="20"/>
        </w:rPr>
      </w:pPr>
      <w:r w:rsidRPr="00FA422B">
        <w:rPr>
          <w:rFonts w:cs="Tahoma"/>
          <w:i/>
          <w:sz w:val="20"/>
          <w:szCs w:val="20"/>
        </w:rPr>
        <w:t>V kolikor je tem primeru pri izpolnjevanju Izjave o izpolnjevanju sposobnosti (Priloga 3/1 in 3/2) odgovor, da gospodarski subjekt posameznega zgoraj navedenega pogoja ne izpolnjuje in v skladu s prejšnjim odstavkom uveljavlja popravni mehanizem, besedilo v tem delu Izjave o izpolnjevanju sposobnosti prečrta in k Prilogi 3/1 in 3/2 predloži opis kršitev in sprejetih ukrepov ter dokazila, s katerimi lahko dokaže svojo zanesljivost kljub obstoju razlogov za izključitev.</w:t>
      </w:r>
    </w:p>
    <w:p w14:paraId="25F77A19" w14:textId="77777777" w:rsidR="005232D3" w:rsidRPr="00FA422B" w:rsidRDefault="005232D3" w:rsidP="00AC1D76">
      <w:pPr>
        <w:keepNext/>
        <w:keepLines/>
        <w:jc w:val="both"/>
        <w:rPr>
          <w:rFonts w:cs="Tahoma"/>
          <w:sz w:val="20"/>
          <w:szCs w:val="20"/>
        </w:rPr>
      </w:pPr>
    </w:p>
    <w:p w14:paraId="2213DE56" w14:textId="77777777" w:rsidR="00D65A72" w:rsidRPr="00FA422B" w:rsidRDefault="00221222" w:rsidP="00AC1D76">
      <w:pPr>
        <w:keepNext/>
        <w:keepLines/>
        <w:numPr>
          <w:ilvl w:val="1"/>
          <w:numId w:val="3"/>
        </w:numPr>
        <w:jc w:val="both"/>
        <w:rPr>
          <w:rFonts w:cs="Tahoma"/>
          <w:b/>
          <w:bCs/>
          <w:sz w:val="20"/>
          <w:szCs w:val="20"/>
        </w:rPr>
      </w:pPr>
      <w:r w:rsidRPr="00FA422B">
        <w:rPr>
          <w:rFonts w:cs="Tahoma"/>
          <w:b/>
          <w:bCs/>
          <w:sz w:val="20"/>
          <w:szCs w:val="20"/>
        </w:rPr>
        <w:t xml:space="preserve">Pogoji za sodelovanje  </w:t>
      </w:r>
    </w:p>
    <w:p w14:paraId="6F454721" w14:textId="77777777" w:rsidR="00221222" w:rsidRPr="00FA422B" w:rsidRDefault="00221222" w:rsidP="00AC1D76">
      <w:pPr>
        <w:keepNext/>
        <w:keepLines/>
        <w:jc w:val="both"/>
        <w:rPr>
          <w:rFonts w:cs="Tahoma"/>
          <w:b/>
          <w:bCs/>
          <w:sz w:val="20"/>
          <w:szCs w:val="20"/>
        </w:rPr>
      </w:pPr>
    </w:p>
    <w:p w14:paraId="4FC6BE8A" w14:textId="77777777" w:rsidR="00B61BE5" w:rsidRPr="00FA422B" w:rsidRDefault="00B61BE5" w:rsidP="00AC1D76">
      <w:pPr>
        <w:keepNext/>
        <w:keepLines/>
        <w:jc w:val="both"/>
        <w:rPr>
          <w:rFonts w:cs="Tahoma"/>
          <w:b/>
          <w:bCs/>
          <w:sz w:val="20"/>
          <w:szCs w:val="20"/>
        </w:rPr>
      </w:pPr>
      <w:r w:rsidRPr="00FA422B">
        <w:rPr>
          <w:rFonts w:cs="Tahoma"/>
          <w:b/>
          <w:bCs/>
          <w:sz w:val="20"/>
          <w:szCs w:val="20"/>
        </w:rPr>
        <w:t>Gospodarski subjekt lahko pogoje za sodelovanje izpolni samostojno, kot skupina ponudnikov, s podizvajalci ali z uporabo zmogljivosti drugih subjektov</w:t>
      </w:r>
      <w:r w:rsidR="00C31E21" w:rsidRPr="00FA422B">
        <w:rPr>
          <w:rFonts w:cs="Tahoma"/>
          <w:b/>
          <w:bCs/>
          <w:sz w:val="20"/>
          <w:szCs w:val="20"/>
        </w:rPr>
        <w:t xml:space="preserve"> (razen</w:t>
      </w:r>
      <w:r w:rsidRPr="00FA422B">
        <w:rPr>
          <w:rFonts w:cs="Tahoma"/>
          <w:b/>
          <w:bCs/>
          <w:sz w:val="20"/>
          <w:szCs w:val="20"/>
        </w:rPr>
        <w:t xml:space="preserve">, </w:t>
      </w:r>
      <w:r w:rsidR="00C31E21" w:rsidRPr="00FA422B">
        <w:rPr>
          <w:rFonts w:cs="Tahoma"/>
          <w:b/>
          <w:bCs/>
          <w:sz w:val="20"/>
          <w:szCs w:val="20"/>
        </w:rPr>
        <w:t>če v posamezni zahtevi ni zahtevano drugače)</w:t>
      </w:r>
      <w:r w:rsidR="0094455C" w:rsidRPr="00FA422B">
        <w:rPr>
          <w:rFonts w:cs="Tahoma"/>
          <w:b/>
          <w:bCs/>
          <w:sz w:val="20"/>
          <w:szCs w:val="20"/>
        </w:rPr>
        <w:t>,</w:t>
      </w:r>
      <w:r w:rsidR="00C31E21" w:rsidRPr="00FA422B">
        <w:rPr>
          <w:rFonts w:cs="Tahoma"/>
          <w:b/>
          <w:bCs/>
          <w:sz w:val="20"/>
          <w:szCs w:val="20"/>
        </w:rPr>
        <w:t xml:space="preserve"> </w:t>
      </w:r>
      <w:r w:rsidRPr="00FA422B">
        <w:rPr>
          <w:rFonts w:cs="Tahoma"/>
          <w:b/>
          <w:bCs/>
          <w:sz w:val="20"/>
          <w:szCs w:val="20"/>
        </w:rPr>
        <w:t>vendar bo moral subjekt s katerim ponudnik izpolnjuje pogoje za sodelovanje, v okviru izpolnjevanja spodaj navedenih pogojev, te storitve</w:t>
      </w:r>
      <w:r w:rsidR="00AA3D61" w:rsidRPr="00FA422B">
        <w:rPr>
          <w:rFonts w:cs="Tahoma"/>
          <w:b/>
          <w:bCs/>
          <w:sz w:val="20"/>
          <w:szCs w:val="20"/>
        </w:rPr>
        <w:t xml:space="preserve"> ali dobave blaga</w:t>
      </w:r>
      <w:r w:rsidRPr="00FA422B">
        <w:rPr>
          <w:rFonts w:cs="Tahoma"/>
          <w:b/>
          <w:bCs/>
          <w:sz w:val="20"/>
          <w:szCs w:val="20"/>
        </w:rPr>
        <w:t xml:space="preserve"> tudi izvajati.</w:t>
      </w:r>
    </w:p>
    <w:p w14:paraId="16889039" w14:textId="77777777" w:rsidR="002E4AB7" w:rsidRPr="00FA422B" w:rsidRDefault="002E4AB7" w:rsidP="00AC1D76">
      <w:pPr>
        <w:keepNext/>
        <w:keepLines/>
        <w:jc w:val="both"/>
        <w:rPr>
          <w:rFonts w:cs="Tahoma"/>
          <w:b/>
          <w:bCs/>
          <w:sz w:val="20"/>
          <w:szCs w:val="20"/>
        </w:rPr>
      </w:pPr>
    </w:p>
    <w:p w14:paraId="10119741" w14:textId="77777777" w:rsidR="00221222" w:rsidRPr="00FA422B" w:rsidRDefault="00221222" w:rsidP="00AC1D76">
      <w:pPr>
        <w:keepNext/>
        <w:keepLines/>
        <w:jc w:val="both"/>
        <w:rPr>
          <w:rFonts w:cs="Tahoma"/>
          <w:b/>
          <w:bCs/>
          <w:sz w:val="20"/>
          <w:szCs w:val="20"/>
        </w:rPr>
      </w:pPr>
      <w:r w:rsidRPr="00FA422B">
        <w:rPr>
          <w:rFonts w:cs="Tahoma"/>
          <w:b/>
          <w:bCs/>
          <w:sz w:val="20"/>
          <w:szCs w:val="20"/>
        </w:rPr>
        <w:t>A: Ustreznost za opravljanje poklicne dejavnosti</w:t>
      </w:r>
    </w:p>
    <w:p w14:paraId="0DE4431A" w14:textId="77777777" w:rsidR="00221222" w:rsidRPr="00FA422B" w:rsidRDefault="00221222" w:rsidP="00AC1D76">
      <w:pPr>
        <w:keepNext/>
        <w:keepLines/>
        <w:jc w:val="both"/>
        <w:rPr>
          <w:rFonts w:cs="Tahoma"/>
          <w:b/>
          <w:bCs/>
          <w:sz w:val="20"/>
          <w:szCs w:val="20"/>
        </w:rPr>
      </w:pPr>
    </w:p>
    <w:p w14:paraId="08EEEF8D" w14:textId="77777777" w:rsidR="00B61BE5" w:rsidRPr="00FA422B" w:rsidRDefault="00B61BE5" w:rsidP="00AC1D76">
      <w:pPr>
        <w:keepNext/>
        <w:keepLines/>
        <w:jc w:val="both"/>
        <w:rPr>
          <w:rFonts w:cs="Tahoma"/>
          <w:bCs/>
          <w:sz w:val="20"/>
          <w:szCs w:val="20"/>
        </w:rPr>
      </w:pPr>
      <w:r w:rsidRPr="00FA422B">
        <w:rPr>
          <w:rFonts w:cs="Tahoma"/>
          <w:bCs/>
          <w:sz w:val="20"/>
          <w:szCs w:val="20"/>
        </w:rPr>
        <w:t>Gospodarski subjekt mora biti vpisan v enega od poklicnih ali poslovnih registrov, ki se vodijo v državi članici, v kateri ima gospodarski subjekt sedež. Seznam poklicnih ali poslovnih registrov v državah članicah Evropske unije določa Priloga XI Direktive 2014/24/EU.</w:t>
      </w:r>
    </w:p>
    <w:p w14:paraId="5168A30D" w14:textId="77777777" w:rsidR="00221222" w:rsidRPr="00FA422B" w:rsidRDefault="00F1571F" w:rsidP="00AC1D76">
      <w:pPr>
        <w:keepNext/>
        <w:keepLines/>
        <w:tabs>
          <w:tab w:val="left" w:pos="6901"/>
        </w:tabs>
        <w:jc w:val="both"/>
        <w:rPr>
          <w:rFonts w:cs="Tahoma"/>
          <w:b/>
          <w:bCs/>
          <w:sz w:val="20"/>
          <w:szCs w:val="20"/>
        </w:rPr>
      </w:pPr>
      <w:r w:rsidRPr="00FA422B">
        <w:rPr>
          <w:rFonts w:cs="Tahoma"/>
          <w:b/>
          <w:bCs/>
          <w:sz w:val="20"/>
          <w:szCs w:val="20"/>
        </w:rPr>
        <w:tab/>
      </w:r>
    </w:p>
    <w:p w14:paraId="364417B8" w14:textId="77777777" w:rsidR="00B61BE5" w:rsidRPr="00FA422B" w:rsidRDefault="00B61BE5" w:rsidP="00AC1D76">
      <w:pPr>
        <w:keepNext/>
        <w:keepLines/>
        <w:jc w:val="both"/>
        <w:rPr>
          <w:rFonts w:cs="Tahoma"/>
          <w:bCs/>
          <w:sz w:val="20"/>
          <w:szCs w:val="20"/>
        </w:rPr>
      </w:pPr>
      <w:r w:rsidRPr="00FA422B">
        <w:rPr>
          <w:rFonts w:cs="Tahoma"/>
          <w:bCs/>
          <w:sz w:val="20"/>
          <w:szCs w:val="20"/>
        </w:rPr>
        <w:t>Če morajo imeti gospodarski subjekti določeno dovoljenje ali biti člani določene organizacije, da lahko v svoji matični državi opravljajo storitev, ki je ali se nanaša na predmet javnega naročila, morajo k ponudbi predložiti dokazilo o tem dovoljenju ali članstvu.</w:t>
      </w:r>
    </w:p>
    <w:p w14:paraId="6D4EBA31" w14:textId="77777777" w:rsidR="00FD10E5" w:rsidRPr="00FA422B" w:rsidRDefault="00FD10E5" w:rsidP="00AC1D76">
      <w:pPr>
        <w:keepNext/>
        <w:keepLines/>
        <w:jc w:val="both"/>
        <w:rPr>
          <w:rFonts w:cs="Tahoma"/>
          <w:bCs/>
          <w:sz w:val="20"/>
          <w:szCs w:val="20"/>
        </w:rPr>
      </w:pPr>
    </w:p>
    <w:p w14:paraId="0049ED87" w14:textId="77777777" w:rsidR="00042945" w:rsidRPr="00FA422B" w:rsidRDefault="00042945" w:rsidP="00AC1D76">
      <w:pPr>
        <w:keepNext/>
        <w:keepLines/>
        <w:jc w:val="both"/>
        <w:rPr>
          <w:rFonts w:cs="Tahoma"/>
          <w:b/>
          <w:sz w:val="20"/>
          <w:szCs w:val="20"/>
          <w:u w:val="single"/>
        </w:rPr>
      </w:pPr>
      <w:r w:rsidRPr="00FA422B">
        <w:rPr>
          <w:rFonts w:cs="Tahoma"/>
          <w:b/>
          <w:sz w:val="20"/>
          <w:szCs w:val="20"/>
        </w:rPr>
        <w:t xml:space="preserve">Zgoraj navedeni pogoji veljajo tudi za posamezne člane skupine ponudnikov v okviru skupne ponudbe, za vse v ponudbi navedene podizvajalce in za vse druge subjekte, katerih </w:t>
      </w:r>
      <w:r w:rsidRPr="00FA422B">
        <w:rPr>
          <w:rFonts w:cs="Tahoma"/>
          <w:b/>
          <w:bCs/>
          <w:sz w:val="20"/>
          <w:szCs w:val="20"/>
        </w:rPr>
        <w:t>zmogljivosti uporablja gospodarski subjekt (ponudnik ali skupina ponudnikov).</w:t>
      </w:r>
    </w:p>
    <w:p w14:paraId="2F2A141C" w14:textId="77777777" w:rsidR="00042945" w:rsidRPr="00FA422B" w:rsidRDefault="00042945" w:rsidP="00AC1D76">
      <w:pPr>
        <w:keepNext/>
        <w:keepLines/>
        <w:jc w:val="both"/>
        <w:rPr>
          <w:rFonts w:cs="Tahoma"/>
          <w:b/>
          <w:sz w:val="20"/>
          <w:szCs w:val="20"/>
        </w:rPr>
      </w:pPr>
    </w:p>
    <w:p w14:paraId="7C523542" w14:textId="77777777" w:rsidR="00EF4B43" w:rsidRPr="00FA422B" w:rsidRDefault="00EF4B43" w:rsidP="00AC1D76">
      <w:pPr>
        <w:keepNext/>
        <w:keepLines/>
        <w:jc w:val="both"/>
        <w:rPr>
          <w:rFonts w:cs="Tahoma"/>
          <w:b/>
          <w:sz w:val="20"/>
          <w:szCs w:val="20"/>
        </w:rPr>
      </w:pPr>
      <w:r w:rsidRPr="00FA422B">
        <w:rPr>
          <w:rFonts w:cs="Tahoma"/>
          <w:b/>
          <w:sz w:val="20"/>
          <w:szCs w:val="20"/>
        </w:rPr>
        <w:t>DOKAZILO:</w:t>
      </w:r>
    </w:p>
    <w:p w14:paraId="78D23150" w14:textId="77777777" w:rsidR="00B61BE5" w:rsidRPr="00FA422B" w:rsidRDefault="00B61BE5" w:rsidP="00AC1D76">
      <w:pPr>
        <w:keepNext/>
        <w:keepLines/>
        <w:spacing w:after="120"/>
        <w:jc w:val="both"/>
        <w:rPr>
          <w:rFonts w:cs="Tahoma"/>
          <w:sz w:val="20"/>
          <w:szCs w:val="20"/>
        </w:rPr>
      </w:pPr>
      <w:r w:rsidRPr="00FA422B">
        <w:rPr>
          <w:rFonts w:cs="Tahoma"/>
          <w:sz w:val="20"/>
          <w:szCs w:val="20"/>
        </w:rPr>
        <w:lastRenderedPageBreak/>
        <w:t>Gospodarski subjekt izkaže izpolnjevanje teh pogojev s podpisom in s predložitvijo naslednjih prilog:</w:t>
      </w:r>
    </w:p>
    <w:p w14:paraId="32BAD282" w14:textId="77777777" w:rsidR="00B61BE5" w:rsidRPr="00FA422B" w:rsidRDefault="00B61BE5" w:rsidP="00AC1D76">
      <w:pPr>
        <w:keepNext/>
        <w:keepLines/>
        <w:numPr>
          <w:ilvl w:val="0"/>
          <w:numId w:val="8"/>
        </w:numPr>
        <w:ind w:left="714" w:hanging="357"/>
        <w:jc w:val="both"/>
        <w:rPr>
          <w:rFonts w:cs="Tahoma"/>
          <w:sz w:val="20"/>
          <w:szCs w:val="20"/>
        </w:rPr>
      </w:pPr>
      <w:r w:rsidRPr="00FA422B">
        <w:rPr>
          <w:rFonts w:cs="Tahoma"/>
          <w:sz w:val="20"/>
          <w:szCs w:val="20"/>
        </w:rPr>
        <w:t xml:space="preserve">Priloga 3/1: »Izjava o izpolnjevanju sposobnosti ponudnika/partnerja«, </w:t>
      </w:r>
    </w:p>
    <w:p w14:paraId="442A9639" w14:textId="77777777" w:rsidR="00B61BE5" w:rsidRPr="00FA422B" w:rsidRDefault="00B61BE5" w:rsidP="00AC1D76">
      <w:pPr>
        <w:keepNext/>
        <w:keepLines/>
        <w:numPr>
          <w:ilvl w:val="0"/>
          <w:numId w:val="8"/>
        </w:numPr>
        <w:ind w:left="714" w:hanging="357"/>
        <w:jc w:val="both"/>
        <w:rPr>
          <w:rFonts w:cs="Tahoma"/>
          <w:sz w:val="20"/>
          <w:szCs w:val="20"/>
        </w:rPr>
      </w:pPr>
      <w:r w:rsidRPr="00FA422B">
        <w:rPr>
          <w:rFonts w:cs="Tahoma"/>
          <w:sz w:val="20"/>
          <w:szCs w:val="20"/>
        </w:rPr>
        <w:t>Priloga 3/2: »Izjava o izpolnjevanju sposobnosti podizvajalca/drugega subjekta«,</w:t>
      </w:r>
    </w:p>
    <w:p w14:paraId="30D1F01C" w14:textId="77777777" w:rsidR="00D31EBF" w:rsidRPr="00FA422B" w:rsidRDefault="00B61BE5" w:rsidP="00AC1D76">
      <w:pPr>
        <w:keepNext/>
        <w:keepLines/>
        <w:numPr>
          <w:ilvl w:val="0"/>
          <w:numId w:val="8"/>
        </w:numPr>
        <w:ind w:left="714" w:hanging="357"/>
        <w:jc w:val="both"/>
        <w:rPr>
          <w:rFonts w:cs="Tahoma"/>
          <w:sz w:val="20"/>
          <w:szCs w:val="20"/>
        </w:rPr>
      </w:pPr>
      <w:r w:rsidRPr="00FA422B">
        <w:rPr>
          <w:rFonts w:cs="Tahoma"/>
          <w:sz w:val="20"/>
          <w:szCs w:val="20"/>
        </w:rPr>
        <w:t>ustrezna</w:t>
      </w:r>
      <w:r w:rsidR="00BF03EE" w:rsidRPr="00FA422B">
        <w:rPr>
          <w:rFonts w:cs="Tahoma"/>
          <w:sz w:val="20"/>
          <w:szCs w:val="20"/>
        </w:rPr>
        <w:t xml:space="preserve"> dokazila, ki izkazuje izpolnjevanje zahteve iz drugega odstavka te točk</w:t>
      </w:r>
      <w:r w:rsidR="00A67AAD" w:rsidRPr="00FA422B">
        <w:rPr>
          <w:rFonts w:cs="Tahoma"/>
          <w:sz w:val="20"/>
          <w:szCs w:val="20"/>
        </w:rPr>
        <w:t>e, v kolikor je</w:t>
      </w:r>
      <w:r w:rsidRPr="00FA422B">
        <w:rPr>
          <w:rFonts w:cs="Tahoma"/>
          <w:sz w:val="20"/>
          <w:szCs w:val="20"/>
        </w:rPr>
        <w:t xml:space="preserve"> tak</w:t>
      </w:r>
      <w:r w:rsidR="00114B6E" w:rsidRPr="00FA422B">
        <w:rPr>
          <w:rFonts w:cs="Tahoma"/>
          <w:sz w:val="20"/>
          <w:szCs w:val="20"/>
        </w:rPr>
        <w:t>o dovoljenje ali članstvo potreb</w:t>
      </w:r>
      <w:r w:rsidRPr="00FA422B">
        <w:rPr>
          <w:rFonts w:cs="Tahoma"/>
          <w:sz w:val="20"/>
          <w:szCs w:val="20"/>
        </w:rPr>
        <w:t>no.</w:t>
      </w:r>
      <w:r w:rsidR="00A67AAD" w:rsidRPr="00FA422B">
        <w:rPr>
          <w:rFonts w:cs="Tahoma"/>
          <w:sz w:val="20"/>
          <w:szCs w:val="20"/>
        </w:rPr>
        <w:t xml:space="preserve"> </w:t>
      </w:r>
    </w:p>
    <w:p w14:paraId="00F52F21" w14:textId="77777777" w:rsidR="009E1E7D" w:rsidRPr="00FA422B" w:rsidRDefault="009E1E7D" w:rsidP="00AC1D76">
      <w:pPr>
        <w:keepNext/>
        <w:keepLines/>
        <w:jc w:val="both"/>
        <w:rPr>
          <w:rFonts w:cs="Tahoma"/>
          <w:sz w:val="20"/>
          <w:szCs w:val="20"/>
        </w:rPr>
      </w:pPr>
    </w:p>
    <w:p w14:paraId="591DA701" w14:textId="77777777" w:rsidR="00221222" w:rsidRPr="00FA422B" w:rsidRDefault="00EF4B43" w:rsidP="00AC1D76">
      <w:pPr>
        <w:keepNext/>
        <w:keepLines/>
        <w:jc w:val="both"/>
        <w:rPr>
          <w:rFonts w:cs="Tahoma"/>
          <w:b/>
          <w:bCs/>
          <w:sz w:val="20"/>
          <w:szCs w:val="20"/>
        </w:rPr>
      </w:pPr>
      <w:r w:rsidRPr="00FA422B">
        <w:rPr>
          <w:rFonts w:cs="Tahoma"/>
          <w:b/>
          <w:bCs/>
          <w:sz w:val="20"/>
          <w:szCs w:val="20"/>
        </w:rPr>
        <w:t>B: Ekonomski in finančni položaj</w:t>
      </w:r>
    </w:p>
    <w:p w14:paraId="619CBD09" w14:textId="77777777" w:rsidR="00FD10E5" w:rsidRPr="00FA422B" w:rsidRDefault="00FD10E5" w:rsidP="00AC1D76">
      <w:pPr>
        <w:keepNext/>
        <w:keepLines/>
        <w:jc w:val="both"/>
        <w:rPr>
          <w:rFonts w:cs="Tahoma"/>
          <w:sz w:val="20"/>
          <w:szCs w:val="20"/>
        </w:rPr>
      </w:pPr>
    </w:p>
    <w:p w14:paraId="550CE83F" w14:textId="77777777" w:rsidR="00B61BE5" w:rsidRPr="00FA422B" w:rsidRDefault="00B61BE5" w:rsidP="00AC1D76">
      <w:pPr>
        <w:keepNext/>
        <w:keepLines/>
        <w:jc w:val="both"/>
        <w:rPr>
          <w:rFonts w:cs="Tahoma"/>
          <w:sz w:val="20"/>
          <w:szCs w:val="20"/>
        </w:rPr>
      </w:pPr>
      <w:r w:rsidRPr="00FA422B">
        <w:rPr>
          <w:rFonts w:cs="Tahoma"/>
          <w:sz w:val="20"/>
          <w:szCs w:val="20"/>
        </w:rPr>
        <w:t>Gospodarski subjekt mora biti ekonomsko in finančno sposoben izvesti predmet javnega naročila.</w:t>
      </w:r>
    </w:p>
    <w:p w14:paraId="6B369AE4" w14:textId="77777777" w:rsidR="00B61BE5" w:rsidRPr="00FA422B" w:rsidRDefault="00B61BE5" w:rsidP="00AC1D76">
      <w:pPr>
        <w:keepNext/>
        <w:keepLines/>
        <w:jc w:val="both"/>
        <w:rPr>
          <w:rFonts w:cs="Tahoma"/>
          <w:sz w:val="18"/>
          <w:szCs w:val="18"/>
        </w:rPr>
      </w:pPr>
    </w:p>
    <w:p w14:paraId="28E10D26" w14:textId="77777777" w:rsidR="00042945" w:rsidRPr="00FA422B" w:rsidRDefault="00042945" w:rsidP="00AC1D76">
      <w:pPr>
        <w:keepNext/>
        <w:keepLines/>
        <w:jc w:val="both"/>
        <w:rPr>
          <w:rFonts w:cs="Tahoma"/>
          <w:b/>
          <w:sz w:val="20"/>
          <w:szCs w:val="20"/>
          <w:u w:val="single"/>
        </w:rPr>
      </w:pPr>
      <w:r w:rsidRPr="00FA422B">
        <w:rPr>
          <w:rFonts w:cs="Tahoma"/>
          <w:b/>
          <w:sz w:val="20"/>
          <w:szCs w:val="20"/>
        </w:rPr>
        <w:t xml:space="preserve">Zgoraj navedeni pogoji veljajo tudi za posamezne člane skupine ponudnikov v okviru skupne ponudbe, za vse v ponudbi navedene podizvajalce in za vse druge subjekte, katerih </w:t>
      </w:r>
      <w:r w:rsidRPr="00FA422B">
        <w:rPr>
          <w:rFonts w:cs="Tahoma"/>
          <w:b/>
          <w:bCs/>
          <w:sz w:val="20"/>
          <w:szCs w:val="20"/>
        </w:rPr>
        <w:t>zmogljivosti uporablja gospodarski subjekt (ponudnik ali skupina ponudnikov).</w:t>
      </w:r>
    </w:p>
    <w:p w14:paraId="5CC22912" w14:textId="77777777" w:rsidR="00EF4B43" w:rsidRPr="00FA422B" w:rsidRDefault="00EF4B43" w:rsidP="00AC1D76">
      <w:pPr>
        <w:keepNext/>
        <w:keepLines/>
        <w:jc w:val="both"/>
        <w:rPr>
          <w:rFonts w:cs="Tahoma"/>
          <w:sz w:val="18"/>
          <w:szCs w:val="18"/>
        </w:rPr>
      </w:pPr>
    </w:p>
    <w:p w14:paraId="1FAE6F35" w14:textId="77777777" w:rsidR="005B3A4A" w:rsidRPr="00FA422B" w:rsidRDefault="005B3A4A" w:rsidP="00AC1D76">
      <w:pPr>
        <w:keepNext/>
        <w:keepLines/>
        <w:jc w:val="both"/>
        <w:rPr>
          <w:rFonts w:cs="Tahoma"/>
          <w:b/>
          <w:sz w:val="20"/>
          <w:szCs w:val="20"/>
        </w:rPr>
      </w:pPr>
      <w:r w:rsidRPr="00FA422B">
        <w:rPr>
          <w:rFonts w:cs="Tahoma"/>
          <w:b/>
          <w:sz w:val="20"/>
          <w:szCs w:val="20"/>
        </w:rPr>
        <w:t>DOKAZILO:</w:t>
      </w:r>
    </w:p>
    <w:p w14:paraId="01ED0BAA" w14:textId="77777777" w:rsidR="00B61BE5" w:rsidRPr="00FA422B" w:rsidRDefault="00B61BE5" w:rsidP="00AC1D76">
      <w:pPr>
        <w:keepNext/>
        <w:keepLines/>
        <w:spacing w:after="120"/>
        <w:jc w:val="both"/>
        <w:rPr>
          <w:rFonts w:cs="Tahoma"/>
          <w:sz w:val="20"/>
          <w:szCs w:val="20"/>
        </w:rPr>
      </w:pPr>
      <w:r w:rsidRPr="00FA422B">
        <w:rPr>
          <w:rFonts w:cs="Tahoma"/>
          <w:sz w:val="20"/>
          <w:szCs w:val="20"/>
        </w:rPr>
        <w:t>Gospodarski subjekt izkaže izpolnjevanje teh pogojev s podpisom in s predložitvijo naslednjih prilog:</w:t>
      </w:r>
    </w:p>
    <w:p w14:paraId="7DE53034" w14:textId="77777777" w:rsidR="00B61BE5" w:rsidRPr="00FA422B" w:rsidRDefault="00B61BE5" w:rsidP="00AC1D76">
      <w:pPr>
        <w:keepNext/>
        <w:keepLines/>
        <w:numPr>
          <w:ilvl w:val="0"/>
          <w:numId w:val="8"/>
        </w:numPr>
        <w:ind w:left="714" w:hanging="357"/>
        <w:jc w:val="both"/>
        <w:rPr>
          <w:rFonts w:cs="Tahoma"/>
          <w:sz w:val="20"/>
          <w:szCs w:val="20"/>
        </w:rPr>
      </w:pPr>
      <w:r w:rsidRPr="00FA422B">
        <w:rPr>
          <w:rFonts w:cs="Tahoma"/>
          <w:sz w:val="20"/>
          <w:szCs w:val="20"/>
        </w:rPr>
        <w:t xml:space="preserve">Priloga 3/1: »Izjava o izpolnjevanju sposobnosti ponudnika/partnerja«, </w:t>
      </w:r>
    </w:p>
    <w:p w14:paraId="5C77249E" w14:textId="77777777" w:rsidR="00B61BE5" w:rsidRPr="00FA422B" w:rsidRDefault="00B61BE5" w:rsidP="00AC1D76">
      <w:pPr>
        <w:keepNext/>
        <w:keepLines/>
        <w:numPr>
          <w:ilvl w:val="0"/>
          <w:numId w:val="8"/>
        </w:numPr>
        <w:ind w:left="714" w:hanging="357"/>
        <w:jc w:val="both"/>
        <w:rPr>
          <w:rFonts w:cs="Tahoma"/>
          <w:sz w:val="20"/>
          <w:szCs w:val="20"/>
        </w:rPr>
      </w:pPr>
      <w:r w:rsidRPr="00FA422B">
        <w:rPr>
          <w:rFonts w:cs="Tahoma"/>
          <w:sz w:val="20"/>
          <w:szCs w:val="20"/>
        </w:rPr>
        <w:t>Priloga 3/2: »Izjava o izpolnjevanju sposobnosti</w:t>
      </w:r>
      <w:r w:rsidR="000A4D00" w:rsidRPr="00FA422B">
        <w:rPr>
          <w:rFonts w:cs="Tahoma"/>
          <w:sz w:val="20"/>
          <w:szCs w:val="20"/>
        </w:rPr>
        <w:t xml:space="preserve"> podizvajalca/drugega subjekta«.</w:t>
      </w:r>
    </w:p>
    <w:p w14:paraId="61C49731" w14:textId="77777777" w:rsidR="006265EC" w:rsidRPr="00FA422B" w:rsidRDefault="006265EC" w:rsidP="00AC1D76">
      <w:pPr>
        <w:keepNext/>
        <w:keepLines/>
        <w:jc w:val="both"/>
        <w:rPr>
          <w:rFonts w:cs="Tahoma"/>
          <w:sz w:val="18"/>
          <w:szCs w:val="18"/>
        </w:rPr>
      </w:pPr>
    </w:p>
    <w:p w14:paraId="4DE90BD1" w14:textId="77777777" w:rsidR="00221222" w:rsidRPr="00FA422B" w:rsidRDefault="005B3A4A" w:rsidP="00AC1D76">
      <w:pPr>
        <w:keepNext/>
        <w:keepLines/>
        <w:jc w:val="both"/>
        <w:rPr>
          <w:rFonts w:cs="Tahoma"/>
          <w:b/>
          <w:bCs/>
          <w:sz w:val="20"/>
          <w:szCs w:val="20"/>
        </w:rPr>
      </w:pPr>
      <w:r w:rsidRPr="00FA422B">
        <w:rPr>
          <w:rFonts w:cs="Tahoma"/>
          <w:b/>
          <w:bCs/>
          <w:sz w:val="20"/>
          <w:szCs w:val="20"/>
        </w:rPr>
        <w:t>C: Tehnična in strokovna sposobnost</w:t>
      </w:r>
    </w:p>
    <w:p w14:paraId="007722AD" w14:textId="77777777" w:rsidR="00EF4B43" w:rsidRPr="00FA422B" w:rsidRDefault="00EF4B43" w:rsidP="00AC1D76">
      <w:pPr>
        <w:keepNext/>
        <w:keepLines/>
        <w:jc w:val="both"/>
        <w:rPr>
          <w:rFonts w:cs="Tahoma"/>
          <w:b/>
          <w:bCs/>
          <w:sz w:val="18"/>
          <w:szCs w:val="18"/>
        </w:rPr>
      </w:pPr>
    </w:p>
    <w:p w14:paraId="757A00D7" w14:textId="77777777" w:rsidR="004A7CF4" w:rsidRPr="00FA422B" w:rsidRDefault="004A7CF4" w:rsidP="00AC1D76">
      <w:pPr>
        <w:keepNext/>
        <w:keepLines/>
        <w:jc w:val="both"/>
        <w:rPr>
          <w:rFonts w:cs="Tahoma"/>
          <w:sz w:val="20"/>
          <w:szCs w:val="20"/>
        </w:rPr>
      </w:pPr>
      <w:r w:rsidRPr="00FA422B">
        <w:rPr>
          <w:rFonts w:cs="Tahoma"/>
          <w:sz w:val="20"/>
          <w:szCs w:val="20"/>
        </w:rPr>
        <w:t>Predmet ponudbe mora izpolnjevati vse standarde, pogoje in zahteve naročnika, navedene v razpisni dokumentaciji. Gospodarski subjekt mora pri pripravi ponudbe in izvedbi predmeta javnega naročila upoštevati vso veljavno zakonodajo in relevantne predpise, na katere se predmet javnega naročila nanaša.</w:t>
      </w:r>
    </w:p>
    <w:p w14:paraId="647F2892" w14:textId="77777777" w:rsidR="004A7CF4" w:rsidRPr="00FA422B" w:rsidRDefault="004A7CF4" w:rsidP="00AC1D76">
      <w:pPr>
        <w:keepNext/>
        <w:keepLines/>
        <w:jc w:val="both"/>
        <w:rPr>
          <w:rFonts w:cs="Tahoma"/>
          <w:sz w:val="20"/>
          <w:szCs w:val="20"/>
        </w:rPr>
      </w:pPr>
    </w:p>
    <w:p w14:paraId="7D446724" w14:textId="77777777" w:rsidR="00B61BE5" w:rsidRPr="00FA422B" w:rsidRDefault="00B61BE5" w:rsidP="00AC1D76">
      <w:pPr>
        <w:keepNext/>
        <w:keepLines/>
        <w:jc w:val="both"/>
        <w:rPr>
          <w:rFonts w:cs="Tahoma"/>
          <w:sz w:val="20"/>
          <w:szCs w:val="20"/>
        </w:rPr>
      </w:pPr>
      <w:r w:rsidRPr="00FA422B">
        <w:rPr>
          <w:rFonts w:cs="Tahoma"/>
          <w:sz w:val="20"/>
          <w:szCs w:val="20"/>
        </w:rPr>
        <w:t>Gospodarski subjekt mora razpolagati z ustreznimi kadri, ki so izkušeni, strokovno usposobljeni in sposobni izvesti predmet javnega naročila.</w:t>
      </w:r>
    </w:p>
    <w:p w14:paraId="4435C4D1" w14:textId="77777777" w:rsidR="00282349" w:rsidRPr="00FA422B" w:rsidRDefault="00282349" w:rsidP="00AC1D76">
      <w:pPr>
        <w:keepNext/>
        <w:keepLines/>
        <w:jc w:val="both"/>
        <w:rPr>
          <w:rFonts w:cs="Tahoma"/>
          <w:b/>
          <w:sz w:val="20"/>
          <w:szCs w:val="20"/>
          <w:u w:val="single"/>
        </w:rPr>
      </w:pPr>
      <w:r w:rsidRPr="00FA422B">
        <w:rPr>
          <w:rFonts w:cs="Tahoma"/>
          <w:b/>
          <w:sz w:val="20"/>
          <w:szCs w:val="20"/>
        </w:rPr>
        <w:t xml:space="preserve">Zgoraj navedeni pogoji veljajo tudi za posamezne člane skupine ponudnikov v okviru skupne ponudbe, za vse v ponudbi navedene podizvajalce in za vse druge subjekte, katerih </w:t>
      </w:r>
      <w:r w:rsidRPr="00FA422B">
        <w:rPr>
          <w:rFonts w:cs="Tahoma"/>
          <w:b/>
          <w:bCs/>
          <w:sz w:val="20"/>
          <w:szCs w:val="20"/>
        </w:rPr>
        <w:t>zmogljivosti uporablja gospodarski subjekt (ponudnik ali skupina ponudnikov).</w:t>
      </w:r>
    </w:p>
    <w:p w14:paraId="5DCC5FC3" w14:textId="77777777" w:rsidR="00687B1D" w:rsidRPr="00FA422B" w:rsidRDefault="00687B1D" w:rsidP="00AC1D76">
      <w:pPr>
        <w:keepNext/>
        <w:keepLines/>
        <w:jc w:val="both"/>
        <w:rPr>
          <w:rFonts w:cs="Tahoma"/>
          <w:b/>
          <w:sz w:val="20"/>
          <w:szCs w:val="20"/>
        </w:rPr>
      </w:pPr>
    </w:p>
    <w:p w14:paraId="0482B3E1" w14:textId="77777777" w:rsidR="00DC0022" w:rsidRPr="00FA422B" w:rsidRDefault="00DC0022" w:rsidP="00AC1D76">
      <w:pPr>
        <w:keepNext/>
        <w:keepLines/>
        <w:jc w:val="both"/>
        <w:rPr>
          <w:rFonts w:cs="Tahoma"/>
          <w:b/>
          <w:sz w:val="20"/>
          <w:szCs w:val="20"/>
        </w:rPr>
      </w:pPr>
      <w:r w:rsidRPr="00FA422B">
        <w:rPr>
          <w:rFonts w:cs="Tahoma"/>
          <w:b/>
          <w:sz w:val="20"/>
          <w:szCs w:val="20"/>
        </w:rPr>
        <w:t>DOKAZILO:</w:t>
      </w:r>
    </w:p>
    <w:p w14:paraId="253B71C4" w14:textId="77777777" w:rsidR="00DC0022" w:rsidRPr="00FA422B" w:rsidRDefault="00DC0022" w:rsidP="00AC1D76">
      <w:pPr>
        <w:keepNext/>
        <w:keepLines/>
        <w:spacing w:after="120"/>
        <w:jc w:val="both"/>
        <w:rPr>
          <w:rFonts w:cs="Tahoma"/>
          <w:sz w:val="20"/>
          <w:szCs w:val="20"/>
        </w:rPr>
      </w:pPr>
      <w:r w:rsidRPr="00FA422B">
        <w:rPr>
          <w:rFonts w:cs="Tahoma"/>
          <w:sz w:val="20"/>
          <w:szCs w:val="20"/>
        </w:rPr>
        <w:t>Gospodarski subjekt izkaže izpolnjevanje teh pogojev s podpisom in s predložitvijo:</w:t>
      </w:r>
    </w:p>
    <w:p w14:paraId="74883A6D" w14:textId="77777777" w:rsidR="00DC0022" w:rsidRPr="00FA422B" w:rsidRDefault="00DC0022" w:rsidP="00AC1D76">
      <w:pPr>
        <w:keepNext/>
        <w:keepLines/>
        <w:numPr>
          <w:ilvl w:val="0"/>
          <w:numId w:val="8"/>
        </w:numPr>
        <w:ind w:left="714" w:hanging="357"/>
        <w:jc w:val="both"/>
        <w:rPr>
          <w:rFonts w:cs="Tahoma"/>
          <w:sz w:val="20"/>
          <w:szCs w:val="20"/>
        </w:rPr>
      </w:pPr>
      <w:r w:rsidRPr="00FA422B">
        <w:rPr>
          <w:rFonts w:cs="Tahoma"/>
          <w:sz w:val="20"/>
          <w:szCs w:val="20"/>
        </w:rPr>
        <w:t xml:space="preserve">Priloga 3/1: »Izjava o izpolnjevanju sposobnosti ponudnika/partnerja«, </w:t>
      </w:r>
    </w:p>
    <w:p w14:paraId="293659B7" w14:textId="77777777" w:rsidR="00DC0022" w:rsidRPr="00FA422B" w:rsidRDefault="00DC0022" w:rsidP="00AC1D76">
      <w:pPr>
        <w:keepNext/>
        <w:keepLines/>
        <w:numPr>
          <w:ilvl w:val="0"/>
          <w:numId w:val="8"/>
        </w:numPr>
        <w:ind w:left="714" w:hanging="357"/>
        <w:jc w:val="both"/>
        <w:rPr>
          <w:rFonts w:cs="Tahoma"/>
          <w:sz w:val="20"/>
          <w:szCs w:val="20"/>
        </w:rPr>
      </w:pPr>
      <w:r w:rsidRPr="00FA422B">
        <w:rPr>
          <w:rFonts w:cs="Tahoma"/>
          <w:sz w:val="20"/>
          <w:szCs w:val="20"/>
        </w:rPr>
        <w:t>Priloga 3/2: »Izjava o izpolnjevanju sposobnosti</w:t>
      </w:r>
      <w:r w:rsidR="00412B67" w:rsidRPr="00FA422B">
        <w:rPr>
          <w:rFonts w:cs="Tahoma"/>
          <w:sz w:val="20"/>
          <w:szCs w:val="20"/>
        </w:rPr>
        <w:t xml:space="preserve"> podizvajalca/drug</w:t>
      </w:r>
      <w:r w:rsidR="00687B1D" w:rsidRPr="00FA422B">
        <w:rPr>
          <w:rFonts w:cs="Tahoma"/>
          <w:sz w:val="20"/>
          <w:szCs w:val="20"/>
        </w:rPr>
        <w:t>ega subjekta«,</w:t>
      </w:r>
    </w:p>
    <w:p w14:paraId="251C8D89" w14:textId="77777777" w:rsidR="00687B1D" w:rsidRPr="00FA422B" w:rsidRDefault="00687B1D" w:rsidP="00AC1D76">
      <w:pPr>
        <w:keepNext/>
        <w:keepLines/>
        <w:jc w:val="both"/>
        <w:rPr>
          <w:rFonts w:cs="Tahoma"/>
          <w:sz w:val="20"/>
          <w:szCs w:val="20"/>
        </w:rPr>
      </w:pPr>
    </w:p>
    <w:p w14:paraId="536E8242" w14:textId="77777777" w:rsidR="00201EFB" w:rsidRPr="00FA422B" w:rsidRDefault="00201EFB" w:rsidP="00AC1D76">
      <w:pPr>
        <w:keepNext/>
        <w:keepLines/>
        <w:numPr>
          <w:ilvl w:val="1"/>
          <w:numId w:val="3"/>
        </w:numPr>
        <w:jc w:val="both"/>
        <w:rPr>
          <w:rFonts w:cs="Tahoma"/>
          <w:b/>
          <w:sz w:val="20"/>
          <w:szCs w:val="20"/>
        </w:rPr>
      </w:pPr>
      <w:r w:rsidRPr="00FA422B">
        <w:rPr>
          <w:rFonts w:cs="Tahoma"/>
          <w:b/>
          <w:sz w:val="20"/>
          <w:szCs w:val="20"/>
        </w:rPr>
        <w:t>Ostale zahteve in pogoji naročnika</w:t>
      </w:r>
    </w:p>
    <w:p w14:paraId="5187EE60" w14:textId="77777777" w:rsidR="00201EFB" w:rsidRPr="00FA422B" w:rsidRDefault="00201EFB" w:rsidP="00AC1D76">
      <w:pPr>
        <w:keepNext/>
        <w:keepLines/>
        <w:rPr>
          <w:rFonts w:cs="Tahoma"/>
          <w:b/>
          <w:sz w:val="20"/>
          <w:szCs w:val="21"/>
        </w:rPr>
      </w:pPr>
    </w:p>
    <w:p w14:paraId="66D0AEE4" w14:textId="77777777" w:rsidR="004D6C24" w:rsidRPr="00FA422B" w:rsidRDefault="004D6C24" w:rsidP="00AC1D76">
      <w:pPr>
        <w:keepNext/>
        <w:keepLines/>
        <w:tabs>
          <w:tab w:val="left" w:pos="-1560"/>
        </w:tabs>
        <w:jc w:val="both"/>
        <w:rPr>
          <w:rFonts w:cs="Tahoma"/>
          <w:sz w:val="20"/>
          <w:szCs w:val="20"/>
        </w:rPr>
      </w:pPr>
      <w:r w:rsidRPr="00FA422B">
        <w:rPr>
          <w:rFonts w:cs="Tahoma"/>
          <w:sz w:val="20"/>
          <w:szCs w:val="20"/>
        </w:rPr>
        <w:t xml:space="preserve">Gospodarski subjekt ne sme biti uvrščen na seznam poslovnih subjektov, s katerimi na podlagi 35. člena Zakona o integriteti in preprečevanju korupcije (Ur. l. RS, št. 69/11-UPB2, v nadaljevanju: </w:t>
      </w:r>
      <w:proofErr w:type="spellStart"/>
      <w:r w:rsidRPr="00FA422B">
        <w:rPr>
          <w:rFonts w:cs="Tahoma"/>
          <w:sz w:val="20"/>
          <w:szCs w:val="20"/>
        </w:rPr>
        <w:t>ZIntPK</w:t>
      </w:r>
      <w:proofErr w:type="spellEnd"/>
      <w:r w:rsidRPr="00FA422B">
        <w:rPr>
          <w:rFonts w:cs="Tahoma"/>
          <w:sz w:val="20"/>
          <w:szCs w:val="20"/>
        </w:rPr>
        <w:t>), naročniki ne smejo sodelovati.</w:t>
      </w:r>
    </w:p>
    <w:p w14:paraId="6ED24EBF" w14:textId="77777777" w:rsidR="004D6C24" w:rsidRPr="00FA422B" w:rsidRDefault="004D6C24" w:rsidP="00AC1D76">
      <w:pPr>
        <w:keepNext/>
        <w:keepLines/>
        <w:jc w:val="both"/>
        <w:rPr>
          <w:rFonts w:cs="Tahoma"/>
          <w:sz w:val="20"/>
          <w:szCs w:val="20"/>
        </w:rPr>
      </w:pPr>
    </w:p>
    <w:p w14:paraId="1523E123" w14:textId="77777777" w:rsidR="004D6C24" w:rsidRPr="00FA422B" w:rsidRDefault="004D6C24" w:rsidP="00AC1D76">
      <w:pPr>
        <w:keepNext/>
        <w:keepLines/>
        <w:tabs>
          <w:tab w:val="left" w:pos="284"/>
        </w:tabs>
        <w:jc w:val="both"/>
        <w:rPr>
          <w:rFonts w:cs="Tahoma"/>
          <w:sz w:val="20"/>
          <w:szCs w:val="20"/>
        </w:rPr>
      </w:pPr>
      <w:r w:rsidRPr="00FA422B">
        <w:rPr>
          <w:rFonts w:cs="Tahoma"/>
          <w:sz w:val="20"/>
          <w:szCs w:val="20"/>
        </w:rPr>
        <w:t xml:space="preserve">Gospodarski subjekt mora v skladu s šestim odstavkom 14. člena </w:t>
      </w:r>
      <w:proofErr w:type="spellStart"/>
      <w:r w:rsidRPr="00FA422B">
        <w:rPr>
          <w:rFonts w:cs="Tahoma"/>
          <w:sz w:val="20"/>
          <w:szCs w:val="20"/>
        </w:rPr>
        <w:t>ZIntPK</w:t>
      </w:r>
      <w:proofErr w:type="spellEnd"/>
      <w:r w:rsidRPr="00FA422B">
        <w:rPr>
          <w:rFonts w:cs="Tahoma"/>
          <w:sz w:val="20"/>
          <w:szCs w:val="20"/>
        </w:rPr>
        <w:t xml:space="preserve">, zaradi zagotovitve transparentnosti posla in preprečitve korupcijskih tveganj, predložiti izpolnjeno izjavo s podatki o udeležbi fizičnih in pravnih oseb v lastništvu ponudnika, vključno z udeležbo tihih družbenikov, ter o gospodarskih subjektih, za katere se glede na določbe zakona, ki ureja gospodarske družbe, šteje, da so povezane družbe s ponudnikom. Če ponudnik predloži lažno izjavo oziroma da neresnične podatke o navedenih dejstvih, ima to za posledico ničnost </w:t>
      </w:r>
      <w:r w:rsidR="00506E72" w:rsidRPr="00FA422B">
        <w:rPr>
          <w:rFonts w:cs="Tahoma"/>
          <w:sz w:val="20"/>
          <w:szCs w:val="20"/>
        </w:rPr>
        <w:t>pogodbe</w:t>
      </w:r>
      <w:r w:rsidRPr="00FA422B">
        <w:rPr>
          <w:rFonts w:cs="Tahoma"/>
          <w:sz w:val="20"/>
          <w:szCs w:val="20"/>
        </w:rPr>
        <w:t>.</w:t>
      </w:r>
    </w:p>
    <w:p w14:paraId="1C80B6FC" w14:textId="77777777" w:rsidR="004D6C24" w:rsidRPr="00FA422B" w:rsidRDefault="004D6C24" w:rsidP="00AC1D76">
      <w:pPr>
        <w:keepNext/>
        <w:keepLines/>
        <w:jc w:val="both"/>
        <w:rPr>
          <w:rFonts w:cs="Tahoma"/>
          <w:b/>
          <w:sz w:val="20"/>
          <w:szCs w:val="20"/>
        </w:rPr>
      </w:pPr>
    </w:p>
    <w:p w14:paraId="10F8AF07" w14:textId="77777777" w:rsidR="00271EDF" w:rsidRPr="00FA422B" w:rsidRDefault="00271EDF" w:rsidP="00AC1D76">
      <w:pPr>
        <w:keepNext/>
        <w:keepLines/>
        <w:jc w:val="both"/>
        <w:rPr>
          <w:rFonts w:cs="Tahoma"/>
          <w:b/>
          <w:sz w:val="20"/>
          <w:szCs w:val="20"/>
          <w:u w:val="single"/>
        </w:rPr>
      </w:pPr>
      <w:r w:rsidRPr="00FA422B">
        <w:rPr>
          <w:rFonts w:cs="Tahoma"/>
          <w:b/>
          <w:sz w:val="20"/>
          <w:szCs w:val="20"/>
        </w:rPr>
        <w:t xml:space="preserve">Zgoraj navedeni pogoji veljajo tudi za posamezne člane skupine ponudnikov v okviru skupne ponudbe, za vse v ponudbi navedene podizvajalce in za vse druge subjekte, katerih </w:t>
      </w:r>
      <w:r w:rsidRPr="00FA422B">
        <w:rPr>
          <w:rFonts w:cs="Tahoma"/>
          <w:b/>
          <w:bCs/>
          <w:sz w:val="20"/>
          <w:szCs w:val="20"/>
        </w:rPr>
        <w:t>zmogljivosti uporablja gospodarski subjekt (ponudnik ali skupina ponudnikov).</w:t>
      </w:r>
    </w:p>
    <w:p w14:paraId="2F5F4BFA" w14:textId="77777777" w:rsidR="004D6C24" w:rsidRPr="00FA422B" w:rsidRDefault="004D6C24" w:rsidP="00AC1D76">
      <w:pPr>
        <w:keepNext/>
        <w:keepLines/>
        <w:jc w:val="both"/>
        <w:rPr>
          <w:rFonts w:cs="Tahoma"/>
          <w:sz w:val="20"/>
          <w:szCs w:val="20"/>
        </w:rPr>
      </w:pPr>
    </w:p>
    <w:p w14:paraId="101B354A" w14:textId="77777777" w:rsidR="00A10E05" w:rsidRDefault="00A10E05" w:rsidP="00AC1D76">
      <w:pPr>
        <w:keepNext/>
        <w:keepLines/>
        <w:jc w:val="both"/>
        <w:rPr>
          <w:rFonts w:cs="Tahoma"/>
          <w:b/>
          <w:sz w:val="20"/>
          <w:szCs w:val="20"/>
        </w:rPr>
      </w:pPr>
    </w:p>
    <w:p w14:paraId="4451F666" w14:textId="77777777" w:rsidR="00A10E05" w:rsidRDefault="00A10E05" w:rsidP="00AC1D76">
      <w:pPr>
        <w:keepNext/>
        <w:keepLines/>
        <w:jc w:val="both"/>
        <w:rPr>
          <w:rFonts w:cs="Tahoma"/>
          <w:b/>
          <w:sz w:val="20"/>
          <w:szCs w:val="20"/>
        </w:rPr>
      </w:pPr>
    </w:p>
    <w:p w14:paraId="75F284A4" w14:textId="7ED82009" w:rsidR="004D6C24" w:rsidRPr="00FA422B" w:rsidRDefault="004D6C24" w:rsidP="00AC1D76">
      <w:pPr>
        <w:keepNext/>
        <w:keepLines/>
        <w:jc w:val="both"/>
        <w:rPr>
          <w:rFonts w:cs="Tahoma"/>
          <w:b/>
          <w:sz w:val="20"/>
          <w:szCs w:val="20"/>
        </w:rPr>
      </w:pPr>
      <w:r w:rsidRPr="00FA422B">
        <w:rPr>
          <w:rFonts w:cs="Tahoma"/>
          <w:b/>
          <w:sz w:val="20"/>
          <w:szCs w:val="20"/>
        </w:rPr>
        <w:lastRenderedPageBreak/>
        <w:t>DOKAZILO:</w:t>
      </w:r>
    </w:p>
    <w:p w14:paraId="73D78B13" w14:textId="77777777" w:rsidR="004D6C24" w:rsidRPr="00FA422B" w:rsidRDefault="004D6C24" w:rsidP="00AC1D76">
      <w:pPr>
        <w:keepNext/>
        <w:keepLines/>
        <w:spacing w:after="120"/>
        <w:jc w:val="both"/>
        <w:rPr>
          <w:rFonts w:cs="Tahoma"/>
          <w:sz w:val="20"/>
          <w:szCs w:val="20"/>
        </w:rPr>
      </w:pPr>
      <w:r w:rsidRPr="00FA422B">
        <w:rPr>
          <w:rFonts w:cs="Tahoma"/>
          <w:sz w:val="20"/>
          <w:szCs w:val="20"/>
        </w:rPr>
        <w:t>Gospodarski subjekt izkaže izpolnjevanje teh pogojev s podpisom in s predložitvijo naslednjih prilog:</w:t>
      </w:r>
    </w:p>
    <w:p w14:paraId="2EFF4FB7" w14:textId="77777777" w:rsidR="004D6C24" w:rsidRPr="00FA422B" w:rsidRDefault="004D6C24" w:rsidP="00AC1D76">
      <w:pPr>
        <w:keepNext/>
        <w:keepLines/>
        <w:numPr>
          <w:ilvl w:val="0"/>
          <w:numId w:val="8"/>
        </w:numPr>
        <w:ind w:left="714" w:hanging="357"/>
        <w:jc w:val="both"/>
        <w:rPr>
          <w:rFonts w:cs="Tahoma"/>
          <w:sz w:val="20"/>
          <w:szCs w:val="20"/>
        </w:rPr>
      </w:pPr>
      <w:r w:rsidRPr="00FA422B">
        <w:rPr>
          <w:rFonts w:cs="Tahoma"/>
          <w:sz w:val="20"/>
          <w:szCs w:val="20"/>
        </w:rPr>
        <w:t xml:space="preserve">Priloga 3/1: »Izjava o izpolnjevanju sposobnosti ponudnika/partnerja«, </w:t>
      </w:r>
    </w:p>
    <w:p w14:paraId="13A1E40B" w14:textId="77777777" w:rsidR="004D6C24" w:rsidRPr="00FA422B" w:rsidRDefault="004D6C24" w:rsidP="00AC1D76">
      <w:pPr>
        <w:keepNext/>
        <w:keepLines/>
        <w:numPr>
          <w:ilvl w:val="0"/>
          <w:numId w:val="8"/>
        </w:numPr>
        <w:ind w:left="714" w:hanging="357"/>
        <w:jc w:val="both"/>
        <w:rPr>
          <w:rFonts w:cs="Tahoma"/>
          <w:sz w:val="20"/>
          <w:szCs w:val="20"/>
        </w:rPr>
      </w:pPr>
      <w:r w:rsidRPr="00FA422B">
        <w:rPr>
          <w:rFonts w:cs="Tahoma"/>
          <w:sz w:val="20"/>
          <w:szCs w:val="20"/>
        </w:rPr>
        <w:t>Priloga 3/2: »Izjava o izpolnjevanju sposobnosti podizvajalca/drugega subjekta«,</w:t>
      </w:r>
    </w:p>
    <w:p w14:paraId="44B63531" w14:textId="77777777" w:rsidR="004D6C24" w:rsidRPr="00FA422B" w:rsidRDefault="004D6C24" w:rsidP="00AC1D76">
      <w:pPr>
        <w:keepNext/>
        <w:keepLines/>
        <w:numPr>
          <w:ilvl w:val="0"/>
          <w:numId w:val="8"/>
        </w:numPr>
        <w:ind w:left="714" w:hanging="357"/>
        <w:jc w:val="both"/>
        <w:rPr>
          <w:rFonts w:cs="Tahoma"/>
          <w:sz w:val="20"/>
          <w:szCs w:val="20"/>
        </w:rPr>
      </w:pPr>
      <w:r w:rsidRPr="00FA422B">
        <w:rPr>
          <w:rFonts w:cs="Tahoma"/>
          <w:sz w:val="20"/>
          <w:szCs w:val="20"/>
        </w:rPr>
        <w:t>Priloga 3/4: »</w:t>
      </w:r>
      <w:r w:rsidRPr="00FA422B">
        <w:rPr>
          <w:rFonts w:cs="Tahoma"/>
          <w:bCs/>
          <w:sz w:val="20"/>
          <w:szCs w:val="20"/>
        </w:rPr>
        <w:t xml:space="preserve">Izjava o udeležbi fizičnih in pravnih oseb v lastništvu ponudnika«. </w:t>
      </w:r>
    </w:p>
    <w:p w14:paraId="1D235F50" w14:textId="77777777" w:rsidR="000D7191" w:rsidRPr="00FA422B" w:rsidRDefault="000D7191" w:rsidP="00AC1D76">
      <w:pPr>
        <w:keepNext/>
        <w:keepLines/>
        <w:jc w:val="both"/>
        <w:rPr>
          <w:rFonts w:cs="Tahoma"/>
          <w:sz w:val="20"/>
          <w:szCs w:val="20"/>
        </w:rPr>
      </w:pPr>
    </w:p>
    <w:p w14:paraId="710C309D" w14:textId="77777777" w:rsidR="00201EFB" w:rsidRPr="00FA422B" w:rsidRDefault="00201EFB" w:rsidP="00AC1D76">
      <w:pPr>
        <w:keepNext/>
        <w:keepLines/>
        <w:numPr>
          <w:ilvl w:val="0"/>
          <w:numId w:val="3"/>
        </w:numPr>
        <w:jc w:val="both"/>
        <w:rPr>
          <w:rFonts w:cs="Tahoma"/>
          <w:b/>
        </w:rPr>
      </w:pPr>
      <w:bookmarkStart w:id="5" w:name="OLE_LINK1"/>
      <w:bookmarkStart w:id="6" w:name="OLE_LINK2"/>
      <w:r w:rsidRPr="00FA422B">
        <w:rPr>
          <w:rFonts w:cs="Tahoma"/>
          <w:b/>
        </w:rPr>
        <w:t>FINANČNA ZAVAROVANJA</w:t>
      </w:r>
    </w:p>
    <w:p w14:paraId="7BB1EBD8" w14:textId="77777777" w:rsidR="00AC6A59" w:rsidRPr="00FA422B" w:rsidRDefault="00AC6A59" w:rsidP="00AC1D76">
      <w:pPr>
        <w:keepNext/>
        <w:keepLines/>
        <w:ind w:left="360"/>
        <w:jc w:val="both"/>
        <w:rPr>
          <w:rFonts w:cs="Tahoma"/>
          <w:b/>
        </w:rPr>
      </w:pPr>
    </w:p>
    <w:bookmarkEnd w:id="5"/>
    <w:bookmarkEnd w:id="6"/>
    <w:p w14:paraId="73B1C490" w14:textId="77777777" w:rsidR="00D30BE9" w:rsidRPr="00FA422B" w:rsidRDefault="00D30BE9" w:rsidP="00AC1D76">
      <w:pPr>
        <w:keepNext/>
        <w:keepLines/>
        <w:numPr>
          <w:ilvl w:val="1"/>
          <w:numId w:val="3"/>
        </w:numPr>
        <w:jc w:val="both"/>
        <w:rPr>
          <w:rFonts w:cs="Tahoma"/>
          <w:b/>
          <w:sz w:val="20"/>
          <w:szCs w:val="20"/>
        </w:rPr>
      </w:pPr>
      <w:r w:rsidRPr="00FA422B">
        <w:rPr>
          <w:rFonts w:cs="Tahoma"/>
          <w:b/>
          <w:sz w:val="20"/>
          <w:szCs w:val="20"/>
        </w:rPr>
        <w:t xml:space="preserve">Zavarovanje dobre izvedbe </w:t>
      </w:r>
      <w:r w:rsidR="00F87DF9" w:rsidRPr="00FA422B">
        <w:rPr>
          <w:rFonts w:cs="Tahoma"/>
          <w:b/>
          <w:sz w:val="20"/>
          <w:szCs w:val="20"/>
        </w:rPr>
        <w:t xml:space="preserve">pogodbenih </w:t>
      </w:r>
      <w:r w:rsidRPr="00FA422B">
        <w:rPr>
          <w:rFonts w:cs="Tahoma"/>
          <w:b/>
          <w:sz w:val="20"/>
          <w:szCs w:val="20"/>
        </w:rPr>
        <w:t xml:space="preserve">obveznosti </w:t>
      </w:r>
    </w:p>
    <w:p w14:paraId="05CEB556" w14:textId="77777777" w:rsidR="00D30BE9" w:rsidRPr="00FA422B" w:rsidRDefault="00D30BE9" w:rsidP="00AC1D76">
      <w:pPr>
        <w:keepNext/>
        <w:keepLines/>
        <w:jc w:val="both"/>
        <w:rPr>
          <w:rFonts w:ascii="Arial" w:hAnsi="Arial" w:cs="Arial"/>
          <w:sz w:val="20"/>
          <w:szCs w:val="20"/>
        </w:rPr>
      </w:pPr>
    </w:p>
    <w:p w14:paraId="660F62CE" w14:textId="77777777" w:rsidR="00091318" w:rsidRPr="00FA422B" w:rsidRDefault="00091318" w:rsidP="00AC1D76">
      <w:pPr>
        <w:keepNext/>
        <w:keepLines/>
        <w:jc w:val="both"/>
        <w:rPr>
          <w:rFonts w:cs="Tahoma"/>
          <w:sz w:val="20"/>
          <w:szCs w:val="20"/>
        </w:rPr>
      </w:pPr>
      <w:r w:rsidRPr="00FA422B">
        <w:rPr>
          <w:rFonts w:cs="Tahoma"/>
          <w:sz w:val="20"/>
          <w:szCs w:val="20"/>
        </w:rPr>
        <w:t xml:space="preserve">Izbrani ponudnik bo moral ob sklenitvi </w:t>
      </w:r>
      <w:r w:rsidR="00506E72" w:rsidRPr="00FA422B">
        <w:rPr>
          <w:rFonts w:cs="Tahoma"/>
          <w:sz w:val="20"/>
          <w:szCs w:val="20"/>
        </w:rPr>
        <w:t>pogodbe</w:t>
      </w:r>
      <w:r w:rsidRPr="00FA422B">
        <w:rPr>
          <w:rFonts w:cs="Tahoma"/>
          <w:sz w:val="20"/>
          <w:szCs w:val="20"/>
        </w:rPr>
        <w:t xml:space="preserve">, kupcu predložiti podpisano in žigosano bianko menico z izpolnjeno, podpisano in žigosano menično izjavo za zavarovanje dobre izvedbe </w:t>
      </w:r>
      <w:r w:rsidR="00506E72" w:rsidRPr="00FA422B">
        <w:rPr>
          <w:rFonts w:cs="Tahoma"/>
          <w:sz w:val="20"/>
          <w:szCs w:val="20"/>
        </w:rPr>
        <w:t xml:space="preserve">pogodbenih </w:t>
      </w:r>
      <w:r w:rsidRPr="00FA422B">
        <w:rPr>
          <w:rFonts w:cs="Tahoma"/>
          <w:sz w:val="20"/>
          <w:szCs w:val="20"/>
        </w:rPr>
        <w:t xml:space="preserve">obveznosti, v višini 10 % </w:t>
      </w:r>
      <w:r w:rsidR="007A3404" w:rsidRPr="00FA422B">
        <w:rPr>
          <w:rFonts w:cs="Tahoma"/>
          <w:sz w:val="20"/>
          <w:szCs w:val="20"/>
        </w:rPr>
        <w:t>ponudbene</w:t>
      </w:r>
      <w:r w:rsidRPr="00FA422B">
        <w:rPr>
          <w:rFonts w:cs="Tahoma"/>
          <w:sz w:val="20"/>
          <w:szCs w:val="20"/>
        </w:rPr>
        <w:t xml:space="preserve"> vrednosti brez DDV, z dobo veljavnosti še trideset (30) dni po preteku </w:t>
      </w:r>
      <w:r w:rsidR="007A3404" w:rsidRPr="00FA422B">
        <w:rPr>
          <w:rFonts w:cs="Tahoma"/>
          <w:sz w:val="20"/>
          <w:szCs w:val="20"/>
        </w:rPr>
        <w:t xml:space="preserve">veljavnosti </w:t>
      </w:r>
      <w:r w:rsidR="00506E72" w:rsidRPr="00FA422B">
        <w:rPr>
          <w:rFonts w:cs="Tahoma"/>
          <w:sz w:val="20"/>
          <w:szCs w:val="20"/>
        </w:rPr>
        <w:t>pogodbe</w:t>
      </w:r>
      <w:r w:rsidRPr="00FA422B">
        <w:rPr>
          <w:rFonts w:cs="Tahoma"/>
          <w:sz w:val="20"/>
          <w:szCs w:val="20"/>
        </w:rPr>
        <w:t>.</w:t>
      </w:r>
    </w:p>
    <w:p w14:paraId="774E6C5F" w14:textId="77777777" w:rsidR="00091318" w:rsidRPr="00FA422B" w:rsidRDefault="00091318" w:rsidP="00AC1D76">
      <w:pPr>
        <w:keepNext/>
        <w:keepLines/>
        <w:jc w:val="both"/>
        <w:rPr>
          <w:rFonts w:cs="Tahoma"/>
          <w:sz w:val="20"/>
          <w:szCs w:val="20"/>
        </w:rPr>
      </w:pPr>
    </w:p>
    <w:p w14:paraId="16A07C2A" w14:textId="77777777" w:rsidR="00091318" w:rsidRPr="00FA422B" w:rsidRDefault="00091318" w:rsidP="00AC1D76">
      <w:pPr>
        <w:keepNext/>
        <w:keepLines/>
        <w:jc w:val="both"/>
        <w:rPr>
          <w:rFonts w:cs="Tahoma"/>
          <w:sz w:val="20"/>
          <w:szCs w:val="20"/>
          <w:lang w:val="x-none"/>
        </w:rPr>
      </w:pPr>
      <w:r w:rsidRPr="00FA422B">
        <w:rPr>
          <w:rFonts w:cs="Tahoma"/>
          <w:sz w:val="20"/>
          <w:szCs w:val="20"/>
          <w:lang w:val="x-none"/>
        </w:rPr>
        <w:t xml:space="preserve">V kolikor </w:t>
      </w:r>
      <w:r w:rsidRPr="00FA422B">
        <w:rPr>
          <w:rFonts w:cs="Tahoma"/>
          <w:sz w:val="20"/>
          <w:szCs w:val="20"/>
        </w:rPr>
        <w:t xml:space="preserve">izbrani ponudnik </w:t>
      </w:r>
      <w:r w:rsidRPr="00FA422B">
        <w:rPr>
          <w:rFonts w:cs="Tahoma"/>
          <w:sz w:val="20"/>
          <w:szCs w:val="20"/>
          <w:lang w:val="x-none"/>
        </w:rPr>
        <w:t xml:space="preserve">ob sklenitvi </w:t>
      </w:r>
      <w:r w:rsidR="00506E72" w:rsidRPr="00FA422B">
        <w:rPr>
          <w:rFonts w:cs="Tahoma"/>
          <w:sz w:val="20"/>
          <w:szCs w:val="20"/>
        </w:rPr>
        <w:t>pogodbe</w:t>
      </w:r>
      <w:r w:rsidRPr="00FA422B">
        <w:rPr>
          <w:rFonts w:cs="Tahoma"/>
          <w:sz w:val="20"/>
          <w:szCs w:val="20"/>
          <w:lang w:val="x-none"/>
        </w:rPr>
        <w:t xml:space="preserve">, ne predloži kupcu finančnega zavarovanja </w:t>
      </w:r>
      <w:r w:rsidRPr="00FA422B">
        <w:rPr>
          <w:rFonts w:cs="Tahoma"/>
          <w:sz w:val="20"/>
          <w:szCs w:val="20"/>
        </w:rPr>
        <w:t>za zavarovanje dobre izvedbe</w:t>
      </w:r>
      <w:r w:rsidR="00506E72" w:rsidRPr="00FA422B">
        <w:rPr>
          <w:rFonts w:cs="Tahoma"/>
          <w:sz w:val="20"/>
          <w:szCs w:val="20"/>
        </w:rPr>
        <w:t xml:space="preserve"> pogodbenih</w:t>
      </w:r>
      <w:r w:rsidRPr="00FA422B">
        <w:rPr>
          <w:rFonts w:cs="Tahoma"/>
          <w:sz w:val="20"/>
          <w:szCs w:val="20"/>
        </w:rPr>
        <w:t xml:space="preserve"> obveznosti</w:t>
      </w:r>
      <w:r w:rsidRPr="00FA422B">
        <w:rPr>
          <w:rFonts w:cs="Tahoma"/>
          <w:sz w:val="20"/>
          <w:szCs w:val="20"/>
          <w:lang w:val="x-none"/>
        </w:rPr>
        <w:t xml:space="preserve">, se šteje, da </w:t>
      </w:r>
      <w:r w:rsidR="002F111A" w:rsidRPr="00FA422B">
        <w:rPr>
          <w:rFonts w:cs="Tahoma"/>
          <w:sz w:val="20"/>
          <w:szCs w:val="20"/>
        </w:rPr>
        <w:t>pogodba</w:t>
      </w:r>
      <w:r w:rsidR="007A3404" w:rsidRPr="00FA422B">
        <w:rPr>
          <w:rFonts w:cs="Tahoma"/>
          <w:sz w:val="20"/>
          <w:szCs w:val="20"/>
          <w:lang w:val="x-none"/>
        </w:rPr>
        <w:t xml:space="preserve"> nikoli ni bil</w:t>
      </w:r>
      <w:r w:rsidR="002F111A" w:rsidRPr="00FA422B">
        <w:rPr>
          <w:rFonts w:cs="Tahoma"/>
          <w:sz w:val="20"/>
          <w:szCs w:val="20"/>
        </w:rPr>
        <w:t>a</w:t>
      </w:r>
      <w:r w:rsidRPr="00FA422B">
        <w:rPr>
          <w:rFonts w:cs="Tahoma"/>
          <w:sz w:val="20"/>
          <w:szCs w:val="20"/>
          <w:lang w:val="x-none"/>
        </w:rPr>
        <w:t xml:space="preserve"> sklenjen</w:t>
      </w:r>
      <w:r w:rsidR="002F111A" w:rsidRPr="00FA422B">
        <w:rPr>
          <w:rFonts w:cs="Tahoma"/>
          <w:sz w:val="20"/>
          <w:szCs w:val="20"/>
        </w:rPr>
        <w:t>a</w:t>
      </w:r>
      <w:r w:rsidRPr="00FA422B">
        <w:rPr>
          <w:rFonts w:cs="Tahoma"/>
          <w:sz w:val="20"/>
          <w:szCs w:val="20"/>
          <w:lang w:val="x-none"/>
        </w:rPr>
        <w:t>, kupec pa bo Državni revizijski komisiji predlagal, da uvede postopek o prekršku iz 4. točke 112. člena ZJN-3</w:t>
      </w:r>
      <w:r w:rsidRPr="00FA422B">
        <w:rPr>
          <w:rFonts w:cs="Tahoma"/>
          <w:sz w:val="20"/>
          <w:szCs w:val="20"/>
        </w:rPr>
        <w:t>.</w:t>
      </w:r>
      <w:r w:rsidRPr="00FA422B">
        <w:rPr>
          <w:rFonts w:cs="Tahoma"/>
          <w:sz w:val="20"/>
          <w:szCs w:val="20"/>
          <w:lang w:val="x-none"/>
        </w:rPr>
        <w:t xml:space="preserve"> </w:t>
      </w:r>
    </w:p>
    <w:p w14:paraId="25C81048" w14:textId="77777777" w:rsidR="002F111A" w:rsidRPr="00FA422B" w:rsidRDefault="002F111A" w:rsidP="00AC1D76">
      <w:pPr>
        <w:keepNext/>
        <w:keepLines/>
        <w:jc w:val="both"/>
        <w:rPr>
          <w:rFonts w:cs="Tahoma"/>
          <w:sz w:val="20"/>
          <w:szCs w:val="20"/>
          <w:lang w:val="x-none"/>
        </w:rPr>
      </w:pPr>
    </w:p>
    <w:p w14:paraId="07255667" w14:textId="77777777" w:rsidR="00656ACD" w:rsidRPr="00FA422B" w:rsidRDefault="00FE136E" w:rsidP="00AC1D76">
      <w:pPr>
        <w:keepNext/>
        <w:keepLines/>
        <w:jc w:val="both"/>
        <w:rPr>
          <w:rFonts w:cs="Tahoma"/>
          <w:sz w:val="20"/>
          <w:szCs w:val="20"/>
        </w:rPr>
      </w:pPr>
      <w:r w:rsidRPr="00FA422B">
        <w:rPr>
          <w:rFonts w:cs="Tahoma"/>
          <w:sz w:val="20"/>
          <w:szCs w:val="20"/>
        </w:rPr>
        <w:t xml:space="preserve">Vzorec finančnega zavarovanja (menična izjava) za zavarovanje dobre izvedbe </w:t>
      </w:r>
      <w:r w:rsidR="002F111A" w:rsidRPr="00FA422B">
        <w:rPr>
          <w:rFonts w:cs="Tahoma"/>
          <w:sz w:val="20"/>
          <w:szCs w:val="20"/>
        </w:rPr>
        <w:t xml:space="preserve">pogodbenih </w:t>
      </w:r>
      <w:r w:rsidRPr="00FA422B">
        <w:rPr>
          <w:rFonts w:cs="Tahoma"/>
          <w:sz w:val="20"/>
          <w:szCs w:val="20"/>
        </w:rPr>
        <w:t>ob</w:t>
      </w:r>
      <w:r w:rsidR="00476412" w:rsidRPr="00FA422B">
        <w:rPr>
          <w:rFonts w:cs="Tahoma"/>
          <w:sz w:val="20"/>
          <w:szCs w:val="20"/>
        </w:rPr>
        <w:t>veznosti</w:t>
      </w:r>
      <w:r w:rsidR="00687B1D" w:rsidRPr="00FA422B">
        <w:rPr>
          <w:rFonts w:cs="Tahoma"/>
          <w:sz w:val="20"/>
          <w:szCs w:val="20"/>
        </w:rPr>
        <w:t xml:space="preserve"> </w:t>
      </w:r>
      <w:r w:rsidR="00476412" w:rsidRPr="00FA422B">
        <w:rPr>
          <w:rFonts w:cs="Tahoma"/>
          <w:sz w:val="20"/>
          <w:szCs w:val="20"/>
        </w:rPr>
        <w:t>je priložen v</w:t>
      </w:r>
      <w:r w:rsidR="009350CD" w:rsidRPr="00FA422B">
        <w:rPr>
          <w:rFonts w:cs="Tahoma"/>
          <w:sz w:val="20"/>
          <w:szCs w:val="20"/>
        </w:rPr>
        <w:t xml:space="preserve"> Prilogi </w:t>
      </w:r>
      <w:r w:rsidR="00B2727F" w:rsidRPr="00FA422B">
        <w:rPr>
          <w:rFonts w:cs="Tahoma"/>
          <w:sz w:val="20"/>
          <w:szCs w:val="20"/>
        </w:rPr>
        <w:t>6</w:t>
      </w:r>
      <w:r w:rsidRPr="00FA422B">
        <w:rPr>
          <w:rFonts w:cs="Tahoma"/>
          <w:sz w:val="20"/>
          <w:szCs w:val="20"/>
        </w:rPr>
        <w:t xml:space="preserve"> razpisne dokumentacije.</w:t>
      </w:r>
    </w:p>
    <w:p w14:paraId="2A692506" w14:textId="17668E15" w:rsidR="00AC1D76" w:rsidRDefault="00AC1D76" w:rsidP="00AC1D76">
      <w:pPr>
        <w:keepNext/>
        <w:keepLines/>
        <w:jc w:val="both"/>
        <w:rPr>
          <w:rFonts w:eastAsia="Calibri" w:cs="Tahoma"/>
          <w:sz w:val="20"/>
          <w:szCs w:val="20"/>
        </w:rPr>
      </w:pPr>
    </w:p>
    <w:p w14:paraId="54658C1A" w14:textId="56BC9E6E" w:rsidR="00A10E05" w:rsidRDefault="00A10E05" w:rsidP="00AC1D76">
      <w:pPr>
        <w:keepNext/>
        <w:keepLines/>
        <w:jc w:val="both"/>
        <w:rPr>
          <w:rFonts w:eastAsia="Calibri" w:cs="Tahoma"/>
          <w:sz w:val="20"/>
          <w:szCs w:val="20"/>
        </w:rPr>
      </w:pPr>
    </w:p>
    <w:p w14:paraId="1D16CBC3" w14:textId="0E93BD9A" w:rsidR="00A10E05" w:rsidRDefault="00A10E05" w:rsidP="00AC1D76">
      <w:pPr>
        <w:keepNext/>
        <w:keepLines/>
        <w:jc w:val="both"/>
        <w:rPr>
          <w:rFonts w:eastAsia="Calibri" w:cs="Tahoma"/>
          <w:sz w:val="20"/>
          <w:szCs w:val="20"/>
        </w:rPr>
      </w:pPr>
    </w:p>
    <w:p w14:paraId="54DD748B" w14:textId="4ECCC9CB" w:rsidR="00A10E05" w:rsidRDefault="00A10E05" w:rsidP="00AC1D76">
      <w:pPr>
        <w:keepNext/>
        <w:keepLines/>
        <w:jc w:val="both"/>
        <w:rPr>
          <w:rFonts w:eastAsia="Calibri" w:cs="Tahoma"/>
          <w:sz w:val="20"/>
          <w:szCs w:val="20"/>
        </w:rPr>
      </w:pPr>
    </w:p>
    <w:p w14:paraId="21664DA9" w14:textId="6CBE08DC" w:rsidR="00A10E05" w:rsidRDefault="00A10E05" w:rsidP="00AC1D76">
      <w:pPr>
        <w:keepNext/>
        <w:keepLines/>
        <w:jc w:val="both"/>
        <w:rPr>
          <w:rFonts w:eastAsia="Calibri" w:cs="Tahoma"/>
          <w:sz w:val="20"/>
          <w:szCs w:val="20"/>
        </w:rPr>
      </w:pPr>
    </w:p>
    <w:p w14:paraId="5166D02A" w14:textId="704CB8FE" w:rsidR="00A10E05" w:rsidRDefault="00A10E05" w:rsidP="00AC1D76">
      <w:pPr>
        <w:keepNext/>
        <w:keepLines/>
        <w:jc w:val="both"/>
        <w:rPr>
          <w:rFonts w:eastAsia="Calibri" w:cs="Tahoma"/>
          <w:sz w:val="20"/>
          <w:szCs w:val="20"/>
        </w:rPr>
      </w:pPr>
    </w:p>
    <w:p w14:paraId="4A61CB07" w14:textId="24B6B4F8" w:rsidR="00A10E05" w:rsidRDefault="00A10E05" w:rsidP="00AC1D76">
      <w:pPr>
        <w:keepNext/>
        <w:keepLines/>
        <w:jc w:val="both"/>
        <w:rPr>
          <w:rFonts w:eastAsia="Calibri" w:cs="Tahoma"/>
          <w:sz w:val="20"/>
          <w:szCs w:val="20"/>
        </w:rPr>
      </w:pPr>
    </w:p>
    <w:p w14:paraId="10495760" w14:textId="68A9CA13" w:rsidR="00A10E05" w:rsidRDefault="00A10E05" w:rsidP="00AC1D76">
      <w:pPr>
        <w:keepNext/>
        <w:keepLines/>
        <w:jc w:val="both"/>
        <w:rPr>
          <w:rFonts w:eastAsia="Calibri" w:cs="Tahoma"/>
          <w:sz w:val="20"/>
          <w:szCs w:val="20"/>
        </w:rPr>
      </w:pPr>
    </w:p>
    <w:p w14:paraId="54BA30B0" w14:textId="05EABE76" w:rsidR="00A10E05" w:rsidRDefault="00A10E05" w:rsidP="00AC1D76">
      <w:pPr>
        <w:keepNext/>
        <w:keepLines/>
        <w:jc w:val="both"/>
        <w:rPr>
          <w:rFonts w:eastAsia="Calibri" w:cs="Tahoma"/>
          <w:sz w:val="20"/>
          <w:szCs w:val="20"/>
        </w:rPr>
      </w:pPr>
    </w:p>
    <w:p w14:paraId="19996546" w14:textId="2CCEEEF2" w:rsidR="00A10E05" w:rsidRDefault="00A10E05" w:rsidP="00AC1D76">
      <w:pPr>
        <w:keepNext/>
        <w:keepLines/>
        <w:jc w:val="both"/>
        <w:rPr>
          <w:rFonts w:eastAsia="Calibri" w:cs="Tahoma"/>
          <w:sz w:val="20"/>
          <w:szCs w:val="20"/>
        </w:rPr>
      </w:pPr>
    </w:p>
    <w:p w14:paraId="19B17C74" w14:textId="49002D01" w:rsidR="00A10E05" w:rsidRDefault="00A10E05" w:rsidP="00AC1D76">
      <w:pPr>
        <w:keepNext/>
        <w:keepLines/>
        <w:jc w:val="both"/>
        <w:rPr>
          <w:rFonts w:eastAsia="Calibri" w:cs="Tahoma"/>
          <w:sz w:val="20"/>
          <w:szCs w:val="20"/>
        </w:rPr>
      </w:pPr>
    </w:p>
    <w:p w14:paraId="26CB686A" w14:textId="6471774F" w:rsidR="00A10E05" w:rsidRDefault="00A10E05" w:rsidP="00AC1D76">
      <w:pPr>
        <w:keepNext/>
        <w:keepLines/>
        <w:jc w:val="both"/>
        <w:rPr>
          <w:rFonts w:eastAsia="Calibri" w:cs="Tahoma"/>
          <w:sz w:val="20"/>
          <w:szCs w:val="20"/>
        </w:rPr>
      </w:pPr>
    </w:p>
    <w:p w14:paraId="6FFAF281" w14:textId="093632C8" w:rsidR="00A10E05" w:rsidRDefault="00A10E05" w:rsidP="00AC1D76">
      <w:pPr>
        <w:keepNext/>
        <w:keepLines/>
        <w:jc w:val="both"/>
        <w:rPr>
          <w:rFonts w:eastAsia="Calibri" w:cs="Tahoma"/>
          <w:sz w:val="20"/>
          <w:szCs w:val="20"/>
        </w:rPr>
      </w:pPr>
    </w:p>
    <w:p w14:paraId="7F46D621" w14:textId="5B91A806" w:rsidR="00A10E05" w:rsidRDefault="00A10E05" w:rsidP="00AC1D76">
      <w:pPr>
        <w:keepNext/>
        <w:keepLines/>
        <w:jc w:val="both"/>
        <w:rPr>
          <w:rFonts w:eastAsia="Calibri" w:cs="Tahoma"/>
          <w:sz w:val="20"/>
          <w:szCs w:val="20"/>
        </w:rPr>
      </w:pPr>
    </w:p>
    <w:p w14:paraId="7DE7C7B7" w14:textId="3FE5BA02" w:rsidR="00A10E05" w:rsidRDefault="00A10E05" w:rsidP="00AC1D76">
      <w:pPr>
        <w:keepNext/>
        <w:keepLines/>
        <w:jc w:val="both"/>
        <w:rPr>
          <w:rFonts w:eastAsia="Calibri" w:cs="Tahoma"/>
          <w:sz w:val="20"/>
          <w:szCs w:val="20"/>
        </w:rPr>
      </w:pPr>
    </w:p>
    <w:p w14:paraId="6B1DA262" w14:textId="6AEB8AA0" w:rsidR="00A10E05" w:rsidRDefault="00A10E05" w:rsidP="00AC1D76">
      <w:pPr>
        <w:keepNext/>
        <w:keepLines/>
        <w:jc w:val="both"/>
        <w:rPr>
          <w:rFonts w:eastAsia="Calibri" w:cs="Tahoma"/>
          <w:sz w:val="20"/>
          <w:szCs w:val="20"/>
        </w:rPr>
      </w:pPr>
    </w:p>
    <w:p w14:paraId="6932143C" w14:textId="413F223B" w:rsidR="00A10E05" w:rsidRDefault="00A10E05" w:rsidP="00AC1D76">
      <w:pPr>
        <w:keepNext/>
        <w:keepLines/>
        <w:jc w:val="both"/>
        <w:rPr>
          <w:rFonts w:eastAsia="Calibri" w:cs="Tahoma"/>
          <w:sz w:val="20"/>
          <w:szCs w:val="20"/>
        </w:rPr>
      </w:pPr>
    </w:p>
    <w:p w14:paraId="2E110282" w14:textId="5D99FD3B" w:rsidR="00A10E05" w:rsidRDefault="00A10E05" w:rsidP="00AC1D76">
      <w:pPr>
        <w:keepNext/>
        <w:keepLines/>
        <w:jc w:val="both"/>
        <w:rPr>
          <w:rFonts w:eastAsia="Calibri" w:cs="Tahoma"/>
          <w:sz w:val="20"/>
          <w:szCs w:val="20"/>
        </w:rPr>
      </w:pPr>
    </w:p>
    <w:p w14:paraId="7794AFA0" w14:textId="1E227C3F" w:rsidR="00A10E05" w:rsidRDefault="00A10E05" w:rsidP="00AC1D76">
      <w:pPr>
        <w:keepNext/>
        <w:keepLines/>
        <w:jc w:val="both"/>
        <w:rPr>
          <w:rFonts w:eastAsia="Calibri" w:cs="Tahoma"/>
          <w:sz w:val="20"/>
          <w:szCs w:val="20"/>
        </w:rPr>
      </w:pPr>
    </w:p>
    <w:p w14:paraId="2C053EC0" w14:textId="604518A0" w:rsidR="00A10E05" w:rsidRDefault="00A10E05" w:rsidP="00AC1D76">
      <w:pPr>
        <w:keepNext/>
        <w:keepLines/>
        <w:jc w:val="both"/>
        <w:rPr>
          <w:rFonts w:eastAsia="Calibri" w:cs="Tahoma"/>
          <w:sz w:val="20"/>
          <w:szCs w:val="20"/>
        </w:rPr>
      </w:pPr>
    </w:p>
    <w:p w14:paraId="55CE99E6" w14:textId="71F2FC58" w:rsidR="00A10E05" w:rsidRDefault="00A10E05" w:rsidP="00AC1D76">
      <w:pPr>
        <w:keepNext/>
        <w:keepLines/>
        <w:jc w:val="both"/>
        <w:rPr>
          <w:rFonts w:eastAsia="Calibri" w:cs="Tahoma"/>
          <w:sz w:val="20"/>
          <w:szCs w:val="20"/>
        </w:rPr>
      </w:pPr>
    </w:p>
    <w:p w14:paraId="11C7BC79" w14:textId="36963537" w:rsidR="00A10E05" w:rsidRDefault="00A10E05" w:rsidP="00AC1D76">
      <w:pPr>
        <w:keepNext/>
        <w:keepLines/>
        <w:jc w:val="both"/>
        <w:rPr>
          <w:rFonts w:eastAsia="Calibri" w:cs="Tahoma"/>
          <w:sz w:val="20"/>
          <w:szCs w:val="20"/>
        </w:rPr>
      </w:pPr>
    </w:p>
    <w:p w14:paraId="3B844EDB" w14:textId="5DD1F329" w:rsidR="00A10E05" w:rsidRDefault="00A10E05" w:rsidP="00AC1D76">
      <w:pPr>
        <w:keepNext/>
        <w:keepLines/>
        <w:jc w:val="both"/>
        <w:rPr>
          <w:rFonts w:eastAsia="Calibri" w:cs="Tahoma"/>
          <w:sz w:val="20"/>
          <w:szCs w:val="20"/>
        </w:rPr>
      </w:pPr>
    </w:p>
    <w:p w14:paraId="5A6A504C" w14:textId="3B975CBC" w:rsidR="00A10E05" w:rsidRDefault="00A10E05" w:rsidP="00AC1D76">
      <w:pPr>
        <w:keepNext/>
        <w:keepLines/>
        <w:jc w:val="both"/>
        <w:rPr>
          <w:rFonts w:eastAsia="Calibri" w:cs="Tahoma"/>
          <w:sz w:val="20"/>
          <w:szCs w:val="20"/>
        </w:rPr>
      </w:pPr>
    </w:p>
    <w:p w14:paraId="38CD6C11" w14:textId="3BB7A4DD" w:rsidR="00A10E05" w:rsidRDefault="00A10E05" w:rsidP="00AC1D76">
      <w:pPr>
        <w:keepNext/>
        <w:keepLines/>
        <w:jc w:val="both"/>
        <w:rPr>
          <w:rFonts w:eastAsia="Calibri" w:cs="Tahoma"/>
          <w:sz w:val="20"/>
          <w:szCs w:val="20"/>
        </w:rPr>
      </w:pPr>
    </w:p>
    <w:p w14:paraId="0F3C8037" w14:textId="1F0F6DDD" w:rsidR="00A10E05" w:rsidRDefault="00A10E05" w:rsidP="00AC1D76">
      <w:pPr>
        <w:keepNext/>
        <w:keepLines/>
        <w:jc w:val="both"/>
        <w:rPr>
          <w:rFonts w:eastAsia="Calibri" w:cs="Tahoma"/>
          <w:sz w:val="20"/>
          <w:szCs w:val="20"/>
        </w:rPr>
      </w:pPr>
    </w:p>
    <w:p w14:paraId="2DF66D63" w14:textId="61CF27FC" w:rsidR="00A10E05" w:rsidRDefault="00A10E05" w:rsidP="00AC1D76">
      <w:pPr>
        <w:keepNext/>
        <w:keepLines/>
        <w:jc w:val="both"/>
        <w:rPr>
          <w:rFonts w:eastAsia="Calibri" w:cs="Tahoma"/>
          <w:sz w:val="20"/>
          <w:szCs w:val="20"/>
        </w:rPr>
      </w:pPr>
    </w:p>
    <w:p w14:paraId="633DD127" w14:textId="558DA081" w:rsidR="00A10E05" w:rsidRDefault="00A10E05" w:rsidP="00AC1D76">
      <w:pPr>
        <w:keepNext/>
        <w:keepLines/>
        <w:jc w:val="both"/>
        <w:rPr>
          <w:rFonts w:eastAsia="Calibri" w:cs="Tahoma"/>
          <w:sz w:val="20"/>
          <w:szCs w:val="20"/>
        </w:rPr>
      </w:pPr>
    </w:p>
    <w:p w14:paraId="35535ED0" w14:textId="5A692542" w:rsidR="00A10E05" w:rsidRDefault="00A10E05" w:rsidP="00AC1D76">
      <w:pPr>
        <w:keepNext/>
        <w:keepLines/>
        <w:jc w:val="both"/>
        <w:rPr>
          <w:rFonts w:eastAsia="Calibri" w:cs="Tahoma"/>
          <w:sz w:val="20"/>
          <w:szCs w:val="20"/>
        </w:rPr>
      </w:pPr>
    </w:p>
    <w:p w14:paraId="0EC72AB3" w14:textId="09BDC0B7" w:rsidR="00A10E05" w:rsidRDefault="00A10E05" w:rsidP="00AC1D76">
      <w:pPr>
        <w:keepNext/>
        <w:keepLines/>
        <w:jc w:val="both"/>
        <w:rPr>
          <w:rFonts w:eastAsia="Calibri" w:cs="Tahoma"/>
          <w:sz w:val="20"/>
          <w:szCs w:val="20"/>
        </w:rPr>
      </w:pPr>
    </w:p>
    <w:p w14:paraId="4F96DBFC" w14:textId="69823287" w:rsidR="00A10E05" w:rsidRDefault="00A10E05" w:rsidP="00AC1D76">
      <w:pPr>
        <w:keepNext/>
        <w:keepLines/>
        <w:jc w:val="both"/>
        <w:rPr>
          <w:rFonts w:eastAsia="Calibri" w:cs="Tahoma"/>
          <w:sz w:val="20"/>
          <w:szCs w:val="20"/>
        </w:rPr>
      </w:pPr>
    </w:p>
    <w:p w14:paraId="42D95908" w14:textId="273968A4" w:rsidR="00A10E05" w:rsidRDefault="00A10E05" w:rsidP="00AC1D76">
      <w:pPr>
        <w:keepNext/>
        <w:keepLines/>
        <w:jc w:val="both"/>
        <w:rPr>
          <w:rFonts w:eastAsia="Calibri" w:cs="Tahoma"/>
          <w:sz w:val="20"/>
          <w:szCs w:val="20"/>
        </w:rPr>
      </w:pPr>
    </w:p>
    <w:p w14:paraId="60702229" w14:textId="48DB5CC8" w:rsidR="00A10E05" w:rsidRDefault="00A10E05" w:rsidP="00AC1D76">
      <w:pPr>
        <w:keepNext/>
        <w:keepLines/>
        <w:jc w:val="both"/>
        <w:rPr>
          <w:rFonts w:eastAsia="Calibri" w:cs="Tahoma"/>
          <w:sz w:val="20"/>
          <w:szCs w:val="20"/>
        </w:rPr>
      </w:pPr>
    </w:p>
    <w:p w14:paraId="22832EFD" w14:textId="77777777" w:rsidR="00A10E05" w:rsidRPr="00FA422B" w:rsidRDefault="00A10E05" w:rsidP="00AC1D76">
      <w:pPr>
        <w:keepNext/>
        <w:keepLines/>
        <w:jc w:val="both"/>
        <w:rPr>
          <w:rFonts w:eastAsia="Calibri" w:cs="Tahoma"/>
          <w:sz w:val="20"/>
          <w:szCs w:val="20"/>
        </w:rPr>
      </w:pPr>
    </w:p>
    <w:p w14:paraId="1EBE234F" w14:textId="77777777" w:rsidR="00C554CF" w:rsidRPr="00FA422B" w:rsidRDefault="00C554CF" w:rsidP="00AC1D76">
      <w:pPr>
        <w:keepNext/>
        <w:keepLines/>
        <w:numPr>
          <w:ilvl w:val="0"/>
          <w:numId w:val="3"/>
        </w:numPr>
        <w:jc w:val="both"/>
        <w:rPr>
          <w:rFonts w:cs="Tahoma"/>
          <w:b/>
        </w:rPr>
      </w:pPr>
      <w:r w:rsidRPr="00FA422B">
        <w:rPr>
          <w:rFonts w:cs="Tahoma"/>
          <w:b/>
        </w:rPr>
        <w:lastRenderedPageBreak/>
        <w:t xml:space="preserve">MERILA </w:t>
      </w:r>
      <w:r w:rsidR="004F680C" w:rsidRPr="00FA422B">
        <w:rPr>
          <w:rFonts w:cs="Tahoma"/>
          <w:b/>
        </w:rPr>
        <w:t>ZA IZBIRO NAJUGODNEJŠEGA PONUDNIKA</w:t>
      </w:r>
    </w:p>
    <w:p w14:paraId="7F5D5627" w14:textId="77777777" w:rsidR="00C554CF" w:rsidRPr="00FA422B" w:rsidRDefault="00C554CF" w:rsidP="00AC1D76">
      <w:pPr>
        <w:keepNext/>
        <w:keepLines/>
        <w:jc w:val="both"/>
        <w:rPr>
          <w:rFonts w:cs="Tahoma"/>
          <w:sz w:val="20"/>
          <w:szCs w:val="20"/>
        </w:rPr>
      </w:pPr>
    </w:p>
    <w:p w14:paraId="3ABF08CF" w14:textId="77777777" w:rsidR="002A6A1D" w:rsidRPr="00FA422B" w:rsidRDefault="004F680C" w:rsidP="00AC1D76">
      <w:pPr>
        <w:keepNext/>
        <w:keepLines/>
        <w:autoSpaceDE w:val="0"/>
        <w:autoSpaceDN w:val="0"/>
        <w:adjustRightInd w:val="0"/>
        <w:spacing w:after="120"/>
        <w:jc w:val="both"/>
        <w:rPr>
          <w:rFonts w:cs="Tahoma"/>
          <w:color w:val="000000"/>
          <w:sz w:val="20"/>
          <w:szCs w:val="20"/>
          <w:lang w:eastAsia="en-US"/>
        </w:rPr>
      </w:pPr>
      <w:r w:rsidRPr="00FA422B">
        <w:rPr>
          <w:rFonts w:cs="Tahoma"/>
          <w:color w:val="000000"/>
          <w:sz w:val="20"/>
          <w:szCs w:val="20"/>
          <w:lang w:eastAsia="en-US"/>
        </w:rPr>
        <w:t xml:space="preserve">Naročnik bo predmet javnega naročila oddal na podlagi ekonomsko najugodnejše ponudbe, </w:t>
      </w:r>
      <w:r w:rsidR="00BE395C" w:rsidRPr="00FA422B">
        <w:rPr>
          <w:rFonts w:cs="Tahoma"/>
          <w:color w:val="000000"/>
          <w:sz w:val="20"/>
          <w:szCs w:val="20"/>
          <w:lang w:eastAsia="en-US"/>
        </w:rPr>
        <w:t xml:space="preserve">in sicer </w:t>
      </w:r>
      <w:r w:rsidRPr="00FA422B">
        <w:rPr>
          <w:rFonts w:cs="Tahoma"/>
          <w:color w:val="000000"/>
          <w:sz w:val="20"/>
          <w:szCs w:val="20"/>
          <w:lang w:eastAsia="en-US"/>
        </w:rPr>
        <w:t>na podlagi naslednjih meril</w:t>
      </w:r>
      <w:r w:rsidR="00B22D90" w:rsidRPr="00FA422B">
        <w:rPr>
          <w:rFonts w:cs="Tahoma"/>
          <w:color w:val="000000"/>
          <w:sz w:val="20"/>
          <w:szCs w:val="20"/>
          <w:lang w:eastAsia="en-US"/>
        </w:rPr>
        <w:t>:</w:t>
      </w:r>
    </w:p>
    <w:tbl>
      <w:tblPr>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4"/>
        <w:gridCol w:w="6162"/>
        <w:gridCol w:w="850"/>
        <w:gridCol w:w="1701"/>
      </w:tblGrid>
      <w:tr w:rsidR="00B22D90" w:rsidRPr="00FA422B" w14:paraId="4537CFA0" w14:textId="77777777" w:rsidTr="0030102F">
        <w:trPr>
          <w:trHeight w:val="439"/>
        </w:trPr>
        <w:tc>
          <w:tcPr>
            <w:tcW w:w="284" w:type="dxa"/>
          </w:tcPr>
          <w:p w14:paraId="4DC1C3BE" w14:textId="77777777" w:rsidR="00B22D90" w:rsidRPr="00FA422B" w:rsidRDefault="00B22D90" w:rsidP="00AC1D76">
            <w:pPr>
              <w:keepNext/>
              <w:keepLines/>
              <w:tabs>
                <w:tab w:val="left" w:pos="0"/>
              </w:tabs>
              <w:ind w:left="1418"/>
              <w:jc w:val="both"/>
              <w:rPr>
                <w:rFonts w:ascii="Times New Roman" w:hAnsi="Times New Roman"/>
                <w:b/>
                <w:szCs w:val="20"/>
              </w:rPr>
            </w:pPr>
          </w:p>
        </w:tc>
        <w:tc>
          <w:tcPr>
            <w:tcW w:w="6162" w:type="dxa"/>
            <w:vAlign w:val="center"/>
          </w:tcPr>
          <w:p w14:paraId="1D7F21FF" w14:textId="77777777" w:rsidR="00B22D90" w:rsidRPr="00FA422B" w:rsidRDefault="00B22D90" w:rsidP="00AC1D76">
            <w:pPr>
              <w:keepNext/>
              <w:keepLines/>
              <w:jc w:val="center"/>
              <w:rPr>
                <w:rFonts w:cs="Tahoma"/>
                <w:b/>
                <w:sz w:val="20"/>
                <w:szCs w:val="20"/>
              </w:rPr>
            </w:pPr>
            <w:r w:rsidRPr="00FA422B">
              <w:rPr>
                <w:rFonts w:cs="Tahoma"/>
                <w:b/>
                <w:sz w:val="20"/>
                <w:szCs w:val="20"/>
              </w:rPr>
              <w:t>MERILO</w:t>
            </w:r>
          </w:p>
        </w:tc>
        <w:tc>
          <w:tcPr>
            <w:tcW w:w="850" w:type="dxa"/>
            <w:vAlign w:val="center"/>
          </w:tcPr>
          <w:p w14:paraId="3148028A" w14:textId="77777777" w:rsidR="00B22D90" w:rsidRPr="00FA422B" w:rsidRDefault="00B22D90" w:rsidP="00AC1D76">
            <w:pPr>
              <w:keepNext/>
              <w:keepLines/>
              <w:jc w:val="both"/>
              <w:rPr>
                <w:rFonts w:cs="Tahoma"/>
                <w:sz w:val="20"/>
                <w:szCs w:val="20"/>
              </w:rPr>
            </w:pPr>
          </w:p>
        </w:tc>
        <w:tc>
          <w:tcPr>
            <w:tcW w:w="1701" w:type="dxa"/>
            <w:vAlign w:val="center"/>
          </w:tcPr>
          <w:p w14:paraId="329625E0" w14:textId="77777777" w:rsidR="00B22D90" w:rsidRPr="00FA422B" w:rsidRDefault="00B22D90" w:rsidP="00AC1D76">
            <w:pPr>
              <w:keepNext/>
              <w:keepLines/>
              <w:jc w:val="both"/>
              <w:rPr>
                <w:rFonts w:cs="Tahoma"/>
                <w:sz w:val="20"/>
                <w:szCs w:val="20"/>
              </w:rPr>
            </w:pPr>
            <w:r w:rsidRPr="00FA422B">
              <w:rPr>
                <w:rFonts w:cs="Tahoma"/>
                <w:sz w:val="20"/>
                <w:szCs w:val="20"/>
              </w:rPr>
              <w:t>Max. število točk</w:t>
            </w:r>
          </w:p>
        </w:tc>
      </w:tr>
      <w:tr w:rsidR="00B22D90" w:rsidRPr="00FA422B" w14:paraId="48291FAB" w14:textId="77777777" w:rsidTr="0030102F">
        <w:trPr>
          <w:trHeight w:val="301"/>
        </w:trPr>
        <w:tc>
          <w:tcPr>
            <w:tcW w:w="284" w:type="dxa"/>
            <w:vAlign w:val="center"/>
          </w:tcPr>
          <w:p w14:paraId="09251162" w14:textId="77777777" w:rsidR="00B22D90" w:rsidRPr="00FA422B" w:rsidRDefault="00B22D90" w:rsidP="00AC1D76">
            <w:pPr>
              <w:keepNext/>
              <w:keepLines/>
              <w:jc w:val="both"/>
              <w:rPr>
                <w:rFonts w:cs="Tahoma"/>
                <w:sz w:val="20"/>
                <w:szCs w:val="20"/>
              </w:rPr>
            </w:pPr>
            <w:r w:rsidRPr="00FA422B">
              <w:rPr>
                <w:rFonts w:cs="Tahoma"/>
                <w:sz w:val="20"/>
                <w:szCs w:val="20"/>
              </w:rPr>
              <w:t>1</w:t>
            </w:r>
          </w:p>
        </w:tc>
        <w:tc>
          <w:tcPr>
            <w:tcW w:w="6162" w:type="dxa"/>
            <w:vAlign w:val="center"/>
          </w:tcPr>
          <w:p w14:paraId="6E18916C" w14:textId="77777777" w:rsidR="00B22D90" w:rsidRPr="00FA422B" w:rsidRDefault="00B22D90" w:rsidP="00AC1D76">
            <w:pPr>
              <w:keepNext/>
              <w:keepLines/>
              <w:rPr>
                <w:rFonts w:cs="Tahoma"/>
                <w:sz w:val="20"/>
                <w:szCs w:val="20"/>
              </w:rPr>
            </w:pPr>
            <w:bookmarkStart w:id="7" w:name="_Hlk176939644"/>
            <w:r w:rsidRPr="00FA422B">
              <w:rPr>
                <w:rFonts w:cs="Tahoma"/>
                <w:sz w:val="20"/>
                <w:szCs w:val="20"/>
              </w:rPr>
              <w:t xml:space="preserve">Skupna PONUDBENA CENA za šestdeset šolskih dni </w:t>
            </w:r>
          </w:p>
          <w:p w14:paraId="3F8FDE9C" w14:textId="77777777" w:rsidR="00B22D90" w:rsidRPr="00FA422B" w:rsidRDefault="00B22D90" w:rsidP="00AC1D76">
            <w:pPr>
              <w:keepNext/>
              <w:keepLines/>
              <w:rPr>
                <w:rFonts w:cs="Tahoma"/>
                <w:sz w:val="20"/>
                <w:szCs w:val="20"/>
              </w:rPr>
            </w:pPr>
            <w:r w:rsidRPr="00FA422B">
              <w:rPr>
                <w:rFonts w:cs="Tahoma"/>
                <w:sz w:val="20"/>
                <w:szCs w:val="20"/>
              </w:rPr>
              <w:t>(za pet avtobusov kategorije M3 brez DDV)</w:t>
            </w:r>
            <w:bookmarkEnd w:id="7"/>
          </w:p>
        </w:tc>
        <w:tc>
          <w:tcPr>
            <w:tcW w:w="850" w:type="dxa"/>
            <w:vAlign w:val="center"/>
          </w:tcPr>
          <w:p w14:paraId="0D5BE29D" w14:textId="77777777" w:rsidR="00B22D90" w:rsidRPr="00FA422B" w:rsidRDefault="00B22D90" w:rsidP="00AC1D76">
            <w:pPr>
              <w:keepNext/>
              <w:keepLines/>
              <w:rPr>
                <w:rFonts w:cs="Tahoma"/>
                <w:sz w:val="20"/>
                <w:szCs w:val="20"/>
              </w:rPr>
            </w:pPr>
            <w:r w:rsidRPr="00FA422B">
              <w:rPr>
                <w:rFonts w:cs="Tahoma"/>
                <w:sz w:val="20"/>
                <w:szCs w:val="20"/>
              </w:rPr>
              <w:t>Tc</w:t>
            </w:r>
          </w:p>
        </w:tc>
        <w:tc>
          <w:tcPr>
            <w:tcW w:w="1701" w:type="dxa"/>
            <w:vAlign w:val="center"/>
          </w:tcPr>
          <w:p w14:paraId="19114FA5" w14:textId="77777777" w:rsidR="00B22D90" w:rsidRPr="00FA422B" w:rsidRDefault="00B22D90" w:rsidP="00AC1D76">
            <w:pPr>
              <w:keepNext/>
              <w:keepLines/>
              <w:jc w:val="center"/>
              <w:rPr>
                <w:rFonts w:cs="Tahoma"/>
                <w:sz w:val="20"/>
                <w:szCs w:val="20"/>
              </w:rPr>
            </w:pPr>
            <w:r w:rsidRPr="00FA422B">
              <w:rPr>
                <w:rFonts w:cs="Tahoma"/>
                <w:sz w:val="20"/>
                <w:szCs w:val="20"/>
              </w:rPr>
              <w:t>97</w:t>
            </w:r>
          </w:p>
        </w:tc>
      </w:tr>
      <w:tr w:rsidR="00B22D90" w:rsidRPr="00FA422B" w14:paraId="2D3F590A" w14:textId="77777777" w:rsidTr="0030102F">
        <w:trPr>
          <w:trHeight w:val="382"/>
        </w:trPr>
        <w:tc>
          <w:tcPr>
            <w:tcW w:w="284" w:type="dxa"/>
            <w:vAlign w:val="center"/>
          </w:tcPr>
          <w:p w14:paraId="6CB0BBD5" w14:textId="77777777" w:rsidR="00B22D90" w:rsidRPr="00FA422B" w:rsidRDefault="00B22D90" w:rsidP="00AC1D76">
            <w:pPr>
              <w:keepNext/>
              <w:keepLines/>
              <w:rPr>
                <w:rFonts w:cs="Tahoma"/>
                <w:sz w:val="20"/>
                <w:szCs w:val="20"/>
              </w:rPr>
            </w:pPr>
            <w:r w:rsidRPr="00FA422B">
              <w:rPr>
                <w:rFonts w:cs="Tahoma"/>
                <w:sz w:val="20"/>
                <w:szCs w:val="20"/>
              </w:rPr>
              <w:t>2</w:t>
            </w:r>
          </w:p>
        </w:tc>
        <w:tc>
          <w:tcPr>
            <w:tcW w:w="6162" w:type="dxa"/>
            <w:vAlign w:val="center"/>
          </w:tcPr>
          <w:p w14:paraId="5322DCFA" w14:textId="77777777" w:rsidR="00B22D90" w:rsidRPr="00FA422B" w:rsidRDefault="00B22D90" w:rsidP="00AC1D76">
            <w:pPr>
              <w:keepNext/>
              <w:keepLines/>
              <w:rPr>
                <w:rFonts w:cs="Tahoma"/>
                <w:sz w:val="20"/>
                <w:szCs w:val="20"/>
              </w:rPr>
            </w:pPr>
            <w:r w:rsidRPr="00FA422B">
              <w:rPr>
                <w:rFonts w:cs="Tahoma"/>
                <w:sz w:val="20"/>
                <w:szCs w:val="20"/>
                <w:lang w:eastAsia="en-US"/>
              </w:rPr>
              <w:t>Družini prijazno podjetje</w:t>
            </w:r>
          </w:p>
        </w:tc>
        <w:tc>
          <w:tcPr>
            <w:tcW w:w="850" w:type="dxa"/>
            <w:vAlign w:val="center"/>
          </w:tcPr>
          <w:p w14:paraId="7B8453BC" w14:textId="77777777" w:rsidR="00B22D90" w:rsidRPr="00FA422B" w:rsidRDefault="00B22D90" w:rsidP="00AC1D76">
            <w:pPr>
              <w:keepNext/>
              <w:keepLines/>
              <w:rPr>
                <w:rFonts w:cs="Tahoma"/>
                <w:sz w:val="20"/>
                <w:szCs w:val="20"/>
              </w:rPr>
            </w:pPr>
            <w:proofErr w:type="spellStart"/>
            <w:r w:rsidRPr="00FA422B">
              <w:rPr>
                <w:rFonts w:cs="Tahoma"/>
                <w:sz w:val="20"/>
                <w:szCs w:val="20"/>
              </w:rPr>
              <w:t>Tdpp</w:t>
            </w:r>
            <w:proofErr w:type="spellEnd"/>
          </w:p>
        </w:tc>
        <w:tc>
          <w:tcPr>
            <w:tcW w:w="1701" w:type="dxa"/>
            <w:vAlign w:val="center"/>
          </w:tcPr>
          <w:p w14:paraId="1E8D493D" w14:textId="77777777" w:rsidR="00B22D90" w:rsidRPr="00FA422B" w:rsidRDefault="00B22D90" w:rsidP="00AC1D76">
            <w:pPr>
              <w:keepNext/>
              <w:keepLines/>
              <w:jc w:val="center"/>
              <w:rPr>
                <w:rFonts w:cs="Tahoma"/>
                <w:sz w:val="20"/>
                <w:szCs w:val="20"/>
              </w:rPr>
            </w:pPr>
            <w:r w:rsidRPr="00FA422B">
              <w:rPr>
                <w:rFonts w:cs="Tahoma"/>
                <w:sz w:val="20"/>
                <w:szCs w:val="20"/>
              </w:rPr>
              <w:t>3</w:t>
            </w:r>
          </w:p>
        </w:tc>
      </w:tr>
    </w:tbl>
    <w:p w14:paraId="7247B117" w14:textId="77777777" w:rsidR="00B22D90" w:rsidRPr="00FA422B" w:rsidRDefault="00B22D90" w:rsidP="00AC1D76">
      <w:pPr>
        <w:keepNext/>
        <w:keepLines/>
        <w:autoSpaceDE w:val="0"/>
        <w:autoSpaceDN w:val="0"/>
        <w:adjustRightInd w:val="0"/>
        <w:jc w:val="both"/>
        <w:rPr>
          <w:rFonts w:cs="Tahoma"/>
          <w:color w:val="000000"/>
          <w:sz w:val="20"/>
          <w:szCs w:val="20"/>
          <w:lang w:eastAsia="en-US"/>
        </w:rPr>
      </w:pPr>
    </w:p>
    <w:p w14:paraId="4361C51A" w14:textId="77777777" w:rsidR="00B22D90" w:rsidRPr="00FA422B" w:rsidRDefault="00B22D90" w:rsidP="00AC1D76">
      <w:pPr>
        <w:keepNext/>
        <w:keepLines/>
        <w:jc w:val="both"/>
        <w:rPr>
          <w:rFonts w:cs="Tahoma"/>
          <w:sz w:val="20"/>
          <w:szCs w:val="20"/>
        </w:rPr>
      </w:pPr>
      <w:r w:rsidRPr="00FA422B">
        <w:rPr>
          <w:rFonts w:cs="Tahoma"/>
          <w:sz w:val="20"/>
          <w:szCs w:val="20"/>
        </w:rPr>
        <w:t>Maksimalno številko točk za razvrstitev ekonomskega najugodnejšega ponudnika je 100. Doseženo skupno število točk je enako vsoti doseženega števila točk pri posameznem merilu (</w:t>
      </w:r>
      <w:proofErr w:type="spellStart"/>
      <w:r w:rsidRPr="00FA422B">
        <w:rPr>
          <w:rFonts w:cs="Tahoma"/>
          <w:sz w:val="20"/>
          <w:szCs w:val="20"/>
        </w:rPr>
        <w:t>Tc+Tdpp</w:t>
      </w:r>
      <w:proofErr w:type="spellEnd"/>
      <w:r w:rsidRPr="00FA422B">
        <w:rPr>
          <w:rFonts w:cs="Tahoma"/>
          <w:sz w:val="20"/>
          <w:szCs w:val="20"/>
        </w:rPr>
        <w:t>).</w:t>
      </w:r>
      <w:r w:rsidRPr="00FA422B">
        <w:rPr>
          <w:rFonts w:ascii="Times New Roman" w:hAnsi="Times New Roman"/>
          <w:b/>
          <w:sz w:val="22"/>
          <w:szCs w:val="20"/>
        </w:rPr>
        <w:t xml:space="preserve"> </w:t>
      </w:r>
      <w:r w:rsidRPr="00FA422B">
        <w:rPr>
          <w:rFonts w:cs="Tahoma"/>
          <w:sz w:val="20"/>
          <w:szCs w:val="20"/>
        </w:rPr>
        <w:t xml:space="preserve">Ekonomsko najugodnejša je tista ponudba, ki doseže najvišje skupno število točk. V primeru enakega skupnega števila točk, se višje razvrsti ponudba z nižjo </w:t>
      </w:r>
      <w:r w:rsidR="00FB716C" w:rsidRPr="00FA422B">
        <w:rPr>
          <w:rFonts w:cs="Tahoma"/>
          <w:sz w:val="20"/>
          <w:szCs w:val="20"/>
        </w:rPr>
        <w:t xml:space="preserve">skupno </w:t>
      </w:r>
      <w:r w:rsidRPr="00FA422B">
        <w:rPr>
          <w:rFonts w:cs="Tahoma"/>
          <w:sz w:val="20"/>
          <w:szCs w:val="20"/>
        </w:rPr>
        <w:t xml:space="preserve">ponudbena ceno brez DDV. V kolikor bodo posamezne ponudbe še vedno enako razvrščene od najugodnejše do najmanj ugodne, bo </w:t>
      </w:r>
      <w:r w:rsidR="00FB716C" w:rsidRPr="00FA422B">
        <w:rPr>
          <w:rFonts w:cs="Tahoma"/>
          <w:sz w:val="20"/>
          <w:szCs w:val="20"/>
        </w:rPr>
        <w:t xml:space="preserve">naročnik za izbiro ponudnika izvedel </w:t>
      </w:r>
      <w:r w:rsidRPr="00FA422B">
        <w:rPr>
          <w:rFonts w:cs="Tahoma"/>
          <w:sz w:val="20"/>
          <w:szCs w:val="20"/>
        </w:rPr>
        <w:t>za javni žreb</w:t>
      </w:r>
      <w:r w:rsidR="00FB716C" w:rsidRPr="00FA422B">
        <w:rPr>
          <w:rFonts w:cs="Tahoma"/>
          <w:sz w:val="20"/>
          <w:szCs w:val="20"/>
        </w:rPr>
        <w:t xml:space="preserve"> in</w:t>
      </w:r>
      <w:r w:rsidRPr="00FA422B">
        <w:rPr>
          <w:rFonts w:cs="Tahoma"/>
          <w:sz w:val="20"/>
          <w:szCs w:val="20"/>
        </w:rPr>
        <w:t xml:space="preserve"> o tem obvestil ponudnike</w:t>
      </w:r>
      <w:r w:rsidR="00FB716C" w:rsidRPr="00FA422B">
        <w:rPr>
          <w:rFonts w:cs="Tahoma"/>
          <w:sz w:val="20"/>
          <w:szCs w:val="20"/>
        </w:rPr>
        <w:t>, ki se bodo žreba lahko udeležili.</w:t>
      </w:r>
      <w:r w:rsidRPr="00FA422B">
        <w:rPr>
          <w:rFonts w:cs="Tahoma"/>
          <w:sz w:val="20"/>
          <w:szCs w:val="20"/>
        </w:rPr>
        <w:t xml:space="preserve"> </w:t>
      </w:r>
    </w:p>
    <w:p w14:paraId="18D35921" w14:textId="77777777" w:rsidR="00B22D90" w:rsidRPr="00FA422B" w:rsidRDefault="00B22D90" w:rsidP="00AC1D76">
      <w:pPr>
        <w:keepNext/>
        <w:keepLines/>
        <w:ind w:right="-2"/>
        <w:jc w:val="both"/>
        <w:rPr>
          <w:rFonts w:cs="Tahoma"/>
          <w:sz w:val="20"/>
          <w:szCs w:val="20"/>
        </w:rPr>
      </w:pPr>
    </w:p>
    <w:p w14:paraId="7F0F02ED" w14:textId="77777777" w:rsidR="00B22D90" w:rsidRPr="00FA422B" w:rsidRDefault="00B22D90" w:rsidP="00AC1D76">
      <w:pPr>
        <w:keepNext/>
        <w:keepLines/>
        <w:jc w:val="both"/>
        <w:rPr>
          <w:rFonts w:cs="Tahoma"/>
          <w:b/>
          <w:i/>
          <w:sz w:val="20"/>
          <w:szCs w:val="20"/>
          <w:u w:val="single"/>
        </w:rPr>
      </w:pPr>
      <w:r w:rsidRPr="00FA422B">
        <w:rPr>
          <w:rFonts w:cs="Tahoma"/>
          <w:b/>
          <w:i/>
          <w:sz w:val="20"/>
          <w:szCs w:val="20"/>
          <w:u w:val="single"/>
        </w:rPr>
        <w:t>Merilo »</w:t>
      </w:r>
      <w:bookmarkStart w:id="8" w:name="_Hlk176939864"/>
      <w:r w:rsidR="00CA21CB" w:rsidRPr="00FA422B">
        <w:rPr>
          <w:rFonts w:cs="Tahoma"/>
          <w:b/>
          <w:i/>
          <w:sz w:val="20"/>
          <w:szCs w:val="20"/>
          <w:u w:val="single"/>
        </w:rPr>
        <w:t>Skupna PONUDBENA CENA za šestdeset šolskih dni (za pet avtobusov kategorije M3 brez DDV</w:t>
      </w:r>
      <w:bookmarkEnd w:id="8"/>
      <w:r w:rsidR="00CA21CB" w:rsidRPr="00FA422B">
        <w:rPr>
          <w:rFonts w:cs="Tahoma"/>
          <w:b/>
          <w:i/>
          <w:sz w:val="20"/>
          <w:szCs w:val="20"/>
          <w:u w:val="single"/>
        </w:rPr>
        <w:t>)</w:t>
      </w:r>
      <w:r w:rsidRPr="00FA422B">
        <w:rPr>
          <w:rFonts w:cs="Tahoma"/>
          <w:b/>
          <w:i/>
          <w:sz w:val="20"/>
          <w:szCs w:val="20"/>
          <w:u w:val="single"/>
        </w:rPr>
        <w:t>«</w:t>
      </w:r>
    </w:p>
    <w:p w14:paraId="7DF04A49" w14:textId="77777777" w:rsidR="00B22D90" w:rsidRPr="00FA422B" w:rsidRDefault="00B22D90" w:rsidP="00AC1D76">
      <w:pPr>
        <w:keepNext/>
        <w:keepLines/>
        <w:jc w:val="both"/>
        <w:rPr>
          <w:rFonts w:cs="Tahoma"/>
          <w:sz w:val="20"/>
          <w:szCs w:val="20"/>
        </w:rPr>
      </w:pPr>
    </w:p>
    <w:p w14:paraId="065ECD08" w14:textId="77777777" w:rsidR="00B22D90" w:rsidRPr="00FA422B" w:rsidRDefault="00CA21CB" w:rsidP="00AC1D76">
      <w:pPr>
        <w:keepNext/>
        <w:keepLines/>
        <w:rPr>
          <w:rFonts w:cs="Tahoma"/>
          <w:sz w:val="20"/>
          <w:szCs w:val="20"/>
        </w:rPr>
      </w:pPr>
      <w:r w:rsidRPr="00FA422B">
        <w:rPr>
          <w:rFonts w:cs="Tahoma"/>
          <w:sz w:val="20"/>
          <w:szCs w:val="20"/>
        </w:rPr>
        <w:t xml:space="preserve">Skupna </w:t>
      </w:r>
      <w:bookmarkStart w:id="9" w:name="_Hlk176941007"/>
      <w:r w:rsidRPr="00FA422B">
        <w:rPr>
          <w:rFonts w:cs="Tahoma"/>
          <w:sz w:val="20"/>
          <w:szCs w:val="20"/>
        </w:rPr>
        <w:t xml:space="preserve">PONUDBENA CENA za šestdeset šolskih dni (za pet avtobusov kategorije M3 brez DDV) </w:t>
      </w:r>
      <w:bookmarkEnd w:id="9"/>
      <w:r w:rsidR="00B22D90" w:rsidRPr="00FA422B">
        <w:rPr>
          <w:rFonts w:cs="Tahoma"/>
          <w:sz w:val="20"/>
          <w:szCs w:val="20"/>
        </w:rPr>
        <w:t xml:space="preserve">(navedena v ponudbi ponudnika Priloga 2), ki v primerjavi z ostalimi ponudbami izkazuje najnižjo </w:t>
      </w:r>
      <w:r w:rsidRPr="00FA422B">
        <w:rPr>
          <w:rFonts w:cs="Tahoma"/>
          <w:sz w:val="20"/>
          <w:szCs w:val="20"/>
        </w:rPr>
        <w:t xml:space="preserve">vrednost </w:t>
      </w:r>
      <w:r w:rsidR="00B22D90" w:rsidRPr="00FA422B">
        <w:rPr>
          <w:rFonts w:cs="Tahoma"/>
          <w:sz w:val="20"/>
          <w:szCs w:val="20"/>
        </w:rPr>
        <w:t>prejme maksimalno število točk. Ponudba, katere ponudbena cena, je glede na najnižjo ponudbeno ceno višja, pa prejme sorazmerno število točk. Najvišje število točk za navedeno merilo je 9</w:t>
      </w:r>
      <w:r w:rsidRPr="00FA422B">
        <w:rPr>
          <w:rFonts w:cs="Tahoma"/>
          <w:sz w:val="20"/>
          <w:szCs w:val="20"/>
        </w:rPr>
        <w:t>7</w:t>
      </w:r>
      <w:r w:rsidR="00B22D90" w:rsidRPr="00FA422B">
        <w:rPr>
          <w:rFonts w:cs="Tahoma"/>
          <w:sz w:val="20"/>
          <w:szCs w:val="20"/>
        </w:rPr>
        <w:t>.</w:t>
      </w:r>
    </w:p>
    <w:p w14:paraId="7DEC5EC7" w14:textId="77777777" w:rsidR="00B22D90" w:rsidRPr="00FA422B" w:rsidRDefault="00B22D90" w:rsidP="00AC1D76">
      <w:pPr>
        <w:keepNext/>
        <w:keepLines/>
        <w:jc w:val="both"/>
        <w:rPr>
          <w:rFonts w:cs="Tahoma"/>
          <w:sz w:val="20"/>
          <w:szCs w:val="20"/>
        </w:rPr>
      </w:pPr>
    </w:p>
    <w:p w14:paraId="6FFD054E" w14:textId="77777777" w:rsidR="00B22D90" w:rsidRPr="00FA422B" w:rsidRDefault="00B22D90" w:rsidP="00AC1D76">
      <w:pPr>
        <w:keepNext/>
        <w:keepLines/>
        <w:jc w:val="both"/>
        <w:rPr>
          <w:rFonts w:cs="Tahoma"/>
          <w:sz w:val="20"/>
          <w:szCs w:val="20"/>
        </w:rPr>
      </w:pPr>
      <w:r w:rsidRPr="00FA422B">
        <w:rPr>
          <w:rFonts w:cs="Tahoma"/>
          <w:sz w:val="20"/>
          <w:szCs w:val="20"/>
        </w:rPr>
        <w:t xml:space="preserve">Število točk </w:t>
      </w:r>
      <w:r w:rsidR="00CA21CB" w:rsidRPr="00FA422B">
        <w:rPr>
          <w:rFonts w:cs="Tahoma"/>
          <w:sz w:val="20"/>
          <w:szCs w:val="20"/>
        </w:rPr>
        <w:t xml:space="preserve">a navedemo merilo </w:t>
      </w:r>
      <w:r w:rsidRPr="00FA422B">
        <w:rPr>
          <w:rFonts w:cs="Tahoma"/>
          <w:sz w:val="20"/>
          <w:szCs w:val="20"/>
        </w:rPr>
        <w:t>se izračuna po formuli: Tc = 9</w:t>
      </w:r>
      <w:r w:rsidR="00CA21CB" w:rsidRPr="00FA422B">
        <w:rPr>
          <w:rFonts w:cs="Tahoma"/>
          <w:sz w:val="20"/>
          <w:szCs w:val="20"/>
        </w:rPr>
        <w:t>7</w:t>
      </w:r>
      <w:r w:rsidRPr="00FA422B">
        <w:rPr>
          <w:rFonts w:cs="Tahoma"/>
          <w:sz w:val="20"/>
          <w:szCs w:val="20"/>
        </w:rPr>
        <w:t xml:space="preserve"> x </w:t>
      </w:r>
      <w:proofErr w:type="spellStart"/>
      <w:r w:rsidRPr="00FA422B">
        <w:rPr>
          <w:rFonts w:cs="Tahoma"/>
          <w:sz w:val="20"/>
          <w:szCs w:val="20"/>
        </w:rPr>
        <w:t>Cmin</w:t>
      </w:r>
      <w:proofErr w:type="spellEnd"/>
      <w:r w:rsidRPr="00FA422B">
        <w:rPr>
          <w:rFonts w:cs="Tahoma"/>
          <w:sz w:val="20"/>
          <w:szCs w:val="20"/>
        </w:rPr>
        <w:t xml:space="preserve"> / </w:t>
      </w:r>
      <w:proofErr w:type="spellStart"/>
      <w:r w:rsidRPr="00FA422B">
        <w:rPr>
          <w:rFonts w:cs="Tahoma"/>
          <w:sz w:val="20"/>
          <w:szCs w:val="20"/>
        </w:rPr>
        <w:t>Cx</w:t>
      </w:r>
      <w:proofErr w:type="spellEnd"/>
      <w:r w:rsidRPr="00FA422B">
        <w:rPr>
          <w:rFonts w:cs="Tahoma"/>
          <w:sz w:val="20"/>
          <w:szCs w:val="20"/>
        </w:rPr>
        <w:t>, pri čemer je:</w:t>
      </w:r>
    </w:p>
    <w:p w14:paraId="58C17BD8" w14:textId="77777777" w:rsidR="00B22D90" w:rsidRPr="00FA422B" w:rsidRDefault="00B22D90" w:rsidP="00AC1D76">
      <w:pPr>
        <w:keepNext/>
        <w:keepLines/>
        <w:jc w:val="both"/>
        <w:rPr>
          <w:rFonts w:cs="Tahoma"/>
          <w:sz w:val="20"/>
          <w:szCs w:val="20"/>
        </w:rPr>
      </w:pPr>
    </w:p>
    <w:p w14:paraId="11B8E6B6" w14:textId="77777777" w:rsidR="00B22D90" w:rsidRPr="00FA422B" w:rsidRDefault="00B22D90" w:rsidP="00AC1D76">
      <w:pPr>
        <w:keepNext/>
        <w:keepLines/>
        <w:ind w:left="705" w:hanging="705"/>
        <w:jc w:val="both"/>
        <w:rPr>
          <w:rFonts w:cs="Tahoma"/>
          <w:sz w:val="20"/>
          <w:szCs w:val="20"/>
        </w:rPr>
      </w:pPr>
      <w:r w:rsidRPr="00FA422B">
        <w:rPr>
          <w:rFonts w:cs="Tahoma"/>
          <w:sz w:val="20"/>
          <w:szCs w:val="20"/>
        </w:rPr>
        <w:t>Tc</w:t>
      </w:r>
      <w:r w:rsidRPr="00FA422B">
        <w:rPr>
          <w:rFonts w:cs="Tahoma"/>
          <w:sz w:val="20"/>
          <w:szCs w:val="20"/>
        </w:rPr>
        <w:tab/>
        <w:t xml:space="preserve">= število točk vrednotene ponudbe za merilo </w:t>
      </w:r>
      <w:bookmarkStart w:id="10" w:name="_Hlk176939956"/>
      <w:r w:rsidR="00CA21CB" w:rsidRPr="00FA422B">
        <w:rPr>
          <w:rFonts w:cs="Tahoma"/>
          <w:sz w:val="20"/>
          <w:szCs w:val="20"/>
        </w:rPr>
        <w:t>skupna PONUDBENA CENA za šestdeset šolskih dni (za pet avtobusov kategorije M3 brez DDV</w:t>
      </w:r>
      <w:bookmarkEnd w:id="10"/>
      <w:r w:rsidRPr="00FA422B">
        <w:rPr>
          <w:rFonts w:cs="Tahoma"/>
          <w:sz w:val="20"/>
          <w:szCs w:val="20"/>
        </w:rPr>
        <w:t>,</w:t>
      </w:r>
    </w:p>
    <w:p w14:paraId="7D779467" w14:textId="77777777" w:rsidR="00B22D90" w:rsidRPr="00FA422B" w:rsidRDefault="00B22D90" w:rsidP="00AC1D76">
      <w:pPr>
        <w:keepNext/>
        <w:keepLines/>
        <w:jc w:val="both"/>
        <w:rPr>
          <w:rFonts w:cs="Tahoma"/>
          <w:sz w:val="20"/>
          <w:szCs w:val="20"/>
        </w:rPr>
      </w:pPr>
      <w:r w:rsidRPr="00FA422B">
        <w:rPr>
          <w:rFonts w:cs="Tahoma"/>
          <w:sz w:val="20"/>
          <w:szCs w:val="20"/>
        </w:rPr>
        <w:t>9</w:t>
      </w:r>
      <w:r w:rsidR="00CA21CB" w:rsidRPr="00FA422B">
        <w:rPr>
          <w:rFonts w:cs="Tahoma"/>
          <w:sz w:val="20"/>
          <w:szCs w:val="20"/>
        </w:rPr>
        <w:t>7</w:t>
      </w:r>
      <w:r w:rsidRPr="00FA422B">
        <w:rPr>
          <w:rFonts w:cs="Tahoma"/>
          <w:sz w:val="20"/>
          <w:szCs w:val="20"/>
        </w:rPr>
        <w:tab/>
        <w:t>=</w:t>
      </w:r>
      <w:r w:rsidRPr="00FA422B">
        <w:rPr>
          <w:rFonts w:ascii="Times New Roman" w:hAnsi="Times New Roman"/>
          <w:sz w:val="20"/>
          <w:szCs w:val="20"/>
        </w:rPr>
        <w:t xml:space="preserve"> </w:t>
      </w:r>
      <w:r w:rsidRPr="00FA422B">
        <w:rPr>
          <w:rFonts w:cs="Tahoma"/>
          <w:sz w:val="20"/>
          <w:szCs w:val="20"/>
        </w:rPr>
        <w:t>najvišje možno število točk za merilo,</w:t>
      </w:r>
    </w:p>
    <w:p w14:paraId="6F852DC6" w14:textId="77777777" w:rsidR="00B22D90" w:rsidRPr="00FA422B" w:rsidRDefault="00B22D90" w:rsidP="00AC1D76">
      <w:pPr>
        <w:keepNext/>
        <w:keepLines/>
        <w:ind w:left="708" w:hanging="708"/>
        <w:jc w:val="both"/>
        <w:rPr>
          <w:rFonts w:cs="Tahoma"/>
          <w:sz w:val="20"/>
          <w:szCs w:val="20"/>
        </w:rPr>
      </w:pPr>
      <w:proofErr w:type="spellStart"/>
      <w:r w:rsidRPr="00FA422B">
        <w:rPr>
          <w:rFonts w:cs="Tahoma"/>
          <w:sz w:val="20"/>
          <w:szCs w:val="20"/>
        </w:rPr>
        <w:t>Cmin</w:t>
      </w:r>
      <w:proofErr w:type="spellEnd"/>
      <w:r w:rsidRPr="00FA422B">
        <w:rPr>
          <w:rFonts w:cs="Tahoma"/>
          <w:sz w:val="20"/>
          <w:szCs w:val="20"/>
        </w:rPr>
        <w:tab/>
        <w:t>=</w:t>
      </w:r>
      <w:r w:rsidRPr="00FA422B">
        <w:rPr>
          <w:rFonts w:ascii="Times New Roman" w:hAnsi="Times New Roman"/>
          <w:sz w:val="20"/>
          <w:szCs w:val="20"/>
        </w:rPr>
        <w:t xml:space="preserve"> </w:t>
      </w:r>
      <w:r w:rsidRPr="00FA422B">
        <w:rPr>
          <w:rFonts w:cs="Tahoma"/>
          <w:sz w:val="20"/>
          <w:szCs w:val="20"/>
        </w:rPr>
        <w:t xml:space="preserve">najnižja </w:t>
      </w:r>
      <w:r w:rsidR="00CA21CB" w:rsidRPr="00FA422B">
        <w:rPr>
          <w:rFonts w:cs="Tahoma"/>
          <w:sz w:val="20"/>
          <w:szCs w:val="20"/>
        </w:rPr>
        <w:t xml:space="preserve">skupna PONUDBENA CENA za šestdeset šolskih dni (za pet avtobusov kategorije M3 brez DDV) </w:t>
      </w:r>
      <w:r w:rsidRPr="00FA422B">
        <w:rPr>
          <w:rFonts w:cs="Tahoma"/>
          <w:sz w:val="20"/>
          <w:szCs w:val="20"/>
        </w:rPr>
        <w:t>izmed vseh vrednotenih ponudb,</w:t>
      </w:r>
    </w:p>
    <w:p w14:paraId="6339F698" w14:textId="77777777" w:rsidR="00B22D90" w:rsidRPr="00FA422B" w:rsidRDefault="00B22D90" w:rsidP="00AC1D76">
      <w:pPr>
        <w:keepNext/>
        <w:keepLines/>
        <w:ind w:left="705" w:hanging="705"/>
        <w:jc w:val="both"/>
        <w:rPr>
          <w:rFonts w:cs="Tahoma"/>
          <w:sz w:val="20"/>
          <w:szCs w:val="20"/>
        </w:rPr>
      </w:pPr>
      <w:proofErr w:type="spellStart"/>
      <w:r w:rsidRPr="00FA422B">
        <w:rPr>
          <w:rFonts w:cs="Tahoma"/>
          <w:sz w:val="20"/>
          <w:szCs w:val="20"/>
        </w:rPr>
        <w:t>Cx</w:t>
      </w:r>
      <w:proofErr w:type="spellEnd"/>
      <w:r w:rsidRPr="00FA422B">
        <w:rPr>
          <w:rFonts w:cs="Tahoma"/>
          <w:sz w:val="20"/>
          <w:szCs w:val="20"/>
        </w:rPr>
        <w:tab/>
        <w:t xml:space="preserve">= </w:t>
      </w:r>
      <w:r w:rsidR="00CA21CB" w:rsidRPr="00FA422B">
        <w:rPr>
          <w:rFonts w:cs="Tahoma"/>
          <w:sz w:val="20"/>
          <w:szCs w:val="20"/>
        </w:rPr>
        <w:t xml:space="preserve">skupna PONUDBENA CENA za šestdeset šolskih dni (za pet avtobusov kategorije M3 brez DDV        </w:t>
      </w:r>
      <w:r w:rsidRPr="00FA422B">
        <w:rPr>
          <w:rFonts w:cs="Tahoma"/>
          <w:sz w:val="20"/>
          <w:szCs w:val="20"/>
        </w:rPr>
        <w:t>vrednotene ponudbe.</w:t>
      </w:r>
    </w:p>
    <w:p w14:paraId="41B61430" w14:textId="77777777" w:rsidR="00B22D90" w:rsidRPr="00FA422B" w:rsidRDefault="00B22D90" w:rsidP="00AC1D76">
      <w:pPr>
        <w:keepNext/>
        <w:keepLines/>
        <w:jc w:val="both"/>
        <w:rPr>
          <w:rFonts w:cs="Tahoma"/>
          <w:sz w:val="20"/>
          <w:szCs w:val="20"/>
        </w:rPr>
      </w:pPr>
    </w:p>
    <w:p w14:paraId="01314FA8" w14:textId="77777777" w:rsidR="00B22D90" w:rsidRPr="00FA422B" w:rsidRDefault="00CA21CB" w:rsidP="00AC1D76">
      <w:pPr>
        <w:keepNext/>
        <w:keepLines/>
        <w:rPr>
          <w:rFonts w:cs="Tahoma"/>
          <w:sz w:val="20"/>
          <w:szCs w:val="20"/>
        </w:rPr>
      </w:pPr>
      <w:r w:rsidRPr="00FA422B">
        <w:rPr>
          <w:rFonts w:cs="Tahoma"/>
          <w:sz w:val="20"/>
          <w:szCs w:val="20"/>
        </w:rPr>
        <w:t xml:space="preserve">Skupna PONUDBENA CENA za šestdeset šolskih dni (za pet avtobusov kategorije M3 brez DDV) </w:t>
      </w:r>
      <w:r w:rsidR="00B22D90" w:rsidRPr="00FA422B">
        <w:rPr>
          <w:rFonts w:cs="Tahoma"/>
          <w:sz w:val="20"/>
          <w:szCs w:val="20"/>
        </w:rPr>
        <w:t xml:space="preserve">je cena, navedena v ponudbi ponudnika (Priloga 2). </w:t>
      </w:r>
    </w:p>
    <w:p w14:paraId="5BC987D1" w14:textId="77777777" w:rsidR="00B22D90" w:rsidRPr="00FA422B" w:rsidRDefault="00B22D90" w:rsidP="00AC1D76">
      <w:pPr>
        <w:keepNext/>
        <w:keepLines/>
        <w:autoSpaceDE w:val="0"/>
        <w:autoSpaceDN w:val="0"/>
        <w:adjustRightInd w:val="0"/>
        <w:jc w:val="both"/>
        <w:rPr>
          <w:rFonts w:cs="Tahoma"/>
          <w:color w:val="000000"/>
          <w:sz w:val="20"/>
          <w:szCs w:val="20"/>
          <w:lang w:eastAsia="en-US"/>
        </w:rPr>
      </w:pPr>
    </w:p>
    <w:p w14:paraId="5D6C4813" w14:textId="77777777" w:rsidR="00FB716C" w:rsidRPr="00FA422B" w:rsidRDefault="00FB716C" w:rsidP="00AC1D76">
      <w:pPr>
        <w:keepNext/>
        <w:keepLines/>
        <w:jc w:val="both"/>
        <w:rPr>
          <w:rFonts w:cs="Tahoma"/>
          <w:b/>
          <w:i/>
          <w:sz w:val="20"/>
          <w:szCs w:val="20"/>
          <w:u w:val="single"/>
        </w:rPr>
      </w:pPr>
      <w:r w:rsidRPr="00FA422B">
        <w:rPr>
          <w:rFonts w:cs="Tahoma"/>
          <w:b/>
          <w:i/>
          <w:sz w:val="20"/>
          <w:szCs w:val="20"/>
          <w:u w:val="single"/>
        </w:rPr>
        <w:t xml:space="preserve">Merilo »družini prijazno podjetje« </w:t>
      </w:r>
    </w:p>
    <w:p w14:paraId="1E15DC78" w14:textId="77777777" w:rsidR="00FB716C" w:rsidRPr="00FA422B" w:rsidRDefault="00FB716C" w:rsidP="00AC1D76">
      <w:pPr>
        <w:keepNext/>
        <w:keepLines/>
        <w:jc w:val="both"/>
        <w:rPr>
          <w:rFonts w:cs="Tahoma"/>
          <w:b/>
          <w:i/>
          <w:sz w:val="20"/>
          <w:szCs w:val="20"/>
          <w:u w:val="single"/>
        </w:rPr>
      </w:pPr>
    </w:p>
    <w:p w14:paraId="47B799B8" w14:textId="77777777" w:rsidR="00FB716C" w:rsidRPr="00FA422B" w:rsidRDefault="00FB716C" w:rsidP="00AC1D76">
      <w:pPr>
        <w:keepNext/>
        <w:keepLines/>
        <w:jc w:val="both"/>
        <w:rPr>
          <w:rFonts w:cs="Tahoma"/>
          <w:sz w:val="20"/>
          <w:szCs w:val="20"/>
        </w:rPr>
      </w:pPr>
      <w:r w:rsidRPr="00FA422B">
        <w:rPr>
          <w:rFonts w:cs="Tahoma"/>
          <w:sz w:val="20"/>
          <w:szCs w:val="20"/>
        </w:rPr>
        <w:t>Gospodarski subjekt, ki ima pridobljen vsaj osnovni certifikat »družini prijazno podjetje« ali enakovreden certifikat, prejme za navedeno merilo (</w:t>
      </w:r>
      <w:proofErr w:type="spellStart"/>
      <w:r w:rsidRPr="00FA422B">
        <w:rPr>
          <w:rFonts w:cs="Tahoma"/>
          <w:sz w:val="20"/>
          <w:szCs w:val="20"/>
        </w:rPr>
        <w:t>Tdpp</w:t>
      </w:r>
      <w:proofErr w:type="spellEnd"/>
      <w:r w:rsidRPr="00FA422B">
        <w:rPr>
          <w:rFonts w:cs="Tahoma"/>
          <w:sz w:val="20"/>
          <w:szCs w:val="20"/>
        </w:rPr>
        <w:t xml:space="preserve">) dodatne tri (3) točke, v nasprotnem primeru pa 0 točk. </w:t>
      </w:r>
    </w:p>
    <w:p w14:paraId="69911589" w14:textId="77777777" w:rsidR="00FB716C" w:rsidRPr="00FA422B" w:rsidRDefault="00FB716C" w:rsidP="00AC1D76">
      <w:pPr>
        <w:keepNext/>
        <w:keepLines/>
        <w:jc w:val="both"/>
        <w:rPr>
          <w:rFonts w:cs="Tahoma"/>
          <w:sz w:val="20"/>
          <w:szCs w:val="20"/>
        </w:rPr>
      </w:pPr>
    </w:p>
    <w:p w14:paraId="7DF425F9" w14:textId="77777777" w:rsidR="00FB716C" w:rsidRPr="00FA422B" w:rsidRDefault="00FB716C" w:rsidP="00AC1D76">
      <w:pPr>
        <w:keepNext/>
        <w:keepLines/>
        <w:jc w:val="both"/>
        <w:rPr>
          <w:rFonts w:cs="Tahoma"/>
          <w:sz w:val="20"/>
          <w:szCs w:val="20"/>
        </w:rPr>
      </w:pPr>
      <w:r w:rsidRPr="00FA422B">
        <w:rPr>
          <w:rFonts w:cs="Tahoma"/>
          <w:sz w:val="20"/>
          <w:szCs w:val="20"/>
        </w:rPr>
        <w:t>Enakovreden certifikat je vsak certifikat ali drugo dokazilo oz. listina, izdan/o s strani zunanje neodvisne organizacije, iz katerega je razvidno, da ima ponudnik sprejete ukrepe, s katerimi ima zagotovljen vsaj enak ali bolj strog sistem, kot je predpisan s predmetnim certifikatom (npr. pridobljen vsaj pristopni certifikat »Družbeno odgovoren delodajalec pridobljen na področju usklajevanja zasebnega, družinskega in poklicnega življenja«.)</w:t>
      </w:r>
    </w:p>
    <w:p w14:paraId="1A61AF4E" w14:textId="77777777" w:rsidR="00FB716C" w:rsidRPr="00FA422B" w:rsidRDefault="00FB716C" w:rsidP="00AC1D76">
      <w:pPr>
        <w:keepNext/>
        <w:keepLines/>
        <w:jc w:val="both"/>
        <w:rPr>
          <w:rFonts w:cs="Tahoma"/>
          <w:sz w:val="20"/>
          <w:szCs w:val="20"/>
        </w:rPr>
      </w:pPr>
    </w:p>
    <w:p w14:paraId="308F01E7" w14:textId="77777777" w:rsidR="00FB716C" w:rsidRPr="00FA422B" w:rsidRDefault="00FB716C" w:rsidP="00AC1D76">
      <w:pPr>
        <w:keepNext/>
        <w:keepLines/>
        <w:jc w:val="both"/>
        <w:rPr>
          <w:rFonts w:cs="Tahoma"/>
          <w:sz w:val="20"/>
          <w:szCs w:val="20"/>
        </w:rPr>
      </w:pPr>
      <w:r w:rsidRPr="00FA422B">
        <w:rPr>
          <w:rFonts w:cs="Tahoma"/>
          <w:sz w:val="20"/>
          <w:szCs w:val="20"/>
        </w:rPr>
        <w:t xml:space="preserve">S certifikatom »Družini prijazno podjetje« se zasleduje cilj, da so ukrepi, ki jih izvede prijavitelj za pridobitev certifikata, namenjeni zagotavljanju izboljšanja upravljanja delovnih procesov ter kakovosti delovnega okolja za boljše usklajevanje poklicnega in družinskega življenja zaposlenih in s tem tudi dostojnega dela. </w:t>
      </w:r>
    </w:p>
    <w:p w14:paraId="7948C817" w14:textId="77777777" w:rsidR="00FB716C" w:rsidRPr="00FA422B" w:rsidRDefault="00FB716C" w:rsidP="00AC1D76">
      <w:pPr>
        <w:keepNext/>
        <w:keepLines/>
        <w:jc w:val="both"/>
        <w:rPr>
          <w:rFonts w:cs="Tahoma"/>
          <w:sz w:val="20"/>
          <w:szCs w:val="20"/>
        </w:rPr>
      </w:pPr>
    </w:p>
    <w:p w14:paraId="78311E00" w14:textId="77777777" w:rsidR="00FB716C" w:rsidRPr="00FA422B" w:rsidRDefault="00FB716C" w:rsidP="00AC1D76">
      <w:pPr>
        <w:keepNext/>
        <w:keepLines/>
        <w:jc w:val="both"/>
        <w:rPr>
          <w:rFonts w:cs="Tahoma"/>
          <w:sz w:val="20"/>
          <w:szCs w:val="20"/>
        </w:rPr>
      </w:pPr>
      <w:r w:rsidRPr="00FA422B">
        <w:rPr>
          <w:rFonts w:cs="Tahoma"/>
          <w:sz w:val="20"/>
          <w:szCs w:val="20"/>
        </w:rPr>
        <w:lastRenderedPageBreak/>
        <w:t xml:space="preserve">Katalog ukrepov, s katerimi je mogoče uresničevati predmetni cilj, obsega številne in raznovrstne ukrepe, ki so razdeljeni na osem področij ukrepanja in so javno dostopni na spletni strani: </w:t>
      </w:r>
      <w:hyperlink r:id="rId11" w:history="1">
        <w:r w:rsidRPr="00FA422B">
          <w:rPr>
            <w:rFonts w:cs="Tahoma"/>
            <w:color w:val="0000FF"/>
            <w:sz w:val="20"/>
            <w:szCs w:val="20"/>
            <w:u w:val="single"/>
          </w:rPr>
          <w:t>http://www.certifikatdpp.si/o-certifikatu/katalog-ukrepov/</w:t>
        </w:r>
      </w:hyperlink>
      <w:r w:rsidRPr="00FA422B">
        <w:rPr>
          <w:rFonts w:cs="Tahoma"/>
          <w:sz w:val="20"/>
          <w:szCs w:val="20"/>
        </w:rPr>
        <w:t>.</w:t>
      </w:r>
    </w:p>
    <w:p w14:paraId="0F58EBC0" w14:textId="77777777" w:rsidR="00FB716C" w:rsidRPr="00FA422B" w:rsidRDefault="00FB716C" w:rsidP="00AC1D76">
      <w:pPr>
        <w:keepNext/>
        <w:keepLines/>
        <w:jc w:val="both"/>
        <w:rPr>
          <w:rFonts w:cs="Tahoma"/>
          <w:sz w:val="20"/>
          <w:szCs w:val="20"/>
        </w:rPr>
      </w:pPr>
    </w:p>
    <w:p w14:paraId="6158E111" w14:textId="77777777" w:rsidR="00FB716C" w:rsidRPr="00FA422B" w:rsidRDefault="00FB716C" w:rsidP="00AC1D76">
      <w:pPr>
        <w:keepNext/>
        <w:keepLines/>
        <w:jc w:val="both"/>
        <w:rPr>
          <w:rFonts w:cs="Tahoma"/>
          <w:sz w:val="20"/>
          <w:szCs w:val="20"/>
        </w:rPr>
      </w:pPr>
      <w:r w:rsidRPr="00FA422B">
        <w:rPr>
          <w:rFonts w:cs="Tahoma"/>
          <w:sz w:val="20"/>
          <w:szCs w:val="20"/>
        </w:rPr>
        <w:t>Ponudnik fotokopijo pridobljenega vsaj osnovnega certifikata »Družini prijazno podjetje« ali enakovrednega certifikata predloži k ponudbi (Priloga 2).</w:t>
      </w:r>
    </w:p>
    <w:p w14:paraId="29BF2B7C" w14:textId="77777777" w:rsidR="00FB716C" w:rsidRPr="00FA422B" w:rsidRDefault="00FB716C" w:rsidP="00AC1D76">
      <w:pPr>
        <w:keepNext/>
        <w:keepLines/>
        <w:jc w:val="both"/>
        <w:rPr>
          <w:rFonts w:cs="Tahoma"/>
          <w:sz w:val="20"/>
          <w:szCs w:val="20"/>
        </w:rPr>
      </w:pPr>
    </w:p>
    <w:p w14:paraId="25F3F383" w14:textId="77777777" w:rsidR="00FB716C" w:rsidRPr="00FA422B" w:rsidRDefault="00FB716C" w:rsidP="00AC1D76">
      <w:pPr>
        <w:keepNext/>
        <w:keepLines/>
        <w:jc w:val="both"/>
        <w:rPr>
          <w:rFonts w:cs="Tahoma"/>
          <w:bCs/>
          <w:sz w:val="20"/>
          <w:szCs w:val="20"/>
        </w:rPr>
      </w:pPr>
      <w:r w:rsidRPr="00FA422B">
        <w:rPr>
          <w:rFonts w:cs="Tahoma"/>
          <w:sz w:val="20"/>
          <w:szCs w:val="20"/>
        </w:rPr>
        <w:t xml:space="preserve">V primeru skupne ponudbe, ponudbe s podizvajalci ali v primeru, da gospodarski subjekt uporabi zmogljivosti drugih gospodarskih subjektov, </w:t>
      </w:r>
      <w:r w:rsidRPr="00FA422B">
        <w:rPr>
          <w:rFonts w:cs="Tahoma"/>
          <w:bCs/>
          <w:sz w:val="20"/>
          <w:szCs w:val="20"/>
        </w:rPr>
        <w:t xml:space="preserve">v skladu z 81. členom ZJN-3, gospodarski subjekt prejme dodatne točke za navedeno merilo le, če imajo vsi gospodarski subjekti, navedeni v ponudbi, ki bodo izvajali storitve, ki so predmet javnega naročila (ponudnik, posamezni član iz skupine ponudnikov, podizvajalec in drug subjekt, katere zmogljivosti bo pri izvedbi javnega naročila uporabljal ponudnik) pridobljen </w:t>
      </w:r>
      <w:r w:rsidRPr="00FA422B">
        <w:rPr>
          <w:rFonts w:cs="Tahoma"/>
          <w:sz w:val="20"/>
          <w:szCs w:val="20"/>
        </w:rPr>
        <w:t>vsaj osnovni certifikat »družini prijazno podjetje« ali enakovreden certifikat.</w:t>
      </w:r>
    </w:p>
    <w:p w14:paraId="1AD1BCA9" w14:textId="77777777" w:rsidR="00566B58" w:rsidRPr="00FA422B" w:rsidRDefault="00566B58" w:rsidP="00AC1D76">
      <w:pPr>
        <w:keepNext/>
        <w:keepLines/>
        <w:autoSpaceDE w:val="0"/>
        <w:autoSpaceDN w:val="0"/>
        <w:adjustRightInd w:val="0"/>
        <w:jc w:val="both"/>
        <w:rPr>
          <w:rFonts w:cs="Tahoma"/>
          <w:color w:val="000000"/>
          <w:sz w:val="20"/>
          <w:szCs w:val="20"/>
          <w:lang w:eastAsia="en-US"/>
        </w:rPr>
      </w:pPr>
    </w:p>
    <w:p w14:paraId="7B3F7196" w14:textId="77777777" w:rsidR="00201EFB" w:rsidRPr="00FA422B" w:rsidRDefault="00E06C35" w:rsidP="00AC1D76">
      <w:pPr>
        <w:keepNext/>
        <w:keepLines/>
        <w:numPr>
          <w:ilvl w:val="0"/>
          <w:numId w:val="3"/>
        </w:numPr>
        <w:jc w:val="both"/>
        <w:rPr>
          <w:rFonts w:cs="Tahoma"/>
          <w:b/>
        </w:rPr>
      </w:pPr>
      <w:r w:rsidRPr="00FA422B">
        <w:rPr>
          <w:rFonts w:cs="Tahoma"/>
          <w:b/>
        </w:rPr>
        <w:t>NAVODILA ZA IZDELAVO PONUDBE</w:t>
      </w:r>
      <w:r w:rsidR="00201EFB" w:rsidRPr="00FA422B">
        <w:rPr>
          <w:rFonts w:cs="Tahoma"/>
          <w:b/>
        </w:rPr>
        <w:t xml:space="preserve"> </w:t>
      </w:r>
    </w:p>
    <w:p w14:paraId="4BF591A9" w14:textId="77777777" w:rsidR="00201EFB" w:rsidRPr="00FA422B" w:rsidRDefault="00201EFB" w:rsidP="00AC1D76">
      <w:pPr>
        <w:keepNext/>
        <w:keepLines/>
        <w:jc w:val="both"/>
        <w:rPr>
          <w:rFonts w:cs="Tahoma"/>
          <w:sz w:val="20"/>
          <w:szCs w:val="20"/>
        </w:rPr>
      </w:pPr>
    </w:p>
    <w:p w14:paraId="26E1D823" w14:textId="77777777" w:rsidR="009350CD" w:rsidRPr="00FA422B" w:rsidRDefault="009350CD" w:rsidP="00AC1D76">
      <w:pPr>
        <w:keepNext/>
        <w:keepLines/>
        <w:numPr>
          <w:ilvl w:val="1"/>
          <w:numId w:val="3"/>
        </w:numPr>
        <w:jc w:val="both"/>
        <w:rPr>
          <w:rFonts w:cs="Tahoma"/>
          <w:b/>
          <w:sz w:val="20"/>
          <w:szCs w:val="20"/>
        </w:rPr>
      </w:pPr>
      <w:r w:rsidRPr="00FA422B">
        <w:rPr>
          <w:rFonts w:cs="Tahoma"/>
          <w:b/>
          <w:sz w:val="20"/>
          <w:szCs w:val="20"/>
        </w:rPr>
        <w:t>Splošna navodila za predložitev ponudbe</w:t>
      </w:r>
    </w:p>
    <w:p w14:paraId="412D8517" w14:textId="77777777" w:rsidR="009350CD" w:rsidRPr="00FA422B" w:rsidRDefault="009350CD" w:rsidP="00AC1D76">
      <w:pPr>
        <w:keepNext/>
        <w:keepLines/>
        <w:jc w:val="both"/>
        <w:rPr>
          <w:rFonts w:cs="Tahoma"/>
          <w:sz w:val="20"/>
          <w:szCs w:val="20"/>
        </w:rPr>
      </w:pPr>
    </w:p>
    <w:p w14:paraId="0A579D0C" w14:textId="77777777" w:rsidR="00C13BCF" w:rsidRPr="00FA422B" w:rsidRDefault="00C13BCF" w:rsidP="00AC1D76">
      <w:pPr>
        <w:keepNext/>
        <w:keepLines/>
        <w:tabs>
          <w:tab w:val="left" w:pos="142"/>
        </w:tabs>
        <w:jc w:val="both"/>
        <w:rPr>
          <w:rFonts w:cs="Tahoma"/>
          <w:sz w:val="20"/>
          <w:szCs w:val="20"/>
          <w:lang w:val="x-none"/>
        </w:rPr>
      </w:pPr>
      <w:r w:rsidRPr="00FA422B">
        <w:rPr>
          <w:rFonts w:cs="Tahoma"/>
          <w:sz w:val="20"/>
          <w:szCs w:val="20"/>
          <w:lang w:val="x-none"/>
        </w:rPr>
        <w:t xml:space="preserve">Ponudniki morajo ponudbe predložiti v informacijski sistem e-JN (v nadaljevanju: sistem e-JN) na spletnem naslovu </w:t>
      </w:r>
      <w:hyperlink r:id="rId12" w:history="1">
        <w:r w:rsidRPr="00FA422B">
          <w:rPr>
            <w:rFonts w:cs="Tahoma"/>
            <w:color w:val="0000FF"/>
            <w:sz w:val="20"/>
            <w:szCs w:val="20"/>
            <w:u w:val="single"/>
            <w:lang w:val="x-none"/>
          </w:rPr>
          <w:t>https://ejn.gov.si</w:t>
        </w:r>
      </w:hyperlink>
      <w:r w:rsidRPr="00FA422B">
        <w:rPr>
          <w:rFonts w:cs="Tahoma"/>
          <w:sz w:val="20"/>
          <w:szCs w:val="20"/>
          <w:lang w:val="x-none"/>
        </w:rPr>
        <w:t xml:space="preserve">, v skladu s točko 3 dokumenta Navodila za uporabo informacijskega sistema e-JN: PONUDNIKI, ki je del te razpisne dokumentacije in objavljen na spletnem naslovu </w:t>
      </w:r>
      <w:hyperlink r:id="rId13" w:history="1">
        <w:r w:rsidRPr="00FA422B">
          <w:rPr>
            <w:rFonts w:cs="Tahoma"/>
            <w:color w:val="0000FF"/>
            <w:sz w:val="20"/>
            <w:szCs w:val="20"/>
            <w:u w:val="single"/>
            <w:lang w:val="x-none"/>
          </w:rPr>
          <w:t>https://ejn.gov.si</w:t>
        </w:r>
      </w:hyperlink>
      <w:r w:rsidRPr="00FA422B">
        <w:rPr>
          <w:rFonts w:cs="Tahoma"/>
          <w:sz w:val="20"/>
          <w:szCs w:val="20"/>
          <w:lang w:val="x-none"/>
        </w:rPr>
        <w:t>.</w:t>
      </w:r>
    </w:p>
    <w:p w14:paraId="5E309918" w14:textId="77777777" w:rsidR="00C13BCF" w:rsidRPr="00FA422B" w:rsidRDefault="00C13BCF" w:rsidP="00AC1D76">
      <w:pPr>
        <w:keepNext/>
        <w:keepLines/>
        <w:tabs>
          <w:tab w:val="left" w:pos="142"/>
        </w:tabs>
        <w:jc w:val="both"/>
        <w:rPr>
          <w:rFonts w:cs="Tahoma"/>
          <w:sz w:val="20"/>
          <w:szCs w:val="20"/>
          <w:lang w:val="x-none"/>
        </w:rPr>
      </w:pPr>
    </w:p>
    <w:p w14:paraId="096E0F5B" w14:textId="77777777" w:rsidR="00C13BCF" w:rsidRPr="00FA422B" w:rsidRDefault="00C13BCF" w:rsidP="00AC1D76">
      <w:pPr>
        <w:keepNext/>
        <w:keepLines/>
        <w:tabs>
          <w:tab w:val="left" w:pos="142"/>
        </w:tabs>
        <w:jc w:val="both"/>
        <w:rPr>
          <w:rFonts w:cs="Tahoma"/>
          <w:sz w:val="20"/>
          <w:szCs w:val="20"/>
          <w:lang w:val="x-none"/>
        </w:rPr>
      </w:pPr>
      <w:r w:rsidRPr="00FA422B">
        <w:rPr>
          <w:rFonts w:cs="Tahoma"/>
          <w:sz w:val="20"/>
          <w:szCs w:val="20"/>
          <w:lang w:val="x-none"/>
        </w:rPr>
        <w:t xml:space="preserve">Ponudnik se mora pred oddajo ponudbe registrirati na spletnem naslovu </w:t>
      </w:r>
      <w:hyperlink r:id="rId14" w:history="1">
        <w:r w:rsidRPr="00FA422B">
          <w:rPr>
            <w:rFonts w:cs="Tahoma"/>
            <w:color w:val="0000FF"/>
            <w:sz w:val="20"/>
            <w:szCs w:val="20"/>
            <w:u w:val="single"/>
            <w:lang w:val="x-none"/>
          </w:rPr>
          <w:t>https://ejn.gov.si</w:t>
        </w:r>
      </w:hyperlink>
      <w:r w:rsidRPr="00FA422B">
        <w:rPr>
          <w:rFonts w:cs="Tahoma"/>
          <w:sz w:val="20"/>
          <w:szCs w:val="20"/>
          <w:lang w:val="x-none"/>
        </w:rPr>
        <w:t>, v skladu z Navodili za uporabo informacijskega sistema e-JN. Če je ponudnik že registriran v sistem e-JN, se v aplikacijo prijavi na istem naslovu.</w:t>
      </w:r>
    </w:p>
    <w:p w14:paraId="5E4FBD2B" w14:textId="77777777" w:rsidR="00C13BCF" w:rsidRPr="00FA422B" w:rsidRDefault="00C13BCF" w:rsidP="00AC1D76">
      <w:pPr>
        <w:keepNext/>
        <w:keepLines/>
        <w:tabs>
          <w:tab w:val="left" w:pos="142"/>
        </w:tabs>
        <w:jc w:val="both"/>
        <w:rPr>
          <w:rFonts w:cs="Tahoma"/>
          <w:sz w:val="20"/>
          <w:szCs w:val="20"/>
          <w:lang w:val="x-none"/>
        </w:rPr>
      </w:pPr>
    </w:p>
    <w:p w14:paraId="341913C8" w14:textId="77777777" w:rsidR="00C13BCF" w:rsidRPr="00FA422B" w:rsidRDefault="00C13BCF" w:rsidP="00AC1D76">
      <w:pPr>
        <w:keepNext/>
        <w:keepLines/>
        <w:tabs>
          <w:tab w:val="left" w:pos="142"/>
        </w:tabs>
        <w:jc w:val="both"/>
        <w:rPr>
          <w:rFonts w:cs="Tahoma"/>
          <w:sz w:val="20"/>
          <w:szCs w:val="20"/>
          <w:lang w:val="x-none"/>
        </w:rPr>
      </w:pPr>
      <w:r w:rsidRPr="00FA422B">
        <w:rPr>
          <w:rFonts w:cs="Tahoma"/>
          <w:sz w:val="20"/>
          <w:szCs w:val="20"/>
          <w:lang w:val="x-none"/>
        </w:rPr>
        <w:t>Uporabnik ponudnika, ki je v sistemu e-JN pooblaščen za oddajanje ponudb, ponudbo odda s klikom na gumb »Oddaj«. Sistem e-JN ob oddaji ponudb zabeleži identiteto uporabnika in čas oddaje ponudbe. Uporabnik z dejanjem oddaje ponudbe izkaže in izjavi voljo v imenu ponudnika oddati zavezujočo ponudbo (18. člen Obligacijskega zakonika</w:t>
      </w:r>
      <w:r w:rsidRPr="00FA422B">
        <w:rPr>
          <w:rFonts w:cs="Tahoma"/>
          <w:sz w:val="20"/>
          <w:szCs w:val="20"/>
        </w:rPr>
        <w:t xml:space="preserve"> (Ur. l. RS, št. 97/07 – uradno prečiščeno besedilo, 64/16 – </w:t>
      </w:r>
      <w:proofErr w:type="spellStart"/>
      <w:r w:rsidRPr="00FA422B">
        <w:rPr>
          <w:rFonts w:cs="Tahoma"/>
          <w:sz w:val="20"/>
          <w:szCs w:val="20"/>
        </w:rPr>
        <w:t>odl</w:t>
      </w:r>
      <w:proofErr w:type="spellEnd"/>
      <w:r w:rsidRPr="00FA422B">
        <w:rPr>
          <w:rFonts w:cs="Tahoma"/>
          <w:sz w:val="20"/>
          <w:szCs w:val="20"/>
        </w:rPr>
        <w:t>. US in 20/18 – OROZ631)</w:t>
      </w:r>
      <w:r w:rsidRPr="00FA422B">
        <w:rPr>
          <w:rFonts w:cs="Tahoma"/>
          <w:sz w:val="20"/>
          <w:szCs w:val="20"/>
          <w:lang w:val="x-none"/>
        </w:rPr>
        <w:t>). Z oddajo ponudbe je le-ta zavezujoča za čas, naveden v ponudbi, razen če jo uporabnik ponudnika umakne ali spremeni pred potekom roka za oddajo ponudb.</w:t>
      </w:r>
    </w:p>
    <w:p w14:paraId="4118AE7B" w14:textId="77777777" w:rsidR="003C7E08" w:rsidRPr="00FA422B" w:rsidRDefault="003C7E08" w:rsidP="00AC1D76">
      <w:pPr>
        <w:keepNext/>
        <w:keepLines/>
        <w:tabs>
          <w:tab w:val="left" w:pos="142"/>
        </w:tabs>
        <w:jc w:val="both"/>
        <w:rPr>
          <w:rFonts w:cs="Tahoma"/>
          <w:sz w:val="20"/>
          <w:szCs w:val="20"/>
        </w:rPr>
      </w:pPr>
    </w:p>
    <w:p w14:paraId="6AEA81D1" w14:textId="77777777" w:rsidR="00C13BCF" w:rsidRPr="00FA422B" w:rsidRDefault="00C13BCF" w:rsidP="00AC1D76">
      <w:pPr>
        <w:keepNext/>
        <w:keepLines/>
        <w:numPr>
          <w:ilvl w:val="1"/>
          <w:numId w:val="3"/>
        </w:numPr>
        <w:jc w:val="both"/>
        <w:rPr>
          <w:rFonts w:cs="Tahoma"/>
          <w:b/>
          <w:sz w:val="20"/>
          <w:szCs w:val="20"/>
        </w:rPr>
      </w:pPr>
      <w:r w:rsidRPr="00FA422B">
        <w:rPr>
          <w:rFonts w:cs="Tahoma"/>
          <w:b/>
          <w:sz w:val="20"/>
          <w:szCs w:val="20"/>
        </w:rPr>
        <w:t>Rok za predložitev ponudb in javno odpiranje ponudb</w:t>
      </w:r>
    </w:p>
    <w:p w14:paraId="418326A9" w14:textId="77777777" w:rsidR="00C13BCF" w:rsidRPr="00FA422B" w:rsidRDefault="00C13BCF" w:rsidP="00AC1D76">
      <w:pPr>
        <w:keepNext/>
        <w:keepLines/>
        <w:jc w:val="both"/>
        <w:rPr>
          <w:rFonts w:cs="Tahoma"/>
          <w:sz w:val="20"/>
          <w:szCs w:val="20"/>
        </w:rPr>
      </w:pPr>
    </w:p>
    <w:p w14:paraId="5F6F056C" w14:textId="0F38E178" w:rsidR="00C13BCF" w:rsidRPr="00FA422B" w:rsidRDefault="00C13BCF" w:rsidP="00AC1D76">
      <w:pPr>
        <w:keepNext/>
        <w:keepLines/>
        <w:tabs>
          <w:tab w:val="left" w:pos="142"/>
        </w:tabs>
        <w:jc w:val="both"/>
        <w:rPr>
          <w:rFonts w:cs="Tahoma"/>
          <w:sz w:val="20"/>
          <w:szCs w:val="20"/>
        </w:rPr>
      </w:pPr>
      <w:r w:rsidRPr="00FA422B">
        <w:rPr>
          <w:rFonts w:cs="Tahoma"/>
          <w:sz w:val="20"/>
          <w:szCs w:val="20"/>
        </w:rPr>
        <w:t xml:space="preserve">Ponudba se šteje za pravočasno oddano, če jo naročnik prejme preko sistema e-JN </w:t>
      </w:r>
      <w:hyperlink r:id="rId15" w:history="1">
        <w:r w:rsidRPr="00FA422B">
          <w:rPr>
            <w:rFonts w:ascii="Arial" w:eastAsia="Calibri" w:hAnsi="Arial" w:cs="Arial"/>
            <w:color w:val="0000FF"/>
            <w:sz w:val="20"/>
            <w:szCs w:val="20"/>
            <w:u w:val="single"/>
          </w:rPr>
          <w:t>https://ejn.gov.si</w:t>
        </w:r>
      </w:hyperlink>
      <w:r w:rsidRPr="00FA422B">
        <w:rPr>
          <w:rFonts w:cs="Tahoma"/>
          <w:sz w:val="20"/>
          <w:szCs w:val="20"/>
        </w:rPr>
        <w:t xml:space="preserve"> </w:t>
      </w:r>
      <w:r w:rsidR="00087D7A" w:rsidRPr="00FA422B">
        <w:rPr>
          <w:rFonts w:cs="Tahoma"/>
          <w:b/>
          <w:sz w:val="20"/>
          <w:szCs w:val="20"/>
        </w:rPr>
        <w:t>najkas</w:t>
      </w:r>
      <w:r w:rsidR="009E1E7D" w:rsidRPr="00FA422B">
        <w:rPr>
          <w:rFonts w:cs="Tahoma"/>
          <w:b/>
          <w:sz w:val="20"/>
          <w:szCs w:val="20"/>
        </w:rPr>
        <w:t xml:space="preserve">neje do </w:t>
      </w:r>
      <w:r w:rsidR="00A6482F">
        <w:rPr>
          <w:rFonts w:cs="Tahoma"/>
          <w:b/>
          <w:sz w:val="20"/>
          <w:szCs w:val="20"/>
        </w:rPr>
        <w:t>3</w:t>
      </w:r>
      <w:r w:rsidR="003151A6" w:rsidRPr="00FA422B">
        <w:rPr>
          <w:rFonts w:cs="Tahoma"/>
          <w:b/>
          <w:sz w:val="20"/>
          <w:szCs w:val="20"/>
        </w:rPr>
        <w:t xml:space="preserve">. </w:t>
      </w:r>
      <w:r w:rsidR="00A6482F">
        <w:rPr>
          <w:rFonts w:cs="Tahoma"/>
          <w:b/>
          <w:sz w:val="20"/>
          <w:szCs w:val="20"/>
        </w:rPr>
        <w:t>10</w:t>
      </w:r>
      <w:r w:rsidR="00D23D18" w:rsidRPr="00FA422B">
        <w:rPr>
          <w:rFonts w:cs="Tahoma"/>
          <w:b/>
          <w:sz w:val="20"/>
          <w:szCs w:val="20"/>
        </w:rPr>
        <w:t>. 2024</w:t>
      </w:r>
      <w:r w:rsidRPr="00FA422B">
        <w:rPr>
          <w:rFonts w:cs="Tahoma"/>
          <w:b/>
          <w:i/>
          <w:sz w:val="20"/>
          <w:szCs w:val="20"/>
        </w:rPr>
        <w:t xml:space="preserve"> </w:t>
      </w:r>
      <w:r w:rsidR="0001201B" w:rsidRPr="00FA422B">
        <w:rPr>
          <w:rFonts w:cs="Tahoma"/>
          <w:b/>
          <w:sz w:val="20"/>
          <w:szCs w:val="20"/>
        </w:rPr>
        <w:t>do 10</w:t>
      </w:r>
      <w:r w:rsidRPr="00FA422B">
        <w:rPr>
          <w:rFonts w:cs="Tahoma"/>
          <w:b/>
          <w:sz w:val="20"/>
          <w:szCs w:val="20"/>
        </w:rPr>
        <w:t>.00</w:t>
      </w:r>
      <w:r w:rsidRPr="00FA422B">
        <w:rPr>
          <w:rFonts w:cs="Tahoma"/>
          <w:sz w:val="20"/>
          <w:szCs w:val="20"/>
        </w:rPr>
        <w:t xml:space="preserve"> </w:t>
      </w:r>
      <w:r w:rsidRPr="00FA422B">
        <w:rPr>
          <w:rFonts w:cs="Tahoma"/>
          <w:b/>
          <w:sz w:val="20"/>
          <w:szCs w:val="20"/>
        </w:rPr>
        <w:t>ure</w:t>
      </w:r>
      <w:r w:rsidRPr="00FA422B">
        <w:rPr>
          <w:rFonts w:cs="Tahoma"/>
          <w:sz w:val="20"/>
          <w:szCs w:val="20"/>
        </w:rPr>
        <w:t>. Za oddano ponudbo se šteje ponudba, ki je v informacijskem sistemu e-JN označena s statusom »ODDANO«. Ponudnik nosi vse stroške priprave in predložitve ponudbe.</w:t>
      </w:r>
    </w:p>
    <w:p w14:paraId="412FECE1" w14:textId="77777777" w:rsidR="00C13BCF" w:rsidRPr="00FA422B" w:rsidRDefault="00C13BCF" w:rsidP="00AC1D76">
      <w:pPr>
        <w:keepNext/>
        <w:keepLines/>
        <w:jc w:val="both"/>
        <w:rPr>
          <w:rFonts w:cs="Tahoma"/>
          <w:b/>
          <w:sz w:val="20"/>
          <w:szCs w:val="20"/>
        </w:rPr>
      </w:pPr>
    </w:p>
    <w:p w14:paraId="669F5C1D" w14:textId="77777777" w:rsidR="00C13BCF" w:rsidRPr="00FA422B" w:rsidRDefault="00C13BCF" w:rsidP="00AC1D76">
      <w:pPr>
        <w:keepNext/>
        <w:keepLines/>
        <w:tabs>
          <w:tab w:val="left" w:pos="142"/>
        </w:tabs>
        <w:jc w:val="both"/>
        <w:rPr>
          <w:rFonts w:cs="Tahoma"/>
          <w:sz w:val="20"/>
          <w:szCs w:val="20"/>
        </w:rPr>
      </w:pPr>
      <w:r w:rsidRPr="00FA422B">
        <w:rPr>
          <w:rFonts w:cs="Tahoma"/>
          <w:sz w:val="20"/>
          <w:szCs w:val="20"/>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0A9D9F5A" w14:textId="77777777" w:rsidR="00C13BCF" w:rsidRPr="00FA422B" w:rsidRDefault="00C13BCF" w:rsidP="00AC1D76">
      <w:pPr>
        <w:keepNext/>
        <w:keepLines/>
        <w:tabs>
          <w:tab w:val="left" w:pos="142"/>
        </w:tabs>
        <w:jc w:val="both"/>
        <w:rPr>
          <w:rFonts w:cs="Tahoma"/>
          <w:sz w:val="20"/>
          <w:szCs w:val="20"/>
        </w:rPr>
      </w:pPr>
    </w:p>
    <w:p w14:paraId="5BF6F8DD" w14:textId="77777777" w:rsidR="00C13BCF" w:rsidRPr="00FA422B" w:rsidRDefault="00C13BCF" w:rsidP="00AC1D76">
      <w:pPr>
        <w:keepNext/>
        <w:keepLines/>
        <w:tabs>
          <w:tab w:val="left" w:pos="142"/>
        </w:tabs>
        <w:jc w:val="both"/>
        <w:rPr>
          <w:rFonts w:cs="Tahoma"/>
          <w:sz w:val="20"/>
          <w:szCs w:val="20"/>
        </w:rPr>
      </w:pPr>
      <w:r w:rsidRPr="00FA422B">
        <w:rPr>
          <w:rFonts w:cs="Tahoma"/>
          <w:sz w:val="20"/>
          <w:szCs w:val="20"/>
        </w:rPr>
        <w:t>Po preteku roka za predložitev ponudb ponudbe ne bo več mogoče oddati.</w:t>
      </w:r>
    </w:p>
    <w:p w14:paraId="2CB626D4" w14:textId="77777777" w:rsidR="00C13BCF" w:rsidRPr="00FA422B" w:rsidRDefault="00C13BCF" w:rsidP="00AC1D76">
      <w:pPr>
        <w:keepNext/>
        <w:keepLines/>
        <w:tabs>
          <w:tab w:val="left" w:pos="142"/>
        </w:tabs>
        <w:jc w:val="both"/>
        <w:rPr>
          <w:rFonts w:cs="Tahoma"/>
          <w:sz w:val="20"/>
          <w:szCs w:val="20"/>
        </w:rPr>
      </w:pPr>
    </w:p>
    <w:p w14:paraId="62FC661C" w14:textId="77777777" w:rsidR="00C13BCF" w:rsidRPr="00FA422B" w:rsidRDefault="00C13BCF" w:rsidP="00AC1D76">
      <w:pPr>
        <w:keepNext/>
        <w:keepLines/>
        <w:tabs>
          <w:tab w:val="left" w:pos="142"/>
        </w:tabs>
        <w:jc w:val="both"/>
        <w:rPr>
          <w:rFonts w:cs="Tahoma"/>
          <w:i/>
          <w:sz w:val="20"/>
          <w:szCs w:val="20"/>
        </w:rPr>
      </w:pPr>
      <w:r w:rsidRPr="00FA422B">
        <w:rPr>
          <w:rFonts w:cs="Tahoma"/>
          <w:sz w:val="20"/>
          <w:szCs w:val="20"/>
        </w:rPr>
        <w:t xml:space="preserve">Dostop do povezave za oddajo elektronske ponudbe v tem postopku javnega naročila je ponudnikom na voljo </w:t>
      </w:r>
      <w:r w:rsidRPr="00FA422B">
        <w:rPr>
          <w:rFonts w:cs="Tahoma"/>
          <w:sz w:val="20"/>
          <w:szCs w:val="20"/>
          <w:u w:val="single"/>
        </w:rPr>
        <w:t xml:space="preserve">v predmetnem Obvestilu o javnem naročilu Portala JN </w:t>
      </w:r>
      <w:r w:rsidRPr="00FA422B">
        <w:rPr>
          <w:rFonts w:cs="Tahoma"/>
          <w:b/>
          <w:sz w:val="20"/>
          <w:szCs w:val="20"/>
          <w:u w:val="single"/>
        </w:rPr>
        <w:t>v razdelku »1.3 Sporočanje«</w:t>
      </w:r>
      <w:r w:rsidRPr="00FA422B">
        <w:rPr>
          <w:rFonts w:cs="Tahoma"/>
          <w:sz w:val="20"/>
          <w:szCs w:val="20"/>
        </w:rPr>
        <w:t xml:space="preserve">. </w:t>
      </w:r>
    </w:p>
    <w:p w14:paraId="07E62AE0" w14:textId="77777777" w:rsidR="00D12FE5" w:rsidRPr="00FA422B" w:rsidRDefault="00D12FE5" w:rsidP="00AC1D76">
      <w:pPr>
        <w:keepNext/>
        <w:keepLines/>
        <w:jc w:val="both"/>
        <w:rPr>
          <w:rFonts w:cs="Tahoma"/>
          <w:sz w:val="20"/>
          <w:szCs w:val="20"/>
        </w:rPr>
      </w:pPr>
    </w:p>
    <w:p w14:paraId="240779AA" w14:textId="77777777" w:rsidR="00E66247" w:rsidRPr="00FA422B" w:rsidRDefault="00E66247" w:rsidP="00AC1D76">
      <w:pPr>
        <w:keepNext/>
        <w:keepLines/>
        <w:jc w:val="both"/>
        <w:rPr>
          <w:rFonts w:cs="Tahoma"/>
          <w:sz w:val="20"/>
          <w:szCs w:val="20"/>
        </w:rPr>
      </w:pPr>
      <w:r w:rsidRPr="00FA422B">
        <w:rPr>
          <w:rFonts w:cs="Tahoma"/>
          <w:sz w:val="20"/>
          <w:szCs w:val="20"/>
        </w:rPr>
        <w:t>Javno odpiranje ponudb poteka avtomatično, in sicer na način, da informac</w:t>
      </w:r>
      <w:r w:rsidR="00782A7F" w:rsidRPr="00FA422B">
        <w:rPr>
          <w:rFonts w:cs="Tahoma"/>
          <w:sz w:val="20"/>
          <w:szCs w:val="20"/>
        </w:rPr>
        <w:t>ijski sistem e-JN samodejno, dve (2) uri</w:t>
      </w:r>
      <w:r w:rsidRPr="00FA422B">
        <w:rPr>
          <w:rFonts w:cs="Tahoma"/>
          <w:sz w:val="20"/>
          <w:szCs w:val="20"/>
        </w:rPr>
        <w:t xml:space="preserve"> po poteku roka za predložitev elektronskih ponudb, omogoči dostop do </w:t>
      </w:r>
      <w:proofErr w:type="spellStart"/>
      <w:r w:rsidRPr="00FA422B">
        <w:rPr>
          <w:rFonts w:cs="Tahoma"/>
          <w:sz w:val="20"/>
          <w:szCs w:val="20"/>
        </w:rPr>
        <w:t>pdf</w:t>
      </w:r>
      <w:proofErr w:type="spellEnd"/>
      <w:r w:rsidRPr="00FA422B">
        <w:rPr>
          <w:rFonts w:cs="Tahoma"/>
          <w:sz w:val="20"/>
          <w:szCs w:val="20"/>
        </w:rPr>
        <w:t>. dokumenta, ki ga ponudnik naloži v sistem e-JN v raz</w:t>
      </w:r>
      <w:r w:rsidR="00A50C5F" w:rsidRPr="00FA422B">
        <w:rPr>
          <w:rFonts w:cs="Tahoma"/>
          <w:sz w:val="20"/>
          <w:szCs w:val="20"/>
        </w:rPr>
        <w:t>delek »Skupna ponudbena cena</w:t>
      </w:r>
      <w:r w:rsidRPr="00FA422B">
        <w:rPr>
          <w:rFonts w:cs="Tahoma"/>
          <w:sz w:val="20"/>
          <w:szCs w:val="20"/>
        </w:rPr>
        <w:t>«, del »</w:t>
      </w:r>
      <w:r w:rsidRPr="00FA422B">
        <w:rPr>
          <w:rFonts w:cs="Tahoma"/>
          <w:b/>
          <w:sz w:val="20"/>
          <w:szCs w:val="20"/>
        </w:rPr>
        <w:t>Predračun</w:t>
      </w:r>
      <w:r w:rsidRPr="00FA422B">
        <w:rPr>
          <w:rFonts w:cs="Tahoma"/>
          <w:sz w:val="20"/>
          <w:szCs w:val="20"/>
        </w:rPr>
        <w:t xml:space="preserve">«. </w:t>
      </w:r>
    </w:p>
    <w:p w14:paraId="3B670BBB" w14:textId="1DAE5A95" w:rsidR="00636F8E" w:rsidRDefault="00636F8E" w:rsidP="00AC1D76">
      <w:pPr>
        <w:keepNext/>
        <w:keepLines/>
        <w:tabs>
          <w:tab w:val="left" w:pos="142"/>
        </w:tabs>
        <w:jc w:val="both"/>
        <w:rPr>
          <w:rFonts w:cs="Tahoma"/>
          <w:sz w:val="20"/>
          <w:szCs w:val="20"/>
        </w:rPr>
      </w:pPr>
    </w:p>
    <w:p w14:paraId="44D5C239" w14:textId="5788D21B" w:rsidR="00A10E05" w:rsidRDefault="00A10E05" w:rsidP="00AC1D76">
      <w:pPr>
        <w:keepNext/>
        <w:keepLines/>
        <w:tabs>
          <w:tab w:val="left" w:pos="142"/>
        </w:tabs>
        <w:jc w:val="both"/>
        <w:rPr>
          <w:rFonts w:cs="Tahoma"/>
          <w:sz w:val="20"/>
          <w:szCs w:val="20"/>
        </w:rPr>
      </w:pPr>
    </w:p>
    <w:p w14:paraId="36F14800" w14:textId="6163FAF2" w:rsidR="00A10E05" w:rsidRDefault="00A10E05" w:rsidP="00AC1D76">
      <w:pPr>
        <w:keepNext/>
        <w:keepLines/>
        <w:tabs>
          <w:tab w:val="left" w:pos="142"/>
        </w:tabs>
        <w:jc w:val="both"/>
        <w:rPr>
          <w:rFonts w:cs="Tahoma"/>
          <w:sz w:val="20"/>
          <w:szCs w:val="20"/>
        </w:rPr>
      </w:pPr>
    </w:p>
    <w:p w14:paraId="539EF2AD" w14:textId="77777777" w:rsidR="00A10E05" w:rsidRPr="00FA422B" w:rsidRDefault="00A10E05" w:rsidP="00AC1D76">
      <w:pPr>
        <w:keepNext/>
        <w:keepLines/>
        <w:tabs>
          <w:tab w:val="left" w:pos="142"/>
        </w:tabs>
        <w:jc w:val="both"/>
        <w:rPr>
          <w:rFonts w:cs="Tahoma"/>
          <w:sz w:val="20"/>
          <w:szCs w:val="20"/>
        </w:rPr>
      </w:pPr>
    </w:p>
    <w:p w14:paraId="7B39E54A" w14:textId="77777777" w:rsidR="009350CD" w:rsidRPr="00FA422B" w:rsidRDefault="009350CD" w:rsidP="00AC1D76">
      <w:pPr>
        <w:keepNext/>
        <w:keepLines/>
        <w:numPr>
          <w:ilvl w:val="1"/>
          <w:numId w:val="3"/>
        </w:numPr>
        <w:jc w:val="both"/>
        <w:rPr>
          <w:rFonts w:cs="Tahoma"/>
          <w:b/>
          <w:sz w:val="20"/>
          <w:szCs w:val="20"/>
        </w:rPr>
      </w:pPr>
      <w:r w:rsidRPr="00FA422B">
        <w:rPr>
          <w:rFonts w:cs="Tahoma"/>
          <w:b/>
          <w:sz w:val="20"/>
          <w:szCs w:val="20"/>
        </w:rPr>
        <w:lastRenderedPageBreak/>
        <w:t>Izdelava ponudbe</w:t>
      </w:r>
    </w:p>
    <w:p w14:paraId="771E3859" w14:textId="77777777" w:rsidR="009350CD" w:rsidRPr="00FA422B" w:rsidRDefault="009350CD" w:rsidP="00AC1D76">
      <w:pPr>
        <w:keepNext/>
        <w:keepLines/>
        <w:tabs>
          <w:tab w:val="left" w:pos="142"/>
        </w:tabs>
        <w:jc w:val="both"/>
        <w:rPr>
          <w:rFonts w:cs="Tahoma"/>
          <w:sz w:val="20"/>
          <w:szCs w:val="20"/>
        </w:rPr>
      </w:pPr>
    </w:p>
    <w:p w14:paraId="5D64A0E5" w14:textId="77777777" w:rsidR="00C13BCF" w:rsidRPr="00FA422B" w:rsidRDefault="00C13BCF" w:rsidP="00AC1D76">
      <w:pPr>
        <w:keepNext/>
        <w:keepLines/>
        <w:jc w:val="both"/>
        <w:rPr>
          <w:rFonts w:cs="Tahoma"/>
          <w:sz w:val="20"/>
          <w:szCs w:val="20"/>
        </w:rPr>
      </w:pPr>
      <w:r w:rsidRPr="00FA422B">
        <w:rPr>
          <w:rFonts w:cs="Tahoma"/>
          <w:sz w:val="20"/>
          <w:szCs w:val="20"/>
        </w:rPr>
        <w:t>Ponudba naj bo izdelana tako, da vsebuje vse zahtevane dokumente in obrazce, navedene v tč. 6.4. razpisne dokumentacije.</w:t>
      </w:r>
    </w:p>
    <w:p w14:paraId="787D670D" w14:textId="77777777" w:rsidR="00D12FE5" w:rsidRPr="00FA422B" w:rsidRDefault="00D12FE5" w:rsidP="00AC1D76">
      <w:pPr>
        <w:keepNext/>
        <w:keepLines/>
        <w:jc w:val="both"/>
        <w:rPr>
          <w:rFonts w:cs="Tahoma"/>
          <w:sz w:val="20"/>
          <w:szCs w:val="20"/>
        </w:rPr>
      </w:pPr>
    </w:p>
    <w:p w14:paraId="7DE75335" w14:textId="77777777" w:rsidR="00C13BCF" w:rsidRPr="00FA422B" w:rsidRDefault="00C13BCF" w:rsidP="00AC1D76">
      <w:pPr>
        <w:keepNext/>
        <w:keepLines/>
        <w:jc w:val="both"/>
        <w:rPr>
          <w:rFonts w:cs="Tahoma"/>
          <w:sz w:val="20"/>
          <w:szCs w:val="20"/>
        </w:rPr>
      </w:pPr>
      <w:r w:rsidRPr="00FA422B">
        <w:rPr>
          <w:rFonts w:cs="Tahoma"/>
          <w:sz w:val="20"/>
          <w:szCs w:val="20"/>
        </w:rPr>
        <w:t>Odgovori na zahtevana vprašanja oziroma priloge razpisne dokumentacije, ki jih morajo izpolniti ponudniki, so osnova za ugotavljanje dopustnosti ponudbe in osnova za ugotavljanje sposobnosti ponudnikov, glede na zahteve in pogoje iz te razpisne dokumentacije. Ponudniki so obvezani priložiti vse priloge, razen če v posamezni prilogi ni drugače navedeno.</w:t>
      </w:r>
    </w:p>
    <w:p w14:paraId="2E701144" w14:textId="77777777" w:rsidR="00C13BCF" w:rsidRPr="00FA422B" w:rsidRDefault="00C13BCF" w:rsidP="00AC1D76">
      <w:pPr>
        <w:keepNext/>
        <w:keepLines/>
        <w:jc w:val="both"/>
        <w:rPr>
          <w:rFonts w:cs="Tahoma"/>
          <w:sz w:val="20"/>
          <w:szCs w:val="20"/>
        </w:rPr>
      </w:pPr>
    </w:p>
    <w:p w14:paraId="1C531EAB" w14:textId="77777777" w:rsidR="00C13BCF" w:rsidRPr="00FA422B" w:rsidRDefault="00C13BCF" w:rsidP="00AC1D76">
      <w:pPr>
        <w:keepNext/>
        <w:keepLines/>
        <w:jc w:val="both"/>
        <w:rPr>
          <w:rFonts w:cs="Tahoma"/>
          <w:sz w:val="20"/>
          <w:szCs w:val="20"/>
        </w:rPr>
      </w:pPr>
      <w:r w:rsidRPr="00FA422B">
        <w:rPr>
          <w:rFonts w:cs="Tahoma"/>
          <w:sz w:val="20"/>
          <w:szCs w:val="20"/>
        </w:rPr>
        <w:t>Sestavni del razpisne dokumentacije so tudi vse morebitne spremembe, dopolnitve in popravki razpisne dokumentacije ter pojasnila in odgovori na vprašanja ponudnikov, objavljena na portalu javnih naročil, ki jih morajo ponudniki upoštevati pri pripravi ponudbene dokumentacije.</w:t>
      </w:r>
    </w:p>
    <w:p w14:paraId="3BCC4C1B" w14:textId="77777777" w:rsidR="00782A7F" w:rsidRPr="00FA422B" w:rsidRDefault="00782A7F" w:rsidP="00AC1D76">
      <w:pPr>
        <w:keepNext/>
        <w:keepLines/>
        <w:jc w:val="both"/>
        <w:rPr>
          <w:rFonts w:cs="Tahoma"/>
          <w:sz w:val="20"/>
          <w:szCs w:val="20"/>
        </w:rPr>
      </w:pPr>
    </w:p>
    <w:p w14:paraId="27907450" w14:textId="77777777" w:rsidR="009350CD" w:rsidRPr="00FA422B" w:rsidRDefault="009350CD" w:rsidP="00AC1D76">
      <w:pPr>
        <w:keepNext/>
        <w:keepLines/>
        <w:numPr>
          <w:ilvl w:val="1"/>
          <w:numId w:val="3"/>
        </w:numPr>
        <w:jc w:val="both"/>
        <w:rPr>
          <w:rFonts w:cs="Tahoma"/>
          <w:b/>
          <w:sz w:val="20"/>
          <w:szCs w:val="20"/>
        </w:rPr>
      </w:pPr>
      <w:r w:rsidRPr="00FA422B">
        <w:rPr>
          <w:rFonts w:cs="Tahoma"/>
          <w:b/>
          <w:sz w:val="20"/>
          <w:szCs w:val="20"/>
        </w:rPr>
        <w:t>Vsebina ponudbene dokumentacije</w:t>
      </w:r>
    </w:p>
    <w:p w14:paraId="6BCAE5FF" w14:textId="77777777" w:rsidR="009350CD" w:rsidRPr="00FA422B" w:rsidRDefault="009350CD" w:rsidP="00AC1D76">
      <w:pPr>
        <w:keepNext/>
        <w:keepLines/>
        <w:jc w:val="both"/>
        <w:rPr>
          <w:rFonts w:cs="Tahoma"/>
          <w:sz w:val="16"/>
          <w:szCs w:val="16"/>
        </w:rPr>
      </w:pPr>
    </w:p>
    <w:p w14:paraId="61E645AC" w14:textId="77777777" w:rsidR="00D56417" w:rsidRPr="00FA422B" w:rsidRDefault="009350CD" w:rsidP="00AC1D76">
      <w:pPr>
        <w:keepNext/>
        <w:keepLines/>
        <w:jc w:val="both"/>
        <w:rPr>
          <w:rFonts w:cs="Tahoma"/>
          <w:sz w:val="20"/>
          <w:szCs w:val="20"/>
        </w:rPr>
      </w:pPr>
      <w:r w:rsidRPr="00FA422B">
        <w:rPr>
          <w:rFonts w:cs="Tahoma"/>
          <w:sz w:val="20"/>
          <w:szCs w:val="20"/>
        </w:rPr>
        <w:t xml:space="preserve">Ponudnik, ki odda ponudbo, pod kazensko in materialno odgovornostjo jamči, da so vsi podatki in dokumenti, podani v ponudbi, resnični, in da </w:t>
      </w:r>
      <w:r w:rsidR="00D56417" w:rsidRPr="00FA422B">
        <w:rPr>
          <w:rFonts w:cs="Tahoma"/>
          <w:sz w:val="20"/>
          <w:szCs w:val="20"/>
        </w:rPr>
        <w:t>skeni</w:t>
      </w:r>
      <w:r w:rsidR="00A50C5F" w:rsidRPr="00FA422B">
        <w:rPr>
          <w:rFonts w:cs="Tahoma"/>
          <w:sz w:val="20"/>
          <w:szCs w:val="20"/>
        </w:rPr>
        <w:t>rani (kopirani) dokumenti</w:t>
      </w:r>
      <w:r w:rsidRPr="00FA422B">
        <w:rPr>
          <w:rFonts w:cs="Tahoma"/>
          <w:sz w:val="20"/>
          <w:szCs w:val="20"/>
        </w:rPr>
        <w:t xml:space="preserve"> priloženih listin ustrezajo originalu. V nasprotnem primeru ponudnik naročniku odgovarja za vso škodo, ki mu je nastala.</w:t>
      </w:r>
      <w:r w:rsidR="00D56417" w:rsidRPr="00FA422B">
        <w:rPr>
          <w:rFonts w:cs="Tahoma"/>
          <w:sz w:val="20"/>
          <w:szCs w:val="20"/>
        </w:rPr>
        <w:t xml:space="preserve"> Vsi naloženi dokumenti naj bodo ustrezno poimenovani.</w:t>
      </w:r>
    </w:p>
    <w:p w14:paraId="5A0BAFD3" w14:textId="77777777" w:rsidR="009350CD" w:rsidRPr="00FA422B" w:rsidRDefault="009350CD" w:rsidP="00AC1D76">
      <w:pPr>
        <w:keepNext/>
        <w:keepLines/>
        <w:jc w:val="both"/>
        <w:rPr>
          <w:rFonts w:cs="Tahoma"/>
          <w:sz w:val="16"/>
          <w:szCs w:val="16"/>
        </w:rPr>
      </w:pPr>
    </w:p>
    <w:p w14:paraId="0D65116A" w14:textId="77777777" w:rsidR="009350CD" w:rsidRPr="00FA422B" w:rsidRDefault="009350CD" w:rsidP="00AC1D76">
      <w:pPr>
        <w:keepNext/>
        <w:keepLines/>
        <w:jc w:val="both"/>
        <w:rPr>
          <w:rFonts w:cs="Tahoma"/>
          <w:sz w:val="20"/>
          <w:szCs w:val="20"/>
        </w:rPr>
      </w:pPr>
      <w:r w:rsidRPr="00FA422B">
        <w:rPr>
          <w:rFonts w:cs="Tahoma"/>
          <w:sz w:val="20"/>
          <w:szCs w:val="20"/>
        </w:rPr>
        <w:t>Ponudbena dokumentacija, ki jo naročnik zahteva z javnim razpisom in jo mora ponudnik naložiti v informacijski sistem e-JN je navedena v nadaljevanju:</w:t>
      </w:r>
    </w:p>
    <w:p w14:paraId="7959C83A" w14:textId="77777777" w:rsidR="002054FC" w:rsidRPr="00FA422B" w:rsidRDefault="002054FC" w:rsidP="00AC1D76">
      <w:pPr>
        <w:keepNext/>
        <w:keepLines/>
        <w:jc w:val="both"/>
        <w:rPr>
          <w:rFonts w:cs="Tahoma"/>
          <w:sz w:val="20"/>
          <w:szCs w:val="20"/>
        </w:rPr>
      </w:pPr>
    </w:p>
    <w:p w14:paraId="0463462B" w14:textId="77777777" w:rsidR="002054FC" w:rsidRPr="00FA422B" w:rsidRDefault="002054FC" w:rsidP="00AC1D76">
      <w:pPr>
        <w:keepNext/>
        <w:keepLines/>
        <w:numPr>
          <w:ilvl w:val="0"/>
          <w:numId w:val="34"/>
        </w:numPr>
        <w:jc w:val="both"/>
        <w:rPr>
          <w:rFonts w:cs="Tahoma"/>
          <w:b/>
          <w:color w:val="00B050"/>
          <w:sz w:val="20"/>
          <w:szCs w:val="20"/>
          <w:u w:val="single"/>
        </w:rPr>
      </w:pPr>
      <w:r w:rsidRPr="00FA422B">
        <w:rPr>
          <w:rFonts w:cs="Tahoma"/>
          <w:b/>
          <w:color w:val="00B050"/>
          <w:sz w:val="20"/>
          <w:szCs w:val="20"/>
          <w:u w:val="single"/>
        </w:rPr>
        <w:t>Razdelek »Osnovni podatki o ponudniku«</w:t>
      </w:r>
    </w:p>
    <w:p w14:paraId="6F87A514" w14:textId="77777777" w:rsidR="002054FC" w:rsidRPr="00FA422B" w:rsidRDefault="002054FC" w:rsidP="00AC1D76">
      <w:pPr>
        <w:keepNext/>
        <w:keepLines/>
        <w:jc w:val="both"/>
        <w:rPr>
          <w:rFonts w:cs="Tahoma"/>
          <w:sz w:val="16"/>
          <w:szCs w:val="16"/>
        </w:rPr>
      </w:pPr>
    </w:p>
    <w:p w14:paraId="41D4D8B7" w14:textId="77777777" w:rsidR="002054FC" w:rsidRPr="00FA422B" w:rsidRDefault="002054FC" w:rsidP="00AC1D76">
      <w:pPr>
        <w:keepNext/>
        <w:keepLines/>
        <w:jc w:val="both"/>
        <w:rPr>
          <w:rFonts w:cs="Tahoma"/>
          <w:sz w:val="20"/>
          <w:szCs w:val="20"/>
        </w:rPr>
      </w:pPr>
      <w:r w:rsidRPr="00FA422B">
        <w:rPr>
          <w:rFonts w:cs="Tahoma"/>
          <w:sz w:val="20"/>
          <w:szCs w:val="20"/>
        </w:rPr>
        <w:t>Ponudnik vnese osnovne podatke o ponudbi. V primeru skupne ponudbe, ponudbe s podizvajalci ali uporabe zmogljivosti drugih subjektov, ponudnik označi ustrezen kvadratek. V primeru, da ponudnik samostojno oddaja ponudbo ne označi nobenega kvadratka.</w:t>
      </w:r>
    </w:p>
    <w:p w14:paraId="1D8AC66A" w14:textId="77777777" w:rsidR="00815548" w:rsidRPr="00FA422B" w:rsidRDefault="00815548" w:rsidP="00AC1D76">
      <w:pPr>
        <w:keepNext/>
        <w:keepLines/>
        <w:jc w:val="both"/>
        <w:rPr>
          <w:rFonts w:cs="Tahoma"/>
          <w:sz w:val="16"/>
          <w:szCs w:val="16"/>
        </w:rPr>
      </w:pPr>
    </w:p>
    <w:p w14:paraId="6FEA937E" w14:textId="77777777" w:rsidR="00815548" w:rsidRPr="00FA422B" w:rsidRDefault="00815548" w:rsidP="00AC1D76">
      <w:pPr>
        <w:keepNext/>
        <w:keepLines/>
        <w:numPr>
          <w:ilvl w:val="0"/>
          <w:numId w:val="34"/>
        </w:numPr>
        <w:jc w:val="both"/>
        <w:rPr>
          <w:rFonts w:cs="Tahoma"/>
          <w:b/>
          <w:color w:val="00B050"/>
          <w:sz w:val="20"/>
          <w:szCs w:val="20"/>
          <w:u w:val="single"/>
        </w:rPr>
      </w:pPr>
      <w:r w:rsidRPr="00FA422B">
        <w:rPr>
          <w:rFonts w:cs="Tahoma"/>
          <w:b/>
          <w:color w:val="00B050"/>
          <w:sz w:val="20"/>
          <w:szCs w:val="20"/>
          <w:u w:val="single"/>
        </w:rPr>
        <w:t>Razdelek »Skupna ponudbena vrednost«</w:t>
      </w:r>
    </w:p>
    <w:p w14:paraId="15293174" w14:textId="77777777" w:rsidR="00815548" w:rsidRPr="00FA422B" w:rsidRDefault="00815548" w:rsidP="00AC1D76">
      <w:pPr>
        <w:keepNext/>
        <w:keepLines/>
        <w:jc w:val="both"/>
        <w:rPr>
          <w:rFonts w:cs="Tahoma"/>
          <w:sz w:val="16"/>
          <w:szCs w:val="16"/>
        </w:rPr>
      </w:pPr>
    </w:p>
    <w:p w14:paraId="685AD92C" w14:textId="77777777" w:rsidR="00815548" w:rsidRPr="00FA422B" w:rsidRDefault="00815548" w:rsidP="00AC1D76">
      <w:pPr>
        <w:keepNext/>
        <w:keepLines/>
        <w:jc w:val="both"/>
        <w:rPr>
          <w:rFonts w:cs="Tahoma"/>
          <w:sz w:val="20"/>
          <w:szCs w:val="20"/>
        </w:rPr>
      </w:pPr>
      <w:r w:rsidRPr="00FA422B">
        <w:rPr>
          <w:rFonts w:cs="Tahoma"/>
          <w:sz w:val="20"/>
          <w:szCs w:val="20"/>
        </w:rPr>
        <w:t xml:space="preserve">Ponudnik v sistem e-JN v razdelek »Skupna ponudbena vrednost« v zato namenjen prostor vpiše skupni ponudbeni znesek </w:t>
      </w:r>
      <w:r w:rsidR="00BE395C" w:rsidRPr="00FA422B">
        <w:rPr>
          <w:rFonts w:cs="Tahoma"/>
          <w:sz w:val="20"/>
          <w:szCs w:val="20"/>
        </w:rPr>
        <w:t>(</w:t>
      </w:r>
      <w:r w:rsidR="00B22A2F">
        <w:rPr>
          <w:rFonts w:cs="Tahoma"/>
          <w:sz w:val="20"/>
          <w:szCs w:val="20"/>
        </w:rPr>
        <w:t xml:space="preserve">Skupna </w:t>
      </w:r>
      <w:r w:rsidR="00BE395C" w:rsidRPr="00FA422B">
        <w:rPr>
          <w:rFonts w:cs="Tahoma"/>
          <w:sz w:val="20"/>
          <w:szCs w:val="20"/>
        </w:rPr>
        <w:t xml:space="preserve">PONUDBENA CENA za šestdeset šolskih dni za pet avtobusov kategorije M3 brez DDV) </w:t>
      </w:r>
      <w:r w:rsidRPr="00FA422B">
        <w:rPr>
          <w:rFonts w:cs="Tahoma"/>
          <w:sz w:val="20"/>
          <w:szCs w:val="20"/>
        </w:rPr>
        <w:t xml:space="preserve">v EUR in znesek davka v EUR. Znesek skupaj z davkom v EUR se izračuna samodejno. V del »Predračun« pa naloži izpolnjeno in podpisano Prilogo »PONUDBA (Priloga 2)« v </w:t>
      </w:r>
      <w:proofErr w:type="spellStart"/>
      <w:r w:rsidRPr="00FA422B">
        <w:rPr>
          <w:rFonts w:cs="Tahoma"/>
          <w:sz w:val="20"/>
          <w:szCs w:val="20"/>
        </w:rPr>
        <w:t>pdf</w:t>
      </w:r>
      <w:proofErr w:type="spellEnd"/>
      <w:r w:rsidRPr="00FA422B">
        <w:rPr>
          <w:rFonts w:cs="Tahoma"/>
          <w:sz w:val="20"/>
          <w:szCs w:val="20"/>
        </w:rPr>
        <w:t xml:space="preserve">. obliki/formatu. »Skupna ponudbena vrednost«, ki bo vpisana v istoimenski razdelek in dokument (Priloga »PONUDBA), ki bo naložen kot predračun v del »Predračun«, bosta razvidna in dostopna na javnem odpiranju ponudb. </w:t>
      </w:r>
    </w:p>
    <w:p w14:paraId="004A695F" w14:textId="77777777" w:rsidR="00815548" w:rsidRPr="00FA422B" w:rsidRDefault="00815548" w:rsidP="00AC1D76">
      <w:pPr>
        <w:keepNext/>
        <w:keepLines/>
        <w:jc w:val="both"/>
        <w:rPr>
          <w:rFonts w:cs="Tahoma"/>
          <w:sz w:val="20"/>
          <w:szCs w:val="20"/>
        </w:rPr>
      </w:pPr>
    </w:p>
    <w:tbl>
      <w:tblPr>
        <w:tblW w:w="9423"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67"/>
        <w:gridCol w:w="7655"/>
        <w:gridCol w:w="850"/>
        <w:gridCol w:w="351"/>
      </w:tblGrid>
      <w:tr w:rsidR="00815548" w:rsidRPr="00FA422B" w14:paraId="79854117" w14:textId="77777777" w:rsidTr="00631AA4">
        <w:trPr>
          <w:trHeight w:val="225"/>
        </w:trPr>
        <w:tc>
          <w:tcPr>
            <w:tcW w:w="567" w:type="dxa"/>
            <w:tcBorders>
              <w:top w:val="single" w:sz="4" w:space="0" w:color="auto"/>
              <w:left w:val="single" w:sz="4" w:space="0" w:color="auto"/>
              <w:bottom w:val="single" w:sz="4" w:space="0" w:color="auto"/>
              <w:right w:val="nil"/>
            </w:tcBorders>
          </w:tcPr>
          <w:p w14:paraId="41B902B5" w14:textId="77777777" w:rsidR="00815548" w:rsidRPr="00FA422B" w:rsidRDefault="00815548" w:rsidP="00AC1D76">
            <w:pPr>
              <w:keepNext/>
              <w:keepLines/>
              <w:jc w:val="both"/>
              <w:rPr>
                <w:rFonts w:cs="Tahoma"/>
                <w:sz w:val="20"/>
                <w:szCs w:val="20"/>
              </w:rPr>
            </w:pPr>
            <w:r w:rsidRPr="00FA422B">
              <w:rPr>
                <w:rFonts w:ascii="Times New Roman" w:hAnsi="Times New Roman"/>
                <w:sz w:val="20"/>
                <w:szCs w:val="20"/>
              </w:rPr>
              <w:br w:type="page"/>
            </w:r>
            <w:r w:rsidRPr="00FA422B">
              <w:rPr>
                <w:rFonts w:ascii="Times New Roman" w:hAnsi="Times New Roman"/>
                <w:sz w:val="20"/>
                <w:szCs w:val="20"/>
              </w:rPr>
              <w:br w:type="page"/>
            </w:r>
            <w:r w:rsidRPr="00FA422B">
              <w:rPr>
                <w:rFonts w:ascii="Times New Roman" w:hAnsi="Times New Roman"/>
                <w:sz w:val="20"/>
                <w:szCs w:val="20"/>
              </w:rPr>
              <w:br w:type="page"/>
            </w:r>
            <w:r w:rsidRPr="00FA422B">
              <w:rPr>
                <w:rFonts w:cs="Tahoma"/>
                <w:sz w:val="20"/>
                <w:szCs w:val="20"/>
              </w:rPr>
              <w:br w:type="page"/>
            </w:r>
            <w:r w:rsidRPr="00FA422B">
              <w:rPr>
                <w:rFonts w:cs="Tahoma"/>
                <w:b/>
                <w:sz w:val="20"/>
                <w:szCs w:val="20"/>
              </w:rPr>
              <w:br w:type="page"/>
            </w:r>
            <w:r w:rsidRPr="00FA422B">
              <w:rPr>
                <w:rFonts w:cs="Tahoma"/>
                <w:sz w:val="20"/>
                <w:szCs w:val="20"/>
              </w:rPr>
              <w:br w:type="page"/>
            </w:r>
          </w:p>
        </w:tc>
        <w:tc>
          <w:tcPr>
            <w:tcW w:w="7655" w:type="dxa"/>
            <w:tcBorders>
              <w:top w:val="single" w:sz="4" w:space="0" w:color="auto"/>
              <w:left w:val="nil"/>
              <w:bottom w:val="single" w:sz="4" w:space="0" w:color="auto"/>
              <w:right w:val="single" w:sz="4" w:space="0" w:color="auto"/>
            </w:tcBorders>
            <w:vAlign w:val="center"/>
          </w:tcPr>
          <w:p w14:paraId="71A99F23" w14:textId="77777777" w:rsidR="00815548" w:rsidRPr="00FA422B" w:rsidRDefault="00815548" w:rsidP="00AC1D76">
            <w:pPr>
              <w:keepNext/>
              <w:keepLines/>
              <w:rPr>
                <w:rFonts w:cs="Tahoma"/>
                <w:sz w:val="20"/>
                <w:szCs w:val="20"/>
              </w:rPr>
            </w:pPr>
            <w:r w:rsidRPr="00FA422B">
              <w:rPr>
                <w:rFonts w:cs="Tahoma"/>
                <w:sz w:val="20"/>
                <w:szCs w:val="20"/>
              </w:rPr>
              <w:t>PONUDBA</w:t>
            </w:r>
          </w:p>
        </w:tc>
        <w:tc>
          <w:tcPr>
            <w:tcW w:w="850" w:type="dxa"/>
            <w:tcBorders>
              <w:top w:val="single" w:sz="4" w:space="0" w:color="auto"/>
              <w:left w:val="single" w:sz="4" w:space="0" w:color="auto"/>
              <w:bottom w:val="single" w:sz="4" w:space="0" w:color="auto"/>
              <w:right w:val="nil"/>
            </w:tcBorders>
            <w:vAlign w:val="center"/>
          </w:tcPr>
          <w:p w14:paraId="134AF196" w14:textId="77777777" w:rsidR="00815548" w:rsidRPr="00FA422B" w:rsidRDefault="00815548" w:rsidP="00AC1D76">
            <w:pPr>
              <w:keepNext/>
              <w:keepLines/>
              <w:rPr>
                <w:rFonts w:cs="Tahoma"/>
                <w:b/>
                <w:sz w:val="20"/>
                <w:szCs w:val="20"/>
              </w:rPr>
            </w:pPr>
            <w:r w:rsidRPr="00FA422B">
              <w:rPr>
                <w:rFonts w:cs="Tahoma"/>
                <w:b/>
                <w:sz w:val="20"/>
                <w:szCs w:val="20"/>
              </w:rPr>
              <w:t xml:space="preserve">Priloga </w:t>
            </w:r>
          </w:p>
        </w:tc>
        <w:tc>
          <w:tcPr>
            <w:tcW w:w="351" w:type="dxa"/>
            <w:tcBorders>
              <w:top w:val="single" w:sz="4" w:space="0" w:color="auto"/>
              <w:left w:val="nil"/>
              <w:bottom w:val="single" w:sz="4" w:space="0" w:color="auto"/>
              <w:right w:val="single" w:sz="4" w:space="0" w:color="auto"/>
            </w:tcBorders>
            <w:vAlign w:val="center"/>
          </w:tcPr>
          <w:p w14:paraId="3D22C250" w14:textId="77777777" w:rsidR="00815548" w:rsidRPr="00FA422B" w:rsidRDefault="00815548" w:rsidP="00AC1D76">
            <w:pPr>
              <w:keepNext/>
              <w:keepLines/>
              <w:ind w:left="-70"/>
              <w:rPr>
                <w:rFonts w:cs="Tahoma"/>
                <w:b/>
                <w:sz w:val="20"/>
                <w:szCs w:val="20"/>
              </w:rPr>
            </w:pPr>
            <w:r w:rsidRPr="00FA422B">
              <w:rPr>
                <w:rFonts w:cs="Tahoma"/>
                <w:b/>
                <w:sz w:val="20"/>
                <w:szCs w:val="20"/>
              </w:rPr>
              <w:t>2</w:t>
            </w:r>
          </w:p>
        </w:tc>
      </w:tr>
    </w:tbl>
    <w:p w14:paraId="5F88023A" w14:textId="77777777" w:rsidR="00A10E05" w:rsidRPr="00FA422B" w:rsidRDefault="00A10E05" w:rsidP="00AC1D76">
      <w:pPr>
        <w:keepNext/>
        <w:keepLines/>
        <w:jc w:val="both"/>
        <w:rPr>
          <w:rFonts w:cs="Tahoma"/>
          <w:b/>
          <w:sz w:val="16"/>
          <w:szCs w:val="16"/>
        </w:rPr>
      </w:pPr>
    </w:p>
    <w:p w14:paraId="278B5664" w14:textId="77777777" w:rsidR="00895DF0" w:rsidRPr="00FA422B" w:rsidRDefault="00895DF0" w:rsidP="00AC1D76">
      <w:pPr>
        <w:keepNext/>
        <w:keepLines/>
        <w:numPr>
          <w:ilvl w:val="0"/>
          <w:numId w:val="34"/>
        </w:numPr>
        <w:jc w:val="both"/>
        <w:rPr>
          <w:rFonts w:cs="Tahoma"/>
          <w:b/>
          <w:color w:val="00B050"/>
          <w:sz w:val="20"/>
          <w:szCs w:val="20"/>
          <w:u w:val="single"/>
        </w:rPr>
      </w:pPr>
      <w:r w:rsidRPr="00FA422B">
        <w:rPr>
          <w:rFonts w:cs="Tahoma"/>
          <w:b/>
          <w:color w:val="00B050"/>
          <w:sz w:val="20"/>
          <w:szCs w:val="20"/>
          <w:u w:val="single"/>
        </w:rPr>
        <w:t>Razdelek »DOKUMENTI«, del »IZJAVA – ponudnik«</w:t>
      </w:r>
    </w:p>
    <w:p w14:paraId="277E0D33" w14:textId="77777777" w:rsidR="00895DF0" w:rsidRPr="00FA422B" w:rsidRDefault="00895DF0" w:rsidP="00AC1D76">
      <w:pPr>
        <w:keepNext/>
        <w:keepLines/>
        <w:jc w:val="both"/>
        <w:rPr>
          <w:rFonts w:cs="Tahoma"/>
          <w:sz w:val="16"/>
          <w:szCs w:val="16"/>
        </w:rPr>
      </w:pPr>
    </w:p>
    <w:p w14:paraId="29CD3352" w14:textId="77777777" w:rsidR="00895DF0" w:rsidRPr="00FA422B" w:rsidRDefault="00895DF0" w:rsidP="00AC1D76">
      <w:pPr>
        <w:keepNext/>
        <w:keepLines/>
        <w:jc w:val="both"/>
        <w:rPr>
          <w:rFonts w:cs="Tahoma"/>
          <w:b/>
          <w:sz w:val="20"/>
          <w:szCs w:val="20"/>
        </w:rPr>
      </w:pPr>
      <w:r w:rsidRPr="00FA422B">
        <w:rPr>
          <w:rFonts w:cs="Tahoma"/>
          <w:sz w:val="20"/>
          <w:szCs w:val="20"/>
        </w:rPr>
        <w:t>Ponudnik (vodilni partner) mora Prilogo 3/1 IZJAVA O IZPOLNJEVANJU SPOSOBNOSTI PONUDNIKA/PARTNERJA « izpolniti, podpisati in žigosati ter jo v .</w:t>
      </w:r>
      <w:proofErr w:type="spellStart"/>
      <w:r w:rsidRPr="00FA422B">
        <w:rPr>
          <w:rFonts w:cs="Tahoma"/>
          <w:sz w:val="20"/>
          <w:szCs w:val="20"/>
        </w:rPr>
        <w:t>pdf</w:t>
      </w:r>
      <w:proofErr w:type="spellEnd"/>
      <w:r w:rsidRPr="00FA422B">
        <w:rPr>
          <w:rFonts w:cs="Tahoma"/>
          <w:sz w:val="20"/>
          <w:szCs w:val="20"/>
        </w:rPr>
        <w:t xml:space="preserve"> formatu naložiti na informacijski sistem e-JN</w:t>
      </w:r>
      <w:r w:rsidRPr="00FA422B">
        <w:rPr>
          <w:rFonts w:cs="Tahoma"/>
          <w:b/>
          <w:sz w:val="20"/>
          <w:szCs w:val="20"/>
        </w:rPr>
        <w:t xml:space="preserve"> v razdelek »DOKUMENTI«, del »IZJAVA – ponudnik«</w:t>
      </w:r>
      <w:r w:rsidRPr="00FA422B">
        <w:rPr>
          <w:rFonts w:cs="Tahoma"/>
          <w:sz w:val="20"/>
          <w:szCs w:val="20"/>
        </w:rPr>
        <w:t>.</w:t>
      </w:r>
    </w:p>
    <w:p w14:paraId="4036A9CE" w14:textId="77777777" w:rsidR="00895DF0" w:rsidRPr="00FA422B" w:rsidRDefault="00895DF0" w:rsidP="00AC1D76">
      <w:pPr>
        <w:keepNext/>
        <w:keepLines/>
        <w:jc w:val="both"/>
        <w:rPr>
          <w:rFonts w:cs="Tahoma"/>
          <w:sz w:val="20"/>
          <w:szCs w:val="20"/>
        </w:rPr>
      </w:pPr>
    </w:p>
    <w:tbl>
      <w:tblPr>
        <w:tblW w:w="9423"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67"/>
        <w:gridCol w:w="7438"/>
        <w:gridCol w:w="851"/>
        <w:gridCol w:w="567"/>
      </w:tblGrid>
      <w:tr w:rsidR="00F4205A" w:rsidRPr="00FA422B" w14:paraId="334F4816" w14:textId="77777777" w:rsidTr="00631AA4">
        <w:trPr>
          <w:trHeight w:val="274"/>
        </w:trPr>
        <w:tc>
          <w:tcPr>
            <w:tcW w:w="567" w:type="dxa"/>
            <w:tcBorders>
              <w:top w:val="single" w:sz="4" w:space="0" w:color="auto"/>
              <w:left w:val="single" w:sz="4" w:space="0" w:color="auto"/>
              <w:bottom w:val="single" w:sz="4" w:space="0" w:color="auto"/>
              <w:right w:val="nil"/>
            </w:tcBorders>
          </w:tcPr>
          <w:p w14:paraId="0C1D1596" w14:textId="77777777" w:rsidR="00F4205A" w:rsidRPr="00FA422B" w:rsidRDefault="00F4205A" w:rsidP="00AC1D76">
            <w:pPr>
              <w:keepNext/>
              <w:keepLines/>
              <w:jc w:val="both"/>
              <w:rPr>
                <w:rFonts w:cs="Tahoma"/>
                <w:sz w:val="20"/>
                <w:szCs w:val="20"/>
              </w:rPr>
            </w:pPr>
            <w:r w:rsidRPr="00FA422B">
              <w:rPr>
                <w:rFonts w:ascii="Times New Roman" w:hAnsi="Times New Roman"/>
                <w:sz w:val="20"/>
                <w:szCs w:val="20"/>
              </w:rPr>
              <w:br w:type="page"/>
            </w:r>
            <w:r w:rsidRPr="00FA422B">
              <w:rPr>
                <w:rFonts w:ascii="Times New Roman" w:hAnsi="Times New Roman"/>
                <w:sz w:val="20"/>
                <w:szCs w:val="20"/>
              </w:rPr>
              <w:br w:type="page"/>
            </w:r>
            <w:r w:rsidRPr="00FA422B">
              <w:rPr>
                <w:rFonts w:ascii="Times New Roman" w:hAnsi="Times New Roman"/>
                <w:sz w:val="20"/>
                <w:szCs w:val="20"/>
              </w:rPr>
              <w:br w:type="page"/>
            </w:r>
            <w:r w:rsidRPr="00FA422B">
              <w:rPr>
                <w:rFonts w:cs="Tahoma"/>
                <w:sz w:val="20"/>
                <w:szCs w:val="20"/>
              </w:rPr>
              <w:br w:type="page"/>
            </w:r>
            <w:r w:rsidRPr="00FA422B">
              <w:rPr>
                <w:rFonts w:cs="Tahoma"/>
                <w:b/>
                <w:sz w:val="20"/>
                <w:szCs w:val="20"/>
              </w:rPr>
              <w:br w:type="page"/>
            </w:r>
            <w:r w:rsidRPr="00FA422B">
              <w:rPr>
                <w:rFonts w:cs="Tahoma"/>
                <w:sz w:val="20"/>
                <w:szCs w:val="20"/>
              </w:rPr>
              <w:br w:type="page"/>
            </w:r>
          </w:p>
        </w:tc>
        <w:tc>
          <w:tcPr>
            <w:tcW w:w="7438" w:type="dxa"/>
            <w:tcBorders>
              <w:top w:val="single" w:sz="4" w:space="0" w:color="auto"/>
              <w:left w:val="nil"/>
              <w:bottom w:val="single" w:sz="4" w:space="0" w:color="auto"/>
              <w:right w:val="single" w:sz="4" w:space="0" w:color="auto"/>
            </w:tcBorders>
            <w:vAlign w:val="center"/>
          </w:tcPr>
          <w:p w14:paraId="52D1D57C" w14:textId="77777777" w:rsidR="00F4205A" w:rsidRPr="00FA422B" w:rsidRDefault="00F4205A" w:rsidP="00AC1D76">
            <w:pPr>
              <w:keepNext/>
              <w:keepLines/>
              <w:rPr>
                <w:rFonts w:cs="Tahoma"/>
                <w:sz w:val="20"/>
                <w:szCs w:val="20"/>
              </w:rPr>
            </w:pPr>
            <w:r w:rsidRPr="00FA422B">
              <w:rPr>
                <w:rFonts w:cs="Tahoma"/>
                <w:sz w:val="20"/>
                <w:szCs w:val="20"/>
              </w:rPr>
              <w:t>IZJAVA O IZPOLNJEVANJU SPOSOBNOSTI PONUDNIKA/PARTNERJA</w:t>
            </w:r>
          </w:p>
        </w:tc>
        <w:tc>
          <w:tcPr>
            <w:tcW w:w="851" w:type="dxa"/>
            <w:tcBorders>
              <w:top w:val="single" w:sz="4" w:space="0" w:color="auto"/>
              <w:left w:val="single" w:sz="4" w:space="0" w:color="auto"/>
              <w:bottom w:val="single" w:sz="4" w:space="0" w:color="auto"/>
              <w:right w:val="nil"/>
            </w:tcBorders>
            <w:vAlign w:val="center"/>
          </w:tcPr>
          <w:p w14:paraId="56F7E683" w14:textId="77777777" w:rsidR="00F4205A" w:rsidRPr="00FA422B" w:rsidRDefault="00F4205A" w:rsidP="00AC1D76">
            <w:pPr>
              <w:keepNext/>
              <w:keepLines/>
              <w:rPr>
                <w:rFonts w:cs="Tahoma"/>
                <w:b/>
                <w:sz w:val="20"/>
                <w:szCs w:val="20"/>
              </w:rPr>
            </w:pPr>
            <w:r w:rsidRPr="00FA422B">
              <w:rPr>
                <w:rFonts w:cs="Tahoma"/>
                <w:b/>
                <w:sz w:val="20"/>
                <w:szCs w:val="20"/>
              </w:rPr>
              <w:t xml:space="preserve">Priloga </w:t>
            </w:r>
          </w:p>
        </w:tc>
        <w:tc>
          <w:tcPr>
            <w:tcW w:w="567" w:type="dxa"/>
            <w:tcBorders>
              <w:top w:val="single" w:sz="4" w:space="0" w:color="auto"/>
              <w:left w:val="nil"/>
              <w:bottom w:val="single" w:sz="4" w:space="0" w:color="auto"/>
              <w:right w:val="single" w:sz="4" w:space="0" w:color="auto"/>
            </w:tcBorders>
            <w:vAlign w:val="center"/>
          </w:tcPr>
          <w:p w14:paraId="7F532214" w14:textId="77777777" w:rsidR="00F4205A" w:rsidRPr="00FA422B" w:rsidRDefault="00F4205A" w:rsidP="00AC1D76">
            <w:pPr>
              <w:keepNext/>
              <w:keepLines/>
              <w:ind w:left="-70"/>
              <w:rPr>
                <w:rFonts w:cs="Tahoma"/>
                <w:b/>
                <w:sz w:val="20"/>
                <w:szCs w:val="20"/>
              </w:rPr>
            </w:pPr>
            <w:r w:rsidRPr="00FA422B">
              <w:rPr>
                <w:rFonts w:cs="Tahoma"/>
                <w:b/>
                <w:sz w:val="20"/>
                <w:szCs w:val="20"/>
              </w:rPr>
              <w:t>3/1</w:t>
            </w:r>
          </w:p>
        </w:tc>
      </w:tr>
    </w:tbl>
    <w:p w14:paraId="038D4059" w14:textId="77777777" w:rsidR="00F4205A" w:rsidRPr="00FA422B" w:rsidRDefault="00F4205A" w:rsidP="00AC1D76">
      <w:pPr>
        <w:keepNext/>
        <w:keepLines/>
        <w:jc w:val="both"/>
        <w:rPr>
          <w:rFonts w:cs="Tahoma"/>
          <w:sz w:val="20"/>
          <w:szCs w:val="20"/>
        </w:rPr>
      </w:pPr>
    </w:p>
    <w:p w14:paraId="5CEA4D54" w14:textId="77777777" w:rsidR="00895DF0" w:rsidRPr="00FA422B" w:rsidRDefault="00895DF0" w:rsidP="00AC1D76">
      <w:pPr>
        <w:keepNext/>
        <w:keepLines/>
        <w:numPr>
          <w:ilvl w:val="0"/>
          <w:numId w:val="34"/>
        </w:numPr>
        <w:jc w:val="both"/>
        <w:rPr>
          <w:rFonts w:cs="Tahoma"/>
          <w:b/>
          <w:color w:val="00B050"/>
          <w:sz w:val="20"/>
          <w:szCs w:val="20"/>
          <w:u w:val="single"/>
        </w:rPr>
      </w:pPr>
      <w:r w:rsidRPr="00FA422B">
        <w:rPr>
          <w:rFonts w:cs="Tahoma"/>
          <w:b/>
          <w:color w:val="00B050"/>
          <w:sz w:val="20"/>
          <w:szCs w:val="20"/>
          <w:u w:val="single"/>
        </w:rPr>
        <w:t>Razdelek »SODELUJOČI«, del »IZJAVA – ostali sodelujoči«</w:t>
      </w:r>
    </w:p>
    <w:p w14:paraId="23A575CB" w14:textId="77777777" w:rsidR="00895DF0" w:rsidRPr="00FA422B" w:rsidRDefault="00895DF0" w:rsidP="00AC1D76">
      <w:pPr>
        <w:keepNext/>
        <w:keepLines/>
        <w:jc w:val="both"/>
        <w:rPr>
          <w:rFonts w:cs="Tahoma"/>
          <w:sz w:val="16"/>
          <w:szCs w:val="16"/>
        </w:rPr>
      </w:pPr>
    </w:p>
    <w:p w14:paraId="1DA4C444" w14:textId="77777777" w:rsidR="00BF3C53" w:rsidRPr="00FA422B" w:rsidRDefault="00895DF0" w:rsidP="00AC1D76">
      <w:pPr>
        <w:keepNext/>
        <w:keepLines/>
        <w:jc w:val="both"/>
        <w:rPr>
          <w:rFonts w:cs="Tahoma"/>
          <w:sz w:val="20"/>
          <w:szCs w:val="20"/>
        </w:rPr>
      </w:pPr>
      <w:r w:rsidRPr="00FA422B">
        <w:rPr>
          <w:rFonts w:cs="Tahoma"/>
          <w:sz w:val="20"/>
          <w:szCs w:val="20"/>
        </w:rPr>
        <w:t>Ponudnik mora</w:t>
      </w:r>
      <w:r w:rsidRPr="00FA422B">
        <w:rPr>
          <w:rFonts w:cs="Tahoma"/>
          <w:b/>
          <w:sz w:val="20"/>
          <w:szCs w:val="20"/>
        </w:rPr>
        <w:t xml:space="preserve"> v primeru nastopa s partnerji (skupna ponudba) </w:t>
      </w:r>
      <w:r w:rsidRPr="00FA422B">
        <w:rPr>
          <w:rFonts w:cs="Tahoma"/>
          <w:sz w:val="20"/>
          <w:szCs w:val="20"/>
        </w:rPr>
        <w:t>za posameznega partnerja naložiti na informacijski sistem e-JN</w:t>
      </w:r>
      <w:r w:rsidRPr="00FA422B">
        <w:rPr>
          <w:rFonts w:cs="Tahoma"/>
          <w:b/>
          <w:sz w:val="20"/>
          <w:szCs w:val="20"/>
        </w:rPr>
        <w:t xml:space="preserve"> v razdelek »SODELUJOČI«, del »IZJAVA – ostali sodelujoči«</w:t>
      </w:r>
      <w:r w:rsidRPr="00FA422B">
        <w:rPr>
          <w:rFonts w:cs="Tahoma"/>
          <w:sz w:val="20"/>
          <w:szCs w:val="20"/>
        </w:rPr>
        <w:t xml:space="preserve"> </w:t>
      </w:r>
      <w:r w:rsidRPr="00FA422B">
        <w:rPr>
          <w:rFonts w:cs="Tahoma"/>
          <w:sz w:val="20"/>
          <w:szCs w:val="20"/>
          <w:u w:val="single"/>
        </w:rPr>
        <w:t>izpolnjeno in podpisano</w:t>
      </w:r>
      <w:r w:rsidRPr="00FA422B">
        <w:rPr>
          <w:rFonts w:cs="Tahoma"/>
          <w:sz w:val="20"/>
          <w:szCs w:val="20"/>
        </w:rPr>
        <w:t xml:space="preserve"> Prilogo 3/1 »IZJAVA O IZPOLNJEVANJU SPOSOBNOSTI PONUDNIKA/PARTNERJA« v .</w:t>
      </w:r>
      <w:proofErr w:type="spellStart"/>
      <w:r w:rsidRPr="00FA422B">
        <w:rPr>
          <w:rFonts w:cs="Tahoma"/>
          <w:sz w:val="20"/>
          <w:szCs w:val="20"/>
        </w:rPr>
        <w:t>pdf</w:t>
      </w:r>
      <w:proofErr w:type="spellEnd"/>
      <w:r w:rsidRPr="00FA422B">
        <w:rPr>
          <w:rFonts w:cs="Tahoma"/>
          <w:sz w:val="20"/>
          <w:szCs w:val="20"/>
        </w:rPr>
        <w:t xml:space="preserve"> formatu. V kolikor ponudnik v predmetnem naročilu ne nastopa z partnerjem, Priloge ni </w:t>
      </w:r>
      <w:r w:rsidR="00CE3C38" w:rsidRPr="00FA422B">
        <w:rPr>
          <w:rFonts w:cs="Tahoma"/>
          <w:sz w:val="20"/>
          <w:szCs w:val="20"/>
        </w:rPr>
        <w:t>potrebno priložiti</w:t>
      </w:r>
      <w:r w:rsidRPr="00FA422B">
        <w:rPr>
          <w:rFonts w:cs="Tahoma"/>
          <w:sz w:val="20"/>
          <w:szCs w:val="20"/>
        </w:rPr>
        <w:t>.</w:t>
      </w:r>
    </w:p>
    <w:p w14:paraId="550A1E2C" w14:textId="13D0ABBF" w:rsidR="00AC1D76" w:rsidRDefault="00AC1D76" w:rsidP="00AC1D76">
      <w:pPr>
        <w:keepNext/>
        <w:keepLines/>
        <w:jc w:val="both"/>
        <w:rPr>
          <w:rFonts w:cs="Tahoma"/>
          <w:sz w:val="20"/>
          <w:szCs w:val="20"/>
        </w:rPr>
      </w:pPr>
    </w:p>
    <w:p w14:paraId="47596A25" w14:textId="4C49EA47" w:rsidR="00A10E05" w:rsidRDefault="00A10E05" w:rsidP="00AC1D76">
      <w:pPr>
        <w:keepNext/>
        <w:keepLines/>
        <w:jc w:val="both"/>
        <w:rPr>
          <w:rFonts w:cs="Tahoma"/>
          <w:sz w:val="20"/>
          <w:szCs w:val="20"/>
        </w:rPr>
      </w:pPr>
    </w:p>
    <w:p w14:paraId="4AAD81A8" w14:textId="77777777" w:rsidR="00A10E05" w:rsidRPr="00FA422B" w:rsidRDefault="00A10E05" w:rsidP="00AC1D76">
      <w:pPr>
        <w:keepNext/>
        <w:keepLines/>
        <w:jc w:val="both"/>
        <w:rPr>
          <w:rFonts w:cs="Tahoma"/>
          <w:sz w:val="20"/>
          <w:szCs w:val="20"/>
        </w:rPr>
      </w:pPr>
    </w:p>
    <w:tbl>
      <w:tblPr>
        <w:tblW w:w="9422"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67"/>
        <w:gridCol w:w="7438"/>
        <w:gridCol w:w="850"/>
        <w:gridCol w:w="567"/>
      </w:tblGrid>
      <w:tr w:rsidR="00F4205A" w:rsidRPr="00FA422B" w14:paraId="40D6EF47" w14:textId="77777777" w:rsidTr="00631AA4">
        <w:trPr>
          <w:trHeight w:val="274"/>
        </w:trPr>
        <w:tc>
          <w:tcPr>
            <w:tcW w:w="567" w:type="dxa"/>
            <w:tcBorders>
              <w:top w:val="single" w:sz="4" w:space="0" w:color="auto"/>
              <w:left w:val="single" w:sz="4" w:space="0" w:color="auto"/>
              <w:bottom w:val="single" w:sz="4" w:space="0" w:color="auto"/>
              <w:right w:val="nil"/>
            </w:tcBorders>
          </w:tcPr>
          <w:p w14:paraId="0034640A" w14:textId="77777777" w:rsidR="00F4205A" w:rsidRPr="00FA422B" w:rsidRDefault="00F4205A" w:rsidP="00AC1D76">
            <w:pPr>
              <w:keepNext/>
              <w:keepLines/>
              <w:jc w:val="both"/>
              <w:rPr>
                <w:rFonts w:cs="Tahoma"/>
                <w:sz w:val="20"/>
                <w:szCs w:val="20"/>
              </w:rPr>
            </w:pPr>
            <w:r w:rsidRPr="00FA422B">
              <w:rPr>
                <w:rFonts w:ascii="Times New Roman" w:hAnsi="Times New Roman"/>
                <w:sz w:val="20"/>
                <w:szCs w:val="20"/>
              </w:rPr>
              <w:lastRenderedPageBreak/>
              <w:br w:type="page"/>
            </w:r>
            <w:r w:rsidRPr="00FA422B">
              <w:rPr>
                <w:rFonts w:ascii="Times New Roman" w:hAnsi="Times New Roman"/>
                <w:sz w:val="20"/>
                <w:szCs w:val="20"/>
              </w:rPr>
              <w:br w:type="page"/>
            </w:r>
            <w:r w:rsidRPr="00FA422B">
              <w:rPr>
                <w:rFonts w:ascii="Times New Roman" w:hAnsi="Times New Roman"/>
                <w:sz w:val="20"/>
                <w:szCs w:val="20"/>
              </w:rPr>
              <w:br w:type="page"/>
            </w:r>
            <w:r w:rsidRPr="00FA422B">
              <w:rPr>
                <w:rFonts w:cs="Tahoma"/>
                <w:sz w:val="20"/>
                <w:szCs w:val="20"/>
              </w:rPr>
              <w:br w:type="page"/>
            </w:r>
            <w:r w:rsidRPr="00FA422B">
              <w:rPr>
                <w:rFonts w:cs="Tahoma"/>
                <w:b/>
                <w:sz w:val="20"/>
                <w:szCs w:val="20"/>
              </w:rPr>
              <w:br w:type="page"/>
            </w:r>
            <w:r w:rsidRPr="00FA422B">
              <w:rPr>
                <w:rFonts w:cs="Tahoma"/>
                <w:sz w:val="20"/>
                <w:szCs w:val="20"/>
              </w:rPr>
              <w:br w:type="page"/>
            </w:r>
          </w:p>
        </w:tc>
        <w:tc>
          <w:tcPr>
            <w:tcW w:w="7438" w:type="dxa"/>
            <w:tcBorders>
              <w:top w:val="single" w:sz="4" w:space="0" w:color="auto"/>
              <w:left w:val="nil"/>
              <w:bottom w:val="single" w:sz="4" w:space="0" w:color="auto"/>
              <w:right w:val="single" w:sz="4" w:space="0" w:color="auto"/>
            </w:tcBorders>
            <w:vAlign w:val="center"/>
          </w:tcPr>
          <w:p w14:paraId="74EE963E" w14:textId="77777777" w:rsidR="00F4205A" w:rsidRPr="00FA422B" w:rsidRDefault="00F4205A" w:rsidP="00AC1D76">
            <w:pPr>
              <w:keepNext/>
              <w:keepLines/>
              <w:rPr>
                <w:rFonts w:cs="Tahoma"/>
                <w:sz w:val="20"/>
                <w:szCs w:val="20"/>
              </w:rPr>
            </w:pPr>
            <w:r w:rsidRPr="00FA422B">
              <w:rPr>
                <w:rFonts w:cs="Tahoma"/>
                <w:sz w:val="20"/>
                <w:szCs w:val="20"/>
              </w:rPr>
              <w:t>IZJAVA O IZPOLNJEVANJU SPOSOBNOSTI PONUDNIKA/PARTNERJA</w:t>
            </w:r>
          </w:p>
        </w:tc>
        <w:tc>
          <w:tcPr>
            <w:tcW w:w="850" w:type="dxa"/>
            <w:tcBorders>
              <w:top w:val="single" w:sz="4" w:space="0" w:color="auto"/>
              <w:left w:val="single" w:sz="4" w:space="0" w:color="auto"/>
              <w:bottom w:val="single" w:sz="4" w:space="0" w:color="auto"/>
              <w:right w:val="nil"/>
            </w:tcBorders>
            <w:vAlign w:val="center"/>
          </w:tcPr>
          <w:p w14:paraId="0006B4BA" w14:textId="77777777" w:rsidR="00F4205A" w:rsidRPr="00FA422B" w:rsidRDefault="00F4205A" w:rsidP="00AC1D76">
            <w:pPr>
              <w:keepNext/>
              <w:keepLines/>
              <w:rPr>
                <w:rFonts w:cs="Tahoma"/>
                <w:b/>
                <w:sz w:val="20"/>
                <w:szCs w:val="20"/>
              </w:rPr>
            </w:pPr>
            <w:r w:rsidRPr="00FA422B">
              <w:rPr>
                <w:rFonts w:cs="Tahoma"/>
                <w:b/>
                <w:sz w:val="20"/>
                <w:szCs w:val="20"/>
              </w:rPr>
              <w:t xml:space="preserve">Priloga </w:t>
            </w:r>
          </w:p>
        </w:tc>
        <w:tc>
          <w:tcPr>
            <w:tcW w:w="567" w:type="dxa"/>
            <w:tcBorders>
              <w:top w:val="single" w:sz="4" w:space="0" w:color="auto"/>
              <w:left w:val="nil"/>
              <w:bottom w:val="single" w:sz="4" w:space="0" w:color="auto"/>
              <w:right w:val="single" w:sz="4" w:space="0" w:color="auto"/>
            </w:tcBorders>
            <w:vAlign w:val="center"/>
          </w:tcPr>
          <w:p w14:paraId="1C4FEA29" w14:textId="77777777" w:rsidR="00F4205A" w:rsidRPr="00FA422B" w:rsidRDefault="00F4205A" w:rsidP="00AC1D76">
            <w:pPr>
              <w:keepNext/>
              <w:keepLines/>
              <w:ind w:left="-70"/>
              <w:rPr>
                <w:rFonts w:cs="Tahoma"/>
                <w:b/>
                <w:sz w:val="20"/>
                <w:szCs w:val="20"/>
              </w:rPr>
            </w:pPr>
            <w:r w:rsidRPr="00FA422B">
              <w:rPr>
                <w:rFonts w:cs="Tahoma"/>
                <w:b/>
                <w:sz w:val="20"/>
                <w:szCs w:val="20"/>
              </w:rPr>
              <w:t>3/1</w:t>
            </w:r>
          </w:p>
        </w:tc>
      </w:tr>
    </w:tbl>
    <w:p w14:paraId="10A649BE" w14:textId="77777777" w:rsidR="00F4205A" w:rsidRPr="00FA422B" w:rsidRDefault="00F4205A" w:rsidP="00AC1D76">
      <w:pPr>
        <w:keepNext/>
        <w:keepLines/>
        <w:jc w:val="both"/>
        <w:rPr>
          <w:rFonts w:cs="Tahoma"/>
          <w:sz w:val="20"/>
          <w:szCs w:val="20"/>
        </w:rPr>
      </w:pPr>
    </w:p>
    <w:p w14:paraId="5667B46C" w14:textId="77777777" w:rsidR="00CE3C38" w:rsidRPr="00FA422B" w:rsidRDefault="00895DF0" w:rsidP="00AC1D76">
      <w:pPr>
        <w:keepNext/>
        <w:keepLines/>
        <w:jc w:val="both"/>
        <w:rPr>
          <w:rFonts w:cs="Tahoma"/>
          <w:sz w:val="20"/>
          <w:szCs w:val="20"/>
        </w:rPr>
      </w:pPr>
      <w:r w:rsidRPr="00FA422B">
        <w:rPr>
          <w:rFonts w:cs="Tahoma"/>
          <w:sz w:val="20"/>
          <w:szCs w:val="20"/>
        </w:rPr>
        <w:t xml:space="preserve">Ponudnik mora </w:t>
      </w:r>
      <w:r w:rsidRPr="00FA422B">
        <w:rPr>
          <w:rFonts w:cs="Tahoma"/>
          <w:b/>
          <w:sz w:val="20"/>
          <w:szCs w:val="20"/>
        </w:rPr>
        <w:t xml:space="preserve">v primeru nastopa s podizvajalci ali v primeru uporabe zmogljivosti drugih subjektov </w:t>
      </w:r>
      <w:r w:rsidRPr="00FA422B">
        <w:rPr>
          <w:rFonts w:cs="Tahoma"/>
          <w:sz w:val="20"/>
          <w:szCs w:val="20"/>
        </w:rPr>
        <w:t xml:space="preserve">naložiti na informacijski sistem e-JN </w:t>
      </w:r>
      <w:r w:rsidRPr="00FA422B">
        <w:rPr>
          <w:rFonts w:cs="Tahoma"/>
          <w:b/>
          <w:sz w:val="20"/>
          <w:szCs w:val="20"/>
        </w:rPr>
        <w:t xml:space="preserve">v razdelek »SODELUJOČI«, del »IZJAVA – ostali sodelujoči« </w:t>
      </w:r>
      <w:r w:rsidRPr="00FA422B">
        <w:rPr>
          <w:rFonts w:cs="Tahoma"/>
          <w:sz w:val="20"/>
          <w:szCs w:val="20"/>
          <w:u w:val="single"/>
        </w:rPr>
        <w:t>izpolnjeno in podpisano</w:t>
      </w:r>
      <w:r w:rsidRPr="00FA422B">
        <w:rPr>
          <w:rFonts w:cs="Tahoma"/>
          <w:sz w:val="20"/>
          <w:szCs w:val="20"/>
        </w:rPr>
        <w:t xml:space="preserve"> Prilogo 3/2 »IZJAVA O IZPOLNJEVANJU SPOSOBNOSTI PODIZVAJALCA/DRUGEGA SUBJEKTA« v .</w:t>
      </w:r>
      <w:proofErr w:type="spellStart"/>
      <w:r w:rsidRPr="00FA422B">
        <w:rPr>
          <w:rFonts w:cs="Tahoma"/>
          <w:sz w:val="20"/>
          <w:szCs w:val="20"/>
        </w:rPr>
        <w:t>pdf</w:t>
      </w:r>
      <w:proofErr w:type="spellEnd"/>
      <w:r w:rsidRPr="00FA422B">
        <w:rPr>
          <w:rFonts w:cs="Tahoma"/>
          <w:sz w:val="20"/>
          <w:szCs w:val="20"/>
        </w:rPr>
        <w:t xml:space="preserve"> formatu. </w:t>
      </w:r>
    </w:p>
    <w:p w14:paraId="63816820" w14:textId="77777777" w:rsidR="00CE3C38" w:rsidRPr="00FA422B" w:rsidRDefault="00CE3C38" w:rsidP="00AC1D76">
      <w:pPr>
        <w:keepNext/>
        <w:keepLines/>
        <w:jc w:val="both"/>
        <w:rPr>
          <w:rFonts w:cs="Tahoma"/>
          <w:sz w:val="20"/>
          <w:szCs w:val="20"/>
        </w:rPr>
      </w:pPr>
    </w:p>
    <w:p w14:paraId="76848C1B" w14:textId="77777777" w:rsidR="00CE3C38" w:rsidRPr="00FA422B" w:rsidRDefault="00CE3C38" w:rsidP="00AC1D76">
      <w:pPr>
        <w:keepNext/>
        <w:keepLines/>
        <w:jc w:val="both"/>
        <w:rPr>
          <w:rFonts w:cs="Tahoma"/>
          <w:sz w:val="20"/>
          <w:szCs w:val="20"/>
        </w:rPr>
      </w:pPr>
      <w:r w:rsidRPr="00FA422B">
        <w:rPr>
          <w:rFonts w:cs="Tahoma"/>
          <w:sz w:val="20"/>
          <w:szCs w:val="20"/>
        </w:rPr>
        <w:t>Priloge ni potrebno priložiti v kolikor ponudnik v ponudbi ne nominira nobenega podizvajalca in glede pogojev v zvezi z ekonomskim in finančnim položajem ter tehnično in strokovno sposobnostjo ne uporabi zmogljivosti drugih subjektov.</w:t>
      </w:r>
    </w:p>
    <w:p w14:paraId="55FFEB02" w14:textId="77777777" w:rsidR="00F4205A" w:rsidRPr="00FA422B" w:rsidRDefault="00F4205A" w:rsidP="00AC1D76">
      <w:pPr>
        <w:keepNext/>
        <w:keepLines/>
        <w:jc w:val="both"/>
        <w:rPr>
          <w:rFonts w:cs="Tahoma"/>
          <w:sz w:val="16"/>
          <w:szCs w:val="16"/>
        </w:rPr>
      </w:pPr>
    </w:p>
    <w:tbl>
      <w:tblPr>
        <w:tblW w:w="9423"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67"/>
        <w:gridCol w:w="7438"/>
        <w:gridCol w:w="850"/>
        <w:gridCol w:w="568"/>
      </w:tblGrid>
      <w:tr w:rsidR="00F4205A" w:rsidRPr="00FA422B" w14:paraId="354D3F69" w14:textId="77777777" w:rsidTr="00631AA4">
        <w:trPr>
          <w:trHeight w:val="268"/>
        </w:trPr>
        <w:tc>
          <w:tcPr>
            <w:tcW w:w="567" w:type="dxa"/>
            <w:tcBorders>
              <w:top w:val="single" w:sz="4" w:space="0" w:color="auto"/>
              <w:left w:val="single" w:sz="4" w:space="0" w:color="auto"/>
              <w:bottom w:val="single" w:sz="4" w:space="0" w:color="auto"/>
              <w:right w:val="nil"/>
            </w:tcBorders>
          </w:tcPr>
          <w:p w14:paraId="55E787AA" w14:textId="77777777" w:rsidR="00F4205A" w:rsidRPr="00FA422B" w:rsidRDefault="00F4205A" w:rsidP="00AC1D76">
            <w:pPr>
              <w:keepNext/>
              <w:keepLines/>
              <w:jc w:val="both"/>
              <w:rPr>
                <w:rFonts w:cs="Tahoma"/>
                <w:sz w:val="20"/>
                <w:szCs w:val="20"/>
              </w:rPr>
            </w:pPr>
            <w:r w:rsidRPr="00FA422B">
              <w:rPr>
                <w:rFonts w:ascii="Times New Roman" w:hAnsi="Times New Roman"/>
                <w:sz w:val="20"/>
                <w:szCs w:val="20"/>
              </w:rPr>
              <w:br w:type="page"/>
            </w:r>
            <w:r w:rsidRPr="00FA422B">
              <w:rPr>
                <w:rFonts w:ascii="Times New Roman" w:hAnsi="Times New Roman"/>
                <w:sz w:val="20"/>
                <w:szCs w:val="20"/>
              </w:rPr>
              <w:br w:type="page"/>
            </w:r>
            <w:r w:rsidRPr="00FA422B">
              <w:rPr>
                <w:rFonts w:ascii="Times New Roman" w:hAnsi="Times New Roman"/>
                <w:sz w:val="20"/>
                <w:szCs w:val="20"/>
              </w:rPr>
              <w:br w:type="page"/>
            </w:r>
            <w:r w:rsidRPr="00FA422B">
              <w:rPr>
                <w:rFonts w:cs="Tahoma"/>
                <w:sz w:val="20"/>
                <w:szCs w:val="20"/>
              </w:rPr>
              <w:br w:type="page"/>
            </w:r>
            <w:r w:rsidRPr="00FA422B">
              <w:rPr>
                <w:rFonts w:cs="Tahoma"/>
                <w:b/>
                <w:sz w:val="20"/>
                <w:szCs w:val="20"/>
              </w:rPr>
              <w:br w:type="page"/>
            </w:r>
            <w:r w:rsidRPr="00FA422B">
              <w:rPr>
                <w:rFonts w:cs="Tahoma"/>
                <w:sz w:val="20"/>
                <w:szCs w:val="20"/>
              </w:rPr>
              <w:br w:type="page"/>
            </w:r>
          </w:p>
        </w:tc>
        <w:tc>
          <w:tcPr>
            <w:tcW w:w="7438" w:type="dxa"/>
            <w:tcBorders>
              <w:top w:val="single" w:sz="4" w:space="0" w:color="auto"/>
              <w:left w:val="nil"/>
              <w:bottom w:val="single" w:sz="4" w:space="0" w:color="auto"/>
              <w:right w:val="single" w:sz="4" w:space="0" w:color="auto"/>
            </w:tcBorders>
            <w:vAlign w:val="center"/>
          </w:tcPr>
          <w:p w14:paraId="2E4C59BA" w14:textId="77777777" w:rsidR="00F4205A" w:rsidRPr="00FA422B" w:rsidRDefault="00F4205A" w:rsidP="00AC1D76">
            <w:pPr>
              <w:keepNext/>
              <w:keepLines/>
              <w:rPr>
                <w:rFonts w:cs="Tahoma"/>
                <w:sz w:val="20"/>
                <w:szCs w:val="20"/>
              </w:rPr>
            </w:pPr>
            <w:r w:rsidRPr="00FA422B">
              <w:rPr>
                <w:rFonts w:cs="Tahoma"/>
                <w:sz w:val="20"/>
                <w:szCs w:val="20"/>
              </w:rPr>
              <w:t>IZJAVA O IZPOLNJEVANJU SPOSOBNOSTI PODIZVAJALCA/ DRUGEGA SUBJEKTA</w:t>
            </w:r>
          </w:p>
        </w:tc>
        <w:tc>
          <w:tcPr>
            <w:tcW w:w="850" w:type="dxa"/>
            <w:tcBorders>
              <w:top w:val="single" w:sz="4" w:space="0" w:color="auto"/>
              <w:left w:val="single" w:sz="4" w:space="0" w:color="auto"/>
              <w:bottom w:val="single" w:sz="4" w:space="0" w:color="auto"/>
              <w:right w:val="nil"/>
            </w:tcBorders>
            <w:vAlign w:val="center"/>
          </w:tcPr>
          <w:p w14:paraId="421B0DA9" w14:textId="77777777" w:rsidR="00F4205A" w:rsidRPr="00FA422B" w:rsidRDefault="00F4205A" w:rsidP="00AC1D76">
            <w:pPr>
              <w:keepNext/>
              <w:keepLines/>
              <w:rPr>
                <w:rFonts w:cs="Tahoma"/>
                <w:b/>
                <w:sz w:val="20"/>
                <w:szCs w:val="20"/>
              </w:rPr>
            </w:pPr>
            <w:r w:rsidRPr="00FA422B">
              <w:rPr>
                <w:rFonts w:cs="Tahoma"/>
                <w:b/>
                <w:sz w:val="20"/>
                <w:szCs w:val="20"/>
              </w:rPr>
              <w:t xml:space="preserve">Priloga </w:t>
            </w:r>
          </w:p>
        </w:tc>
        <w:tc>
          <w:tcPr>
            <w:tcW w:w="568" w:type="dxa"/>
            <w:tcBorders>
              <w:top w:val="single" w:sz="4" w:space="0" w:color="auto"/>
              <w:left w:val="nil"/>
              <w:bottom w:val="single" w:sz="4" w:space="0" w:color="auto"/>
              <w:right w:val="single" w:sz="4" w:space="0" w:color="auto"/>
            </w:tcBorders>
            <w:vAlign w:val="center"/>
          </w:tcPr>
          <w:p w14:paraId="22E7E51D" w14:textId="77777777" w:rsidR="00F4205A" w:rsidRPr="00FA422B" w:rsidRDefault="00F4205A" w:rsidP="00AC1D76">
            <w:pPr>
              <w:keepNext/>
              <w:keepLines/>
              <w:ind w:left="-70"/>
              <w:rPr>
                <w:rFonts w:cs="Tahoma"/>
                <w:b/>
                <w:sz w:val="20"/>
                <w:szCs w:val="20"/>
              </w:rPr>
            </w:pPr>
            <w:r w:rsidRPr="00FA422B">
              <w:rPr>
                <w:rFonts w:cs="Tahoma"/>
                <w:b/>
                <w:sz w:val="20"/>
                <w:szCs w:val="20"/>
              </w:rPr>
              <w:t>3/2</w:t>
            </w:r>
          </w:p>
        </w:tc>
      </w:tr>
    </w:tbl>
    <w:p w14:paraId="6F86699F" w14:textId="77777777" w:rsidR="00CE3C38" w:rsidRPr="00FA422B" w:rsidRDefault="00CE3C38" w:rsidP="00AC1D76">
      <w:pPr>
        <w:keepNext/>
        <w:keepLines/>
        <w:jc w:val="both"/>
        <w:rPr>
          <w:rFonts w:cs="Tahoma"/>
          <w:sz w:val="20"/>
          <w:szCs w:val="20"/>
        </w:rPr>
      </w:pPr>
    </w:p>
    <w:p w14:paraId="128EE7BC" w14:textId="77777777" w:rsidR="00AE7083" w:rsidRPr="00FA422B" w:rsidRDefault="00AE7083" w:rsidP="00AC1D76">
      <w:pPr>
        <w:keepNext/>
        <w:keepLines/>
        <w:numPr>
          <w:ilvl w:val="0"/>
          <w:numId w:val="34"/>
        </w:numPr>
        <w:jc w:val="both"/>
        <w:rPr>
          <w:rFonts w:cs="Tahoma"/>
          <w:b/>
          <w:color w:val="00B050"/>
          <w:sz w:val="20"/>
          <w:szCs w:val="20"/>
          <w:u w:val="single"/>
        </w:rPr>
      </w:pPr>
      <w:r w:rsidRPr="00FA422B">
        <w:rPr>
          <w:rFonts w:cs="Tahoma"/>
          <w:b/>
          <w:color w:val="00B050"/>
          <w:sz w:val="20"/>
          <w:szCs w:val="20"/>
          <w:u w:val="single"/>
        </w:rPr>
        <w:t>Razdelek »DOKUMENTI«, del »Ostale priloge«</w:t>
      </w:r>
    </w:p>
    <w:p w14:paraId="0F5CCB3A" w14:textId="77777777" w:rsidR="00AE7083" w:rsidRPr="00FA422B" w:rsidRDefault="00AE7083" w:rsidP="00AC1D76">
      <w:pPr>
        <w:keepNext/>
        <w:keepLines/>
        <w:jc w:val="both"/>
        <w:rPr>
          <w:rFonts w:cs="Tahoma"/>
        </w:rPr>
      </w:pPr>
    </w:p>
    <w:p w14:paraId="75ED1ED3" w14:textId="77777777" w:rsidR="00AE7083" w:rsidRPr="00FA422B" w:rsidRDefault="00AE7083" w:rsidP="00AC1D76">
      <w:pPr>
        <w:keepNext/>
        <w:keepLines/>
        <w:jc w:val="both"/>
        <w:rPr>
          <w:rFonts w:cs="Tahoma"/>
          <w:sz w:val="20"/>
          <w:szCs w:val="20"/>
        </w:rPr>
      </w:pPr>
      <w:r w:rsidRPr="00FA422B">
        <w:rPr>
          <w:rFonts w:cs="Tahoma"/>
          <w:sz w:val="20"/>
          <w:szCs w:val="20"/>
        </w:rPr>
        <w:t>Ponudnik v informacijskem sistemu e-JN</w:t>
      </w:r>
      <w:r w:rsidRPr="00FA422B">
        <w:rPr>
          <w:rFonts w:cs="Tahoma"/>
          <w:b/>
          <w:sz w:val="20"/>
          <w:szCs w:val="20"/>
        </w:rPr>
        <w:t xml:space="preserve"> v razdelek »DOKUMENTI«, del »Ostale priloge« </w:t>
      </w:r>
      <w:r w:rsidRPr="00FA422B">
        <w:rPr>
          <w:rFonts w:cs="Tahoma"/>
          <w:sz w:val="20"/>
          <w:szCs w:val="20"/>
        </w:rPr>
        <w:t xml:space="preserve">naloži ostalo ponudbeno dokumentacijo, ki je zahtevana s to razpisno dokumentacijo. </w:t>
      </w:r>
    </w:p>
    <w:p w14:paraId="24C46BAE" w14:textId="77777777" w:rsidR="00AE7083" w:rsidRPr="00FA422B" w:rsidRDefault="00AE7083" w:rsidP="00AC1D76">
      <w:pPr>
        <w:keepNext/>
        <w:keepLines/>
        <w:jc w:val="both"/>
        <w:rPr>
          <w:rFonts w:cs="Tahoma"/>
          <w:sz w:val="20"/>
          <w:szCs w:val="20"/>
        </w:rPr>
      </w:pPr>
    </w:p>
    <w:p w14:paraId="1E63C2C3" w14:textId="77777777" w:rsidR="00AE7083" w:rsidRPr="00FA422B" w:rsidRDefault="00AE7083" w:rsidP="00AC1D76">
      <w:pPr>
        <w:keepNext/>
        <w:keepLines/>
        <w:jc w:val="both"/>
        <w:rPr>
          <w:rFonts w:cs="Tahoma"/>
          <w:sz w:val="20"/>
          <w:szCs w:val="20"/>
        </w:rPr>
      </w:pPr>
      <w:r w:rsidRPr="00FA422B">
        <w:rPr>
          <w:rFonts w:cs="Tahoma"/>
          <w:sz w:val="20"/>
          <w:szCs w:val="20"/>
        </w:rPr>
        <w:t xml:space="preserve">Spodaj zahtevana ponudbena dokumentacija mora biti </w:t>
      </w:r>
      <w:r w:rsidRPr="00FA422B">
        <w:rPr>
          <w:rFonts w:cs="Tahoma"/>
          <w:b/>
          <w:sz w:val="20"/>
          <w:szCs w:val="20"/>
          <w:u w:val="single"/>
        </w:rPr>
        <w:t>priložena v .</w:t>
      </w:r>
      <w:proofErr w:type="spellStart"/>
      <w:r w:rsidRPr="00FA422B">
        <w:rPr>
          <w:rFonts w:cs="Tahoma"/>
          <w:b/>
          <w:sz w:val="20"/>
          <w:szCs w:val="20"/>
          <w:u w:val="single"/>
        </w:rPr>
        <w:t>pdf</w:t>
      </w:r>
      <w:proofErr w:type="spellEnd"/>
      <w:r w:rsidRPr="00FA422B">
        <w:rPr>
          <w:rFonts w:cs="Tahoma"/>
          <w:b/>
          <w:sz w:val="20"/>
          <w:szCs w:val="20"/>
          <w:u w:val="single"/>
        </w:rPr>
        <w:t xml:space="preserve"> </w:t>
      </w:r>
      <w:r w:rsidR="00F84B84" w:rsidRPr="00FA422B">
        <w:rPr>
          <w:rFonts w:cs="Tahoma"/>
          <w:b/>
          <w:sz w:val="20"/>
          <w:szCs w:val="20"/>
          <w:u w:val="single"/>
        </w:rPr>
        <w:t>obliki/</w:t>
      </w:r>
      <w:r w:rsidRPr="00FA422B">
        <w:rPr>
          <w:rFonts w:cs="Tahoma"/>
          <w:b/>
          <w:sz w:val="20"/>
          <w:szCs w:val="20"/>
          <w:u w:val="single"/>
        </w:rPr>
        <w:t>formatu</w:t>
      </w:r>
      <w:r w:rsidRPr="00FA422B">
        <w:rPr>
          <w:rFonts w:cs="Tahoma"/>
          <w:sz w:val="20"/>
          <w:szCs w:val="20"/>
        </w:rPr>
        <w:t xml:space="preserve"> (</w:t>
      </w:r>
      <w:proofErr w:type="spellStart"/>
      <w:r w:rsidRPr="00FA422B">
        <w:rPr>
          <w:rFonts w:cs="Tahoma"/>
          <w:sz w:val="20"/>
          <w:szCs w:val="20"/>
        </w:rPr>
        <w:t>sken</w:t>
      </w:r>
      <w:proofErr w:type="spellEnd"/>
      <w:r w:rsidRPr="00FA422B">
        <w:rPr>
          <w:rFonts w:cs="Tahoma"/>
          <w:sz w:val="20"/>
          <w:szCs w:val="20"/>
        </w:rPr>
        <w:t xml:space="preserve"> celotne ponudbe z izpolnjenimi, podpisanimi in žigosanimi ponudbenimi listinami)</w:t>
      </w:r>
      <w:r w:rsidR="00F84B84" w:rsidRPr="00FA422B">
        <w:rPr>
          <w:rFonts w:cs="Tahoma"/>
          <w:sz w:val="20"/>
          <w:szCs w:val="20"/>
        </w:rPr>
        <w:t xml:space="preserve"> ali v obliki/formatu, ki ga v posamezni prilogi posebej navede naročnik</w:t>
      </w:r>
      <w:r w:rsidRPr="00FA422B">
        <w:rPr>
          <w:rFonts w:cs="Tahoma"/>
          <w:sz w:val="20"/>
          <w:szCs w:val="20"/>
        </w:rPr>
        <w:t>. Ponudniki so obvezani priložiti vse priloge, razen če v posamezni prilogi ni drugače navedeno. Ponudnik lahko fizični podpis nadomesti z elektronskim podpisom, v kolikor e-JN to dopušča in ni drugače določeno z razpisno dokumentacijo (v tem primeru žigosanje ni potrebno).</w:t>
      </w:r>
    </w:p>
    <w:p w14:paraId="7433706E" w14:textId="77777777" w:rsidR="00AE7083" w:rsidRPr="00FA422B" w:rsidRDefault="00AE7083" w:rsidP="00AC1D76">
      <w:pPr>
        <w:keepNext/>
        <w:keepLines/>
        <w:jc w:val="both"/>
        <w:rPr>
          <w:rFonts w:cs="Tahoma"/>
          <w:b/>
          <w:sz w:val="20"/>
          <w:szCs w:val="20"/>
        </w:rPr>
      </w:pPr>
    </w:p>
    <w:p w14:paraId="746D11A3" w14:textId="77777777" w:rsidR="004616AC" w:rsidRPr="00FA422B" w:rsidRDefault="004616AC" w:rsidP="00AC1D76">
      <w:pPr>
        <w:keepNext/>
        <w:keepLines/>
        <w:jc w:val="both"/>
        <w:rPr>
          <w:rFonts w:cs="Tahoma"/>
          <w:sz w:val="20"/>
          <w:szCs w:val="20"/>
        </w:rPr>
      </w:pPr>
      <w:r w:rsidRPr="00FA422B">
        <w:rPr>
          <w:rFonts w:cs="Tahoma"/>
          <w:sz w:val="20"/>
          <w:szCs w:val="20"/>
        </w:rPr>
        <w:t xml:space="preserve">V primeru razhajanj med podatki, navedenimi v razdelku »Skupna ponudbena vrednost«, med podatki v  delu »Predračun« in med podatki v delu »Ostale priloge«, kot veljavni štejejo podatki, naloženi v delu »Ostale priloge«. </w:t>
      </w:r>
    </w:p>
    <w:p w14:paraId="174A86CA" w14:textId="77777777" w:rsidR="004616AC" w:rsidRPr="00FA422B" w:rsidRDefault="004616AC" w:rsidP="00AC1D76">
      <w:pPr>
        <w:keepNext/>
        <w:keepLines/>
        <w:jc w:val="both"/>
        <w:rPr>
          <w:rFonts w:cs="Tahoma"/>
          <w:b/>
          <w:sz w:val="20"/>
          <w:szCs w:val="20"/>
        </w:rPr>
      </w:pPr>
    </w:p>
    <w:p w14:paraId="2121AE81" w14:textId="77777777" w:rsidR="00AE7083" w:rsidRPr="00FA422B" w:rsidRDefault="00ED5802" w:rsidP="00AC1D76">
      <w:pPr>
        <w:keepNext/>
        <w:keepLines/>
        <w:jc w:val="both"/>
        <w:rPr>
          <w:rFonts w:cs="Tahoma"/>
          <w:b/>
          <w:sz w:val="20"/>
          <w:szCs w:val="20"/>
        </w:rPr>
      </w:pPr>
      <w:r w:rsidRPr="00FA422B">
        <w:rPr>
          <w:rFonts w:cs="Tahoma"/>
          <w:b/>
          <w:sz w:val="20"/>
          <w:szCs w:val="20"/>
        </w:rPr>
        <w:t xml:space="preserve">Ostala </w:t>
      </w:r>
      <w:r w:rsidR="00AE7083" w:rsidRPr="00FA422B">
        <w:rPr>
          <w:rFonts w:cs="Tahoma"/>
          <w:b/>
          <w:sz w:val="20"/>
          <w:szCs w:val="20"/>
        </w:rPr>
        <w:t>ponudbena dokumentacija, ki jo zahteva naročnika je sestavljena iz</w:t>
      </w:r>
      <w:r w:rsidRPr="00FA422B">
        <w:rPr>
          <w:rFonts w:cs="Tahoma"/>
          <w:b/>
          <w:sz w:val="20"/>
          <w:szCs w:val="20"/>
        </w:rPr>
        <w:t xml:space="preserve"> naslednjih dokumentov (prilog) in se v informacijski sistem e-JN naloži v razdelek »DOKUMENTI«, del »Ostale priloge«:</w:t>
      </w:r>
    </w:p>
    <w:p w14:paraId="24304A68" w14:textId="77777777" w:rsidR="00201EFB" w:rsidRPr="00FA422B" w:rsidRDefault="00201EFB" w:rsidP="00AC1D76">
      <w:pPr>
        <w:keepNext/>
        <w:keepLines/>
        <w:jc w:val="both"/>
        <w:rPr>
          <w:rFonts w:cs="Tahoma"/>
          <w:sz w:val="20"/>
          <w:szCs w:val="20"/>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329"/>
      </w:tblGrid>
      <w:tr w:rsidR="00201EFB" w:rsidRPr="00FA422B" w14:paraId="26CF5723" w14:textId="77777777" w:rsidTr="00631AA4">
        <w:tc>
          <w:tcPr>
            <w:tcW w:w="599" w:type="dxa"/>
            <w:tcBorders>
              <w:right w:val="nil"/>
            </w:tcBorders>
          </w:tcPr>
          <w:p w14:paraId="6BA32C74" w14:textId="77777777" w:rsidR="00201EFB" w:rsidRPr="00FA422B" w:rsidRDefault="00201EFB" w:rsidP="00AC1D76">
            <w:pPr>
              <w:keepNext/>
              <w:keepLines/>
              <w:jc w:val="both"/>
              <w:rPr>
                <w:rFonts w:cs="Tahoma"/>
                <w:sz w:val="20"/>
                <w:szCs w:val="20"/>
              </w:rPr>
            </w:pPr>
          </w:p>
        </w:tc>
        <w:tc>
          <w:tcPr>
            <w:tcW w:w="7653" w:type="dxa"/>
            <w:tcBorders>
              <w:left w:val="nil"/>
            </w:tcBorders>
          </w:tcPr>
          <w:p w14:paraId="6DED5294" w14:textId="77777777" w:rsidR="00201EFB" w:rsidRPr="00FA422B" w:rsidRDefault="008F4BD5" w:rsidP="00AC1D76">
            <w:pPr>
              <w:keepNext/>
              <w:keepLines/>
              <w:jc w:val="both"/>
              <w:rPr>
                <w:rFonts w:cs="Tahoma"/>
                <w:sz w:val="20"/>
                <w:szCs w:val="20"/>
              </w:rPr>
            </w:pPr>
            <w:r w:rsidRPr="00FA422B">
              <w:rPr>
                <w:rFonts w:cs="Tahoma"/>
                <w:sz w:val="20"/>
                <w:szCs w:val="20"/>
              </w:rPr>
              <w:t xml:space="preserve">PODATKI O </w:t>
            </w:r>
            <w:r w:rsidR="00201EFB" w:rsidRPr="00FA422B">
              <w:rPr>
                <w:rFonts w:cs="Tahoma"/>
                <w:sz w:val="20"/>
                <w:szCs w:val="20"/>
              </w:rPr>
              <w:t xml:space="preserve">PONUDNIKU </w:t>
            </w:r>
          </w:p>
        </w:tc>
        <w:tc>
          <w:tcPr>
            <w:tcW w:w="912" w:type="dxa"/>
            <w:tcBorders>
              <w:right w:val="nil"/>
            </w:tcBorders>
          </w:tcPr>
          <w:p w14:paraId="4485DC18" w14:textId="77777777" w:rsidR="00201EFB" w:rsidRPr="00FA422B" w:rsidRDefault="001241C9" w:rsidP="00AC1D76">
            <w:pPr>
              <w:keepNext/>
              <w:keepLines/>
              <w:jc w:val="both"/>
              <w:rPr>
                <w:rFonts w:cs="Tahoma"/>
                <w:b/>
                <w:sz w:val="20"/>
                <w:szCs w:val="20"/>
              </w:rPr>
            </w:pPr>
            <w:r w:rsidRPr="00FA422B">
              <w:rPr>
                <w:rFonts w:cs="Tahoma"/>
                <w:b/>
                <w:sz w:val="20"/>
                <w:szCs w:val="20"/>
              </w:rPr>
              <w:t>P</w:t>
            </w:r>
            <w:r w:rsidR="00201EFB" w:rsidRPr="00FA422B">
              <w:rPr>
                <w:rFonts w:cs="Tahoma"/>
                <w:b/>
                <w:sz w:val="20"/>
                <w:szCs w:val="20"/>
              </w:rPr>
              <w:t xml:space="preserve">riloga </w:t>
            </w:r>
          </w:p>
        </w:tc>
        <w:tc>
          <w:tcPr>
            <w:tcW w:w="329" w:type="dxa"/>
            <w:tcBorders>
              <w:left w:val="nil"/>
            </w:tcBorders>
          </w:tcPr>
          <w:p w14:paraId="5E5966F3" w14:textId="77777777" w:rsidR="00201EFB" w:rsidRPr="00FA422B" w:rsidRDefault="00201EFB" w:rsidP="00AC1D76">
            <w:pPr>
              <w:keepNext/>
              <w:keepLines/>
              <w:jc w:val="both"/>
              <w:rPr>
                <w:rFonts w:cs="Tahoma"/>
                <w:b/>
                <w:sz w:val="20"/>
                <w:szCs w:val="20"/>
              </w:rPr>
            </w:pPr>
            <w:r w:rsidRPr="00FA422B">
              <w:rPr>
                <w:rFonts w:cs="Tahoma"/>
                <w:b/>
                <w:sz w:val="20"/>
                <w:szCs w:val="20"/>
              </w:rPr>
              <w:t>1</w:t>
            </w:r>
          </w:p>
        </w:tc>
      </w:tr>
    </w:tbl>
    <w:p w14:paraId="7B4EB1E7" w14:textId="77777777" w:rsidR="00201EFB" w:rsidRPr="00FA422B" w:rsidRDefault="00201EFB" w:rsidP="00AC1D76">
      <w:pPr>
        <w:keepNext/>
        <w:keepLines/>
        <w:tabs>
          <w:tab w:val="left" w:pos="567"/>
          <w:tab w:val="num" w:pos="851"/>
          <w:tab w:val="left" w:pos="993"/>
        </w:tabs>
        <w:jc w:val="both"/>
        <w:rPr>
          <w:rFonts w:cs="Tahoma"/>
          <w:sz w:val="16"/>
          <w:szCs w:val="20"/>
        </w:rPr>
      </w:pPr>
    </w:p>
    <w:p w14:paraId="150BE31B" w14:textId="77777777" w:rsidR="00AE7083" w:rsidRPr="00FA422B" w:rsidRDefault="00AE7083" w:rsidP="00AC1D76">
      <w:pPr>
        <w:keepNext/>
        <w:keepLines/>
        <w:jc w:val="both"/>
        <w:rPr>
          <w:rFonts w:cs="Tahoma"/>
          <w:sz w:val="20"/>
          <w:szCs w:val="20"/>
        </w:rPr>
      </w:pPr>
      <w:r w:rsidRPr="00FA422B">
        <w:rPr>
          <w:rFonts w:cs="Tahoma"/>
          <w:sz w:val="20"/>
          <w:szCs w:val="20"/>
        </w:rPr>
        <w:t>Prilogo je potrebno izpolniti, podpisati in žigosati</w:t>
      </w:r>
      <w:r w:rsidR="000503E2" w:rsidRPr="00FA422B">
        <w:rPr>
          <w:rFonts w:cs="Tahoma"/>
          <w:sz w:val="20"/>
          <w:szCs w:val="20"/>
        </w:rPr>
        <w:t>.</w:t>
      </w:r>
      <w:r w:rsidRPr="00FA422B">
        <w:rPr>
          <w:rFonts w:cs="Tahoma"/>
          <w:sz w:val="20"/>
          <w:szCs w:val="20"/>
        </w:rPr>
        <w:t xml:space="preserve"> V primeru skupne ponudbe morajo Prilogo 1 izpolniti vsi ponudniki – partnerji. K tej prilogi se priloži tudi pravni akt o skupni izvedbi naročila.</w:t>
      </w:r>
    </w:p>
    <w:p w14:paraId="041443C7" w14:textId="77777777" w:rsidR="00E948E3" w:rsidRPr="00FA422B" w:rsidRDefault="00E948E3" w:rsidP="00AC1D76">
      <w:pPr>
        <w:keepNext/>
        <w:keepLines/>
        <w:ind w:right="-142"/>
        <w:jc w:val="both"/>
        <w:rPr>
          <w:rFonts w:cs="Tahoma"/>
          <w:sz w:val="20"/>
          <w:szCs w:val="20"/>
        </w:rPr>
      </w:pPr>
    </w:p>
    <w:tbl>
      <w:tblPr>
        <w:tblW w:w="9565" w:type="dxa"/>
        <w:tblInd w:w="-7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741"/>
        <w:gridCol w:w="7623"/>
        <w:gridCol w:w="850"/>
        <w:gridCol w:w="351"/>
      </w:tblGrid>
      <w:tr w:rsidR="00F4205A" w:rsidRPr="00FA422B" w14:paraId="5274DDBF" w14:textId="77777777" w:rsidTr="00631AA4">
        <w:tc>
          <w:tcPr>
            <w:tcW w:w="741" w:type="dxa"/>
            <w:tcBorders>
              <w:top w:val="single" w:sz="4" w:space="0" w:color="auto"/>
              <w:left w:val="single" w:sz="4" w:space="0" w:color="auto"/>
              <w:bottom w:val="single" w:sz="4" w:space="0" w:color="auto"/>
              <w:right w:val="nil"/>
            </w:tcBorders>
          </w:tcPr>
          <w:p w14:paraId="1878C8EA" w14:textId="77777777" w:rsidR="00F4205A" w:rsidRPr="00FA422B" w:rsidRDefault="00F4205A" w:rsidP="00AC1D76">
            <w:pPr>
              <w:keepNext/>
              <w:keepLines/>
              <w:spacing w:line="276" w:lineRule="auto"/>
              <w:jc w:val="both"/>
              <w:rPr>
                <w:rFonts w:cs="Tahoma"/>
                <w:sz w:val="20"/>
                <w:szCs w:val="20"/>
                <w:lang w:eastAsia="en-US"/>
              </w:rPr>
            </w:pPr>
            <w:r w:rsidRPr="00FA422B">
              <w:rPr>
                <w:rFonts w:cs="Tahoma"/>
                <w:sz w:val="20"/>
                <w:szCs w:val="20"/>
              </w:rPr>
              <w:br w:type="page"/>
            </w:r>
          </w:p>
        </w:tc>
        <w:tc>
          <w:tcPr>
            <w:tcW w:w="7623" w:type="dxa"/>
            <w:tcBorders>
              <w:top w:val="single" w:sz="4" w:space="0" w:color="auto"/>
              <w:left w:val="nil"/>
              <w:bottom w:val="single" w:sz="4" w:space="0" w:color="auto"/>
              <w:right w:val="single" w:sz="4" w:space="0" w:color="808080"/>
            </w:tcBorders>
            <w:vAlign w:val="bottom"/>
            <w:hideMark/>
          </w:tcPr>
          <w:p w14:paraId="6CC08582" w14:textId="77777777" w:rsidR="00F4205A" w:rsidRPr="00FA422B" w:rsidRDefault="00F4205A" w:rsidP="00AC1D76">
            <w:pPr>
              <w:keepNext/>
              <w:keepLines/>
              <w:spacing w:line="276" w:lineRule="auto"/>
              <w:jc w:val="both"/>
              <w:rPr>
                <w:rFonts w:cs="Tahoma"/>
                <w:sz w:val="20"/>
                <w:szCs w:val="20"/>
                <w:lang w:eastAsia="en-US"/>
              </w:rPr>
            </w:pPr>
            <w:r w:rsidRPr="00FA422B">
              <w:rPr>
                <w:rFonts w:cs="Tahoma"/>
                <w:sz w:val="20"/>
                <w:szCs w:val="20"/>
                <w:lang w:eastAsia="en-US"/>
              </w:rPr>
              <w:t xml:space="preserve">PONUDBA </w:t>
            </w:r>
          </w:p>
        </w:tc>
        <w:tc>
          <w:tcPr>
            <w:tcW w:w="850" w:type="dxa"/>
            <w:tcBorders>
              <w:top w:val="single" w:sz="4" w:space="0" w:color="auto"/>
              <w:left w:val="single" w:sz="4" w:space="0" w:color="808080"/>
              <w:bottom w:val="single" w:sz="4" w:space="0" w:color="auto"/>
              <w:right w:val="nil"/>
            </w:tcBorders>
            <w:hideMark/>
          </w:tcPr>
          <w:p w14:paraId="30CEB786" w14:textId="77777777" w:rsidR="00F4205A" w:rsidRPr="00FA422B" w:rsidRDefault="00F4205A" w:rsidP="00AC1D76">
            <w:pPr>
              <w:keepNext/>
              <w:keepLines/>
              <w:spacing w:line="276" w:lineRule="auto"/>
              <w:jc w:val="both"/>
              <w:rPr>
                <w:rFonts w:cs="Tahoma"/>
                <w:b/>
                <w:sz w:val="20"/>
                <w:szCs w:val="20"/>
                <w:lang w:eastAsia="en-US"/>
              </w:rPr>
            </w:pPr>
            <w:r w:rsidRPr="00FA422B">
              <w:rPr>
                <w:rFonts w:cs="Tahoma"/>
                <w:b/>
                <w:sz w:val="20"/>
                <w:szCs w:val="20"/>
                <w:lang w:eastAsia="en-US"/>
              </w:rPr>
              <w:t xml:space="preserve">Priloga </w:t>
            </w:r>
          </w:p>
        </w:tc>
        <w:tc>
          <w:tcPr>
            <w:tcW w:w="351" w:type="dxa"/>
            <w:tcBorders>
              <w:top w:val="single" w:sz="4" w:space="0" w:color="auto"/>
              <w:left w:val="nil"/>
              <w:bottom w:val="single" w:sz="4" w:space="0" w:color="auto"/>
              <w:right w:val="single" w:sz="4" w:space="0" w:color="auto"/>
            </w:tcBorders>
            <w:hideMark/>
          </w:tcPr>
          <w:p w14:paraId="05636DB8" w14:textId="77777777" w:rsidR="00F4205A" w:rsidRPr="00FA422B" w:rsidRDefault="00F4205A" w:rsidP="00AC1D76">
            <w:pPr>
              <w:keepNext/>
              <w:keepLines/>
              <w:spacing w:line="276" w:lineRule="auto"/>
              <w:jc w:val="both"/>
              <w:rPr>
                <w:rFonts w:cs="Tahoma"/>
                <w:b/>
                <w:sz w:val="20"/>
                <w:szCs w:val="20"/>
                <w:lang w:eastAsia="en-US"/>
              </w:rPr>
            </w:pPr>
            <w:r w:rsidRPr="00FA422B">
              <w:rPr>
                <w:rFonts w:cs="Tahoma"/>
                <w:b/>
                <w:sz w:val="20"/>
                <w:szCs w:val="20"/>
                <w:lang w:eastAsia="en-US"/>
              </w:rPr>
              <w:t>2</w:t>
            </w:r>
          </w:p>
        </w:tc>
      </w:tr>
    </w:tbl>
    <w:p w14:paraId="686BC12D" w14:textId="77777777" w:rsidR="00F4205A" w:rsidRPr="00FA422B" w:rsidRDefault="00F4205A" w:rsidP="00AC1D76">
      <w:pPr>
        <w:keepNext/>
        <w:keepLines/>
        <w:ind w:right="-142"/>
        <w:jc w:val="both"/>
        <w:rPr>
          <w:rFonts w:cs="Tahoma"/>
          <w:sz w:val="20"/>
          <w:szCs w:val="20"/>
        </w:rPr>
      </w:pPr>
    </w:p>
    <w:p w14:paraId="08DEBE8E" w14:textId="77777777" w:rsidR="00B22A2F" w:rsidRPr="00B22A2F" w:rsidRDefault="00B22A2F" w:rsidP="00B22A2F">
      <w:pPr>
        <w:keepNext/>
        <w:keepLines/>
        <w:tabs>
          <w:tab w:val="left" w:pos="142"/>
          <w:tab w:val="left" w:pos="567"/>
          <w:tab w:val="num" w:pos="851"/>
          <w:tab w:val="left" w:pos="993"/>
        </w:tabs>
        <w:jc w:val="both"/>
        <w:rPr>
          <w:rFonts w:cs="Tahoma"/>
          <w:sz w:val="20"/>
          <w:szCs w:val="20"/>
        </w:rPr>
      </w:pPr>
      <w:r w:rsidRPr="00B22A2F">
        <w:rPr>
          <w:rFonts w:cs="Tahoma"/>
          <w:sz w:val="20"/>
          <w:szCs w:val="20"/>
        </w:rPr>
        <w:t>Ponudnik mora obrazec ponudbe izpolniti, podpisati in žigosati. Ponudnik k prilogi priloži vse zahtevane priloge k ponudbi.</w:t>
      </w:r>
    </w:p>
    <w:p w14:paraId="644113F1" w14:textId="77777777" w:rsidR="00B22A2F" w:rsidRPr="00B22A2F" w:rsidRDefault="00B22A2F" w:rsidP="00B22A2F">
      <w:pPr>
        <w:keepNext/>
        <w:keepLines/>
        <w:tabs>
          <w:tab w:val="left" w:pos="142"/>
          <w:tab w:val="left" w:pos="567"/>
          <w:tab w:val="num" w:pos="851"/>
          <w:tab w:val="left" w:pos="993"/>
        </w:tabs>
        <w:jc w:val="both"/>
        <w:rPr>
          <w:rFonts w:cs="Tahoma"/>
          <w:sz w:val="20"/>
          <w:szCs w:val="20"/>
        </w:rPr>
      </w:pPr>
    </w:p>
    <w:p w14:paraId="2FA6F3E5" w14:textId="77777777" w:rsidR="00B22A2F" w:rsidRPr="00B22A2F" w:rsidRDefault="00B22A2F" w:rsidP="00B22A2F">
      <w:pPr>
        <w:keepNext/>
        <w:keepLines/>
        <w:tabs>
          <w:tab w:val="left" w:pos="142"/>
          <w:tab w:val="left" w:pos="567"/>
          <w:tab w:val="num" w:pos="851"/>
          <w:tab w:val="left" w:pos="993"/>
        </w:tabs>
        <w:jc w:val="both"/>
        <w:rPr>
          <w:rFonts w:cs="Tahoma"/>
          <w:sz w:val="20"/>
          <w:szCs w:val="20"/>
        </w:rPr>
      </w:pPr>
      <w:r w:rsidRPr="00B22A2F">
        <w:rPr>
          <w:rFonts w:cs="Tahoma"/>
          <w:sz w:val="20"/>
          <w:szCs w:val="20"/>
        </w:rPr>
        <w:t xml:space="preserve">Ponudnik mora k ponudbi priložiti veljaven pridobljen certifikat družini prijazno podjetje ali enakovreden certifikat (v kolikor ga ima pridobljenega), </w:t>
      </w:r>
      <w:r>
        <w:rPr>
          <w:rFonts w:cs="Tahoma"/>
          <w:sz w:val="20"/>
          <w:szCs w:val="20"/>
        </w:rPr>
        <w:t xml:space="preserve">seznam vozil in voznikov, </w:t>
      </w:r>
      <w:r w:rsidRPr="00B22A2F">
        <w:rPr>
          <w:rFonts w:cs="Tahoma"/>
          <w:sz w:val="20"/>
          <w:szCs w:val="20"/>
        </w:rPr>
        <w:t>licenco za opravljanje avtobusnih prevozov v notranjem prevozu potnikov v cestnem prometu in licenco za vsako ponujeno vozilo</w:t>
      </w:r>
      <w:r>
        <w:rPr>
          <w:rFonts w:cs="Tahoma"/>
          <w:sz w:val="20"/>
          <w:szCs w:val="20"/>
        </w:rPr>
        <w:t>.</w:t>
      </w:r>
    </w:p>
    <w:p w14:paraId="32E76EE2" w14:textId="77777777" w:rsidR="00F4205A" w:rsidRPr="00FA422B" w:rsidRDefault="00F4205A" w:rsidP="00AC1D76">
      <w:pPr>
        <w:keepNext/>
        <w:keepLines/>
        <w:ind w:right="-142"/>
        <w:jc w:val="both"/>
        <w:rPr>
          <w:rFonts w:cs="Tahoma"/>
          <w:b/>
          <w:sz w:val="20"/>
          <w:szCs w:val="20"/>
          <w:u w:val="single"/>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476"/>
        <w:gridCol w:w="851"/>
        <w:gridCol w:w="567"/>
      </w:tblGrid>
      <w:tr w:rsidR="00A67D7E" w:rsidRPr="00FA422B" w14:paraId="0C4DD662" w14:textId="77777777" w:rsidTr="00115987">
        <w:tc>
          <w:tcPr>
            <w:tcW w:w="599" w:type="dxa"/>
            <w:tcBorders>
              <w:right w:val="nil"/>
            </w:tcBorders>
          </w:tcPr>
          <w:p w14:paraId="7395B402" w14:textId="77777777" w:rsidR="00A67D7E" w:rsidRPr="00FA422B" w:rsidRDefault="00A67D7E" w:rsidP="00AC1D76">
            <w:pPr>
              <w:keepNext/>
              <w:keepLines/>
              <w:jc w:val="both"/>
              <w:rPr>
                <w:rFonts w:cs="Tahoma"/>
                <w:sz w:val="20"/>
                <w:szCs w:val="20"/>
              </w:rPr>
            </w:pPr>
          </w:p>
        </w:tc>
        <w:tc>
          <w:tcPr>
            <w:tcW w:w="7476" w:type="dxa"/>
            <w:tcBorders>
              <w:left w:val="nil"/>
            </w:tcBorders>
          </w:tcPr>
          <w:p w14:paraId="51279DBF" w14:textId="77777777" w:rsidR="00A67D7E" w:rsidRPr="00FA422B" w:rsidRDefault="00A67D7E" w:rsidP="00AC1D76">
            <w:pPr>
              <w:keepNext/>
              <w:keepLines/>
              <w:jc w:val="both"/>
              <w:rPr>
                <w:rFonts w:cs="Tahoma"/>
                <w:sz w:val="20"/>
                <w:szCs w:val="20"/>
              </w:rPr>
            </w:pPr>
            <w:r w:rsidRPr="00FA422B">
              <w:rPr>
                <w:rFonts w:cs="Tahoma"/>
                <w:sz w:val="20"/>
                <w:szCs w:val="20"/>
              </w:rPr>
              <w:t xml:space="preserve">IZJAVA FIZIČNE OSEBE </w:t>
            </w:r>
          </w:p>
        </w:tc>
        <w:tc>
          <w:tcPr>
            <w:tcW w:w="851" w:type="dxa"/>
            <w:tcBorders>
              <w:right w:val="nil"/>
            </w:tcBorders>
          </w:tcPr>
          <w:p w14:paraId="77DB8D50" w14:textId="77777777" w:rsidR="00A67D7E" w:rsidRPr="00FA422B" w:rsidRDefault="00E948E3" w:rsidP="00AC1D76">
            <w:pPr>
              <w:keepNext/>
              <w:keepLines/>
              <w:jc w:val="both"/>
              <w:rPr>
                <w:rFonts w:cs="Tahoma"/>
                <w:b/>
                <w:sz w:val="20"/>
                <w:szCs w:val="20"/>
              </w:rPr>
            </w:pPr>
            <w:r w:rsidRPr="00FA422B">
              <w:rPr>
                <w:rFonts w:cs="Tahoma"/>
                <w:b/>
                <w:sz w:val="20"/>
                <w:szCs w:val="20"/>
              </w:rPr>
              <w:t>P</w:t>
            </w:r>
            <w:r w:rsidR="00A67D7E" w:rsidRPr="00FA422B">
              <w:rPr>
                <w:rFonts w:cs="Tahoma"/>
                <w:b/>
                <w:sz w:val="20"/>
                <w:szCs w:val="20"/>
              </w:rPr>
              <w:t xml:space="preserve">riloga </w:t>
            </w:r>
          </w:p>
        </w:tc>
        <w:tc>
          <w:tcPr>
            <w:tcW w:w="567" w:type="dxa"/>
            <w:tcBorders>
              <w:left w:val="nil"/>
            </w:tcBorders>
          </w:tcPr>
          <w:p w14:paraId="3CC9299A" w14:textId="77777777" w:rsidR="00A67D7E" w:rsidRPr="00FA422B" w:rsidRDefault="00A67D7E" w:rsidP="00AC1D76">
            <w:pPr>
              <w:keepNext/>
              <w:keepLines/>
              <w:jc w:val="both"/>
              <w:rPr>
                <w:rFonts w:cs="Tahoma"/>
                <w:b/>
                <w:sz w:val="20"/>
                <w:szCs w:val="20"/>
              </w:rPr>
            </w:pPr>
            <w:r w:rsidRPr="00FA422B">
              <w:rPr>
                <w:rFonts w:cs="Tahoma"/>
                <w:b/>
                <w:sz w:val="20"/>
                <w:szCs w:val="20"/>
              </w:rPr>
              <w:t>3/3</w:t>
            </w:r>
          </w:p>
        </w:tc>
      </w:tr>
    </w:tbl>
    <w:p w14:paraId="2126347C" w14:textId="77777777" w:rsidR="00A67D7E" w:rsidRPr="00FA422B" w:rsidRDefault="00A67D7E" w:rsidP="00AC1D76">
      <w:pPr>
        <w:keepNext/>
        <w:keepLines/>
        <w:tabs>
          <w:tab w:val="left" w:pos="567"/>
          <w:tab w:val="num" w:pos="851"/>
          <w:tab w:val="left" w:pos="993"/>
        </w:tabs>
        <w:jc w:val="both"/>
        <w:rPr>
          <w:rFonts w:cs="Tahoma"/>
          <w:sz w:val="20"/>
          <w:szCs w:val="20"/>
        </w:rPr>
      </w:pPr>
    </w:p>
    <w:p w14:paraId="51B84C71" w14:textId="7D53D807" w:rsidR="001761A9" w:rsidRDefault="00E948E3" w:rsidP="00AC1D76">
      <w:pPr>
        <w:keepNext/>
        <w:keepLines/>
        <w:tabs>
          <w:tab w:val="left" w:pos="142"/>
          <w:tab w:val="left" w:pos="567"/>
          <w:tab w:val="num" w:pos="851"/>
          <w:tab w:val="left" w:pos="993"/>
        </w:tabs>
        <w:jc w:val="both"/>
        <w:rPr>
          <w:rFonts w:cs="Tahoma"/>
          <w:sz w:val="20"/>
          <w:szCs w:val="20"/>
        </w:rPr>
      </w:pPr>
      <w:r w:rsidRPr="00FA422B">
        <w:rPr>
          <w:rFonts w:cs="Tahoma"/>
          <w:sz w:val="20"/>
          <w:szCs w:val="20"/>
        </w:rPr>
        <w:t xml:space="preserve">Izjavo izpolnijo in podpišejo VSE osebe, ki so člani upravnega, vodstvenega ali nadzornega organa gospodarskega subjekta ali ki ima pooblastila za njegovo zastopanje ali odločanje ali nadzor v njem (velja za ponudnika, za vse člane skupine ponudnikov – partnerje, za vse nominirane podizvajalce in za vse ostale subjekte, katerih zmogljivosti uporablja ponudnik). </w:t>
      </w:r>
    </w:p>
    <w:p w14:paraId="1493881F" w14:textId="7AD9BF3C" w:rsidR="00A10E05" w:rsidRDefault="00A10E05" w:rsidP="00AC1D76">
      <w:pPr>
        <w:keepNext/>
        <w:keepLines/>
        <w:tabs>
          <w:tab w:val="left" w:pos="142"/>
          <w:tab w:val="left" w:pos="567"/>
          <w:tab w:val="num" w:pos="851"/>
          <w:tab w:val="left" w:pos="993"/>
        </w:tabs>
        <w:jc w:val="both"/>
        <w:rPr>
          <w:rFonts w:cs="Tahoma"/>
          <w:sz w:val="20"/>
          <w:szCs w:val="20"/>
        </w:rPr>
      </w:pPr>
    </w:p>
    <w:p w14:paraId="0E8A66EC" w14:textId="6E9B249A" w:rsidR="00A10E05" w:rsidRDefault="00A10E05" w:rsidP="00AC1D76">
      <w:pPr>
        <w:keepNext/>
        <w:keepLines/>
        <w:tabs>
          <w:tab w:val="left" w:pos="142"/>
          <w:tab w:val="left" w:pos="567"/>
          <w:tab w:val="num" w:pos="851"/>
          <w:tab w:val="left" w:pos="993"/>
        </w:tabs>
        <w:jc w:val="both"/>
        <w:rPr>
          <w:rFonts w:cs="Tahoma"/>
          <w:sz w:val="20"/>
          <w:szCs w:val="20"/>
        </w:rPr>
      </w:pPr>
    </w:p>
    <w:p w14:paraId="50D822FA" w14:textId="77777777" w:rsidR="00A10E05" w:rsidRPr="00FA422B" w:rsidRDefault="00A10E05" w:rsidP="00AC1D76">
      <w:pPr>
        <w:keepNext/>
        <w:keepLines/>
        <w:tabs>
          <w:tab w:val="left" w:pos="142"/>
          <w:tab w:val="left" w:pos="567"/>
          <w:tab w:val="num" w:pos="851"/>
          <w:tab w:val="left" w:pos="993"/>
        </w:tabs>
        <w:jc w:val="both"/>
        <w:rPr>
          <w:rFonts w:cs="Tahoma"/>
          <w:sz w:val="20"/>
          <w:szCs w:val="20"/>
        </w:rPr>
      </w:pPr>
    </w:p>
    <w:p w14:paraId="26596B43" w14:textId="77777777" w:rsidR="00763EE2" w:rsidRPr="00FA422B" w:rsidRDefault="00763EE2" w:rsidP="00AC1D76">
      <w:pPr>
        <w:keepNext/>
        <w:keepLines/>
        <w:tabs>
          <w:tab w:val="left" w:pos="142"/>
          <w:tab w:val="left" w:pos="567"/>
          <w:tab w:val="num" w:pos="851"/>
          <w:tab w:val="left" w:pos="993"/>
        </w:tabs>
        <w:jc w:val="both"/>
        <w:rPr>
          <w:rFonts w:cs="Tahoma"/>
          <w:sz w:val="20"/>
          <w:szCs w:val="20"/>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476"/>
        <w:gridCol w:w="851"/>
        <w:gridCol w:w="567"/>
      </w:tblGrid>
      <w:tr w:rsidR="003D2AD1" w:rsidRPr="00FA422B" w14:paraId="05220322" w14:textId="77777777" w:rsidTr="00115987">
        <w:tc>
          <w:tcPr>
            <w:tcW w:w="599" w:type="dxa"/>
            <w:tcBorders>
              <w:right w:val="nil"/>
            </w:tcBorders>
          </w:tcPr>
          <w:p w14:paraId="4F74A582" w14:textId="77777777" w:rsidR="003D2AD1" w:rsidRPr="00FA422B" w:rsidRDefault="003D2AD1" w:rsidP="00AC1D76">
            <w:pPr>
              <w:keepNext/>
              <w:keepLines/>
              <w:jc w:val="both"/>
              <w:rPr>
                <w:rFonts w:cs="Tahoma"/>
                <w:sz w:val="20"/>
                <w:szCs w:val="20"/>
              </w:rPr>
            </w:pPr>
          </w:p>
        </w:tc>
        <w:tc>
          <w:tcPr>
            <w:tcW w:w="7476" w:type="dxa"/>
            <w:tcBorders>
              <w:left w:val="nil"/>
            </w:tcBorders>
          </w:tcPr>
          <w:p w14:paraId="48FE4098" w14:textId="77777777" w:rsidR="003D2AD1" w:rsidRPr="00FA422B" w:rsidRDefault="003D2AD1" w:rsidP="00AC1D76">
            <w:pPr>
              <w:keepNext/>
              <w:keepLines/>
              <w:jc w:val="both"/>
              <w:rPr>
                <w:rFonts w:cs="Tahoma"/>
                <w:sz w:val="20"/>
                <w:szCs w:val="20"/>
              </w:rPr>
            </w:pPr>
            <w:r w:rsidRPr="00FA422B">
              <w:rPr>
                <w:rFonts w:cs="Tahoma"/>
                <w:sz w:val="20"/>
                <w:szCs w:val="20"/>
              </w:rPr>
              <w:t>IZJAVA O UDELEŽBI FIZIČNIH IN PRAVNIH OSEB V LASTNIŠTVU PONUDNIKA</w:t>
            </w:r>
          </w:p>
        </w:tc>
        <w:tc>
          <w:tcPr>
            <w:tcW w:w="851" w:type="dxa"/>
            <w:tcBorders>
              <w:right w:val="nil"/>
            </w:tcBorders>
          </w:tcPr>
          <w:p w14:paraId="5D00F549" w14:textId="77777777" w:rsidR="003D2AD1" w:rsidRPr="00FA422B" w:rsidRDefault="00115987" w:rsidP="00AC1D76">
            <w:pPr>
              <w:keepNext/>
              <w:keepLines/>
              <w:jc w:val="both"/>
              <w:rPr>
                <w:rFonts w:cs="Tahoma"/>
                <w:b/>
                <w:sz w:val="20"/>
                <w:szCs w:val="20"/>
              </w:rPr>
            </w:pPr>
            <w:r w:rsidRPr="00FA422B">
              <w:rPr>
                <w:rFonts w:cs="Tahoma"/>
                <w:b/>
                <w:sz w:val="20"/>
                <w:szCs w:val="20"/>
              </w:rPr>
              <w:t>P</w:t>
            </w:r>
            <w:r w:rsidR="003D2AD1" w:rsidRPr="00FA422B">
              <w:rPr>
                <w:rFonts w:cs="Tahoma"/>
                <w:b/>
                <w:sz w:val="20"/>
                <w:szCs w:val="20"/>
              </w:rPr>
              <w:t xml:space="preserve">riloga </w:t>
            </w:r>
          </w:p>
        </w:tc>
        <w:tc>
          <w:tcPr>
            <w:tcW w:w="567" w:type="dxa"/>
            <w:tcBorders>
              <w:left w:val="nil"/>
            </w:tcBorders>
          </w:tcPr>
          <w:p w14:paraId="08CEEB35" w14:textId="77777777" w:rsidR="003D2AD1" w:rsidRPr="00FA422B" w:rsidRDefault="003D2AD1" w:rsidP="00AC1D76">
            <w:pPr>
              <w:keepNext/>
              <w:keepLines/>
              <w:jc w:val="both"/>
              <w:rPr>
                <w:rFonts w:cs="Tahoma"/>
                <w:b/>
                <w:sz w:val="20"/>
                <w:szCs w:val="20"/>
              </w:rPr>
            </w:pPr>
            <w:r w:rsidRPr="00FA422B">
              <w:rPr>
                <w:rFonts w:cs="Tahoma"/>
                <w:b/>
                <w:sz w:val="20"/>
                <w:szCs w:val="20"/>
              </w:rPr>
              <w:t>3/</w:t>
            </w:r>
            <w:r w:rsidR="00A67D7E" w:rsidRPr="00FA422B">
              <w:rPr>
                <w:rFonts w:cs="Tahoma"/>
                <w:b/>
                <w:sz w:val="20"/>
                <w:szCs w:val="20"/>
              </w:rPr>
              <w:t>4</w:t>
            </w:r>
          </w:p>
        </w:tc>
      </w:tr>
    </w:tbl>
    <w:p w14:paraId="04DEEFA5" w14:textId="77777777" w:rsidR="003D2AD1" w:rsidRPr="00FA422B" w:rsidRDefault="003D2AD1" w:rsidP="00AC1D76">
      <w:pPr>
        <w:keepNext/>
        <w:keepLines/>
        <w:jc w:val="both"/>
        <w:rPr>
          <w:rFonts w:cs="Tahoma"/>
          <w:sz w:val="20"/>
          <w:szCs w:val="20"/>
        </w:rPr>
      </w:pPr>
    </w:p>
    <w:p w14:paraId="779C3A92" w14:textId="77777777" w:rsidR="001761A9" w:rsidRPr="00FA422B" w:rsidRDefault="00E948E3" w:rsidP="00AC1D76">
      <w:pPr>
        <w:keepNext/>
        <w:keepLines/>
        <w:tabs>
          <w:tab w:val="left" w:pos="142"/>
          <w:tab w:val="left" w:pos="567"/>
          <w:tab w:val="num" w:pos="851"/>
          <w:tab w:val="left" w:pos="993"/>
        </w:tabs>
        <w:jc w:val="both"/>
        <w:rPr>
          <w:rFonts w:cs="Tahoma"/>
          <w:sz w:val="20"/>
          <w:szCs w:val="20"/>
        </w:rPr>
      </w:pPr>
      <w:r w:rsidRPr="00FA422B">
        <w:rPr>
          <w:rFonts w:cs="Tahoma"/>
          <w:sz w:val="20"/>
          <w:szCs w:val="20"/>
        </w:rPr>
        <w:t xml:space="preserve">Ponudnik izjavo izpolni in podpiše. Izjavo izpolnijo in podpišejo tudi VSI posamezni člani skupine ponudnikov (partnerji) v okviru skupne ponudbe, VSI morebitni v ponudbi navedeni podizvajalci in VSI drugi subjekti, katerih zmogljivost uporablja ponudnik. </w:t>
      </w: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475"/>
        <w:gridCol w:w="851"/>
        <w:gridCol w:w="567"/>
      </w:tblGrid>
      <w:tr w:rsidR="00201EFB" w:rsidRPr="00FA422B" w14:paraId="3CE3C95D" w14:textId="77777777" w:rsidTr="00115987">
        <w:tc>
          <w:tcPr>
            <w:tcW w:w="600" w:type="dxa"/>
            <w:tcBorders>
              <w:top w:val="single" w:sz="4" w:space="0" w:color="auto"/>
              <w:left w:val="single" w:sz="4" w:space="0" w:color="auto"/>
              <w:bottom w:val="single" w:sz="4" w:space="0" w:color="auto"/>
              <w:right w:val="nil"/>
            </w:tcBorders>
          </w:tcPr>
          <w:p w14:paraId="3F7FE4A1" w14:textId="77777777" w:rsidR="00201EFB" w:rsidRPr="00FA422B" w:rsidRDefault="00201EFB" w:rsidP="00AC1D76">
            <w:pPr>
              <w:keepNext/>
              <w:keepLines/>
              <w:jc w:val="right"/>
              <w:rPr>
                <w:rFonts w:cs="Tahoma"/>
                <w:sz w:val="20"/>
                <w:szCs w:val="20"/>
              </w:rPr>
            </w:pPr>
          </w:p>
        </w:tc>
        <w:tc>
          <w:tcPr>
            <w:tcW w:w="7475" w:type="dxa"/>
            <w:tcBorders>
              <w:top w:val="single" w:sz="4" w:space="0" w:color="auto"/>
              <w:left w:val="nil"/>
              <w:bottom w:val="single" w:sz="4" w:space="0" w:color="auto"/>
              <w:right w:val="single" w:sz="4" w:space="0" w:color="808080"/>
            </w:tcBorders>
            <w:hideMark/>
          </w:tcPr>
          <w:p w14:paraId="2872DC6A" w14:textId="77777777" w:rsidR="00201EFB" w:rsidRPr="00FA422B" w:rsidRDefault="00201EFB" w:rsidP="00AC1D76">
            <w:pPr>
              <w:keepNext/>
              <w:keepLines/>
              <w:rPr>
                <w:rFonts w:cs="Tahoma"/>
                <w:sz w:val="20"/>
                <w:szCs w:val="20"/>
              </w:rPr>
            </w:pPr>
            <w:r w:rsidRPr="00FA422B">
              <w:rPr>
                <w:rFonts w:cs="Tahoma"/>
                <w:sz w:val="20"/>
                <w:szCs w:val="20"/>
              </w:rPr>
              <w:t xml:space="preserve">SEZNAM PODIZVAJALCEV </w:t>
            </w:r>
            <w:r w:rsidR="0018575F" w:rsidRPr="00FA422B">
              <w:rPr>
                <w:rFonts w:cs="Tahoma"/>
                <w:sz w:val="20"/>
                <w:szCs w:val="20"/>
              </w:rPr>
              <w:t>IN ZAHTEVA ZA NEPOSREDNO PLAČILO</w:t>
            </w:r>
          </w:p>
        </w:tc>
        <w:tc>
          <w:tcPr>
            <w:tcW w:w="851" w:type="dxa"/>
            <w:tcBorders>
              <w:top w:val="single" w:sz="4" w:space="0" w:color="auto"/>
              <w:left w:val="single" w:sz="4" w:space="0" w:color="808080"/>
              <w:bottom w:val="single" w:sz="4" w:space="0" w:color="auto"/>
              <w:right w:val="nil"/>
            </w:tcBorders>
            <w:hideMark/>
          </w:tcPr>
          <w:p w14:paraId="597EA5DF" w14:textId="77777777" w:rsidR="00201EFB" w:rsidRPr="00FA422B" w:rsidRDefault="00B35D62" w:rsidP="00AC1D76">
            <w:pPr>
              <w:keepNext/>
              <w:keepLines/>
              <w:rPr>
                <w:rFonts w:cs="Tahoma"/>
                <w:b/>
                <w:sz w:val="20"/>
                <w:szCs w:val="20"/>
              </w:rPr>
            </w:pPr>
            <w:r w:rsidRPr="00FA422B">
              <w:rPr>
                <w:rFonts w:cs="Tahoma"/>
                <w:b/>
                <w:sz w:val="20"/>
                <w:szCs w:val="20"/>
              </w:rPr>
              <w:t>P</w:t>
            </w:r>
            <w:r w:rsidR="00201EFB" w:rsidRPr="00FA422B">
              <w:rPr>
                <w:rFonts w:cs="Tahoma"/>
                <w:b/>
                <w:sz w:val="20"/>
                <w:szCs w:val="20"/>
              </w:rPr>
              <w:t xml:space="preserve">riloga </w:t>
            </w:r>
          </w:p>
        </w:tc>
        <w:tc>
          <w:tcPr>
            <w:tcW w:w="567" w:type="dxa"/>
            <w:tcBorders>
              <w:top w:val="single" w:sz="4" w:space="0" w:color="auto"/>
              <w:left w:val="nil"/>
              <w:bottom w:val="single" w:sz="4" w:space="0" w:color="auto"/>
              <w:right w:val="single" w:sz="4" w:space="0" w:color="auto"/>
            </w:tcBorders>
            <w:hideMark/>
          </w:tcPr>
          <w:p w14:paraId="6AAE5445" w14:textId="77777777" w:rsidR="00201EFB" w:rsidRPr="00FA422B" w:rsidRDefault="00D812C7" w:rsidP="00AC1D76">
            <w:pPr>
              <w:keepNext/>
              <w:keepLines/>
              <w:rPr>
                <w:rFonts w:cs="Tahoma"/>
                <w:b/>
                <w:sz w:val="20"/>
                <w:szCs w:val="20"/>
              </w:rPr>
            </w:pPr>
            <w:r w:rsidRPr="00FA422B">
              <w:rPr>
                <w:rFonts w:cs="Tahoma"/>
                <w:b/>
                <w:sz w:val="20"/>
                <w:szCs w:val="20"/>
              </w:rPr>
              <w:t>4</w:t>
            </w:r>
            <w:r w:rsidR="0018575F" w:rsidRPr="00FA422B">
              <w:rPr>
                <w:rFonts w:cs="Tahoma"/>
                <w:b/>
                <w:sz w:val="20"/>
                <w:szCs w:val="20"/>
              </w:rPr>
              <w:t>/1</w:t>
            </w:r>
          </w:p>
        </w:tc>
      </w:tr>
    </w:tbl>
    <w:p w14:paraId="09B0B6A7" w14:textId="77777777" w:rsidR="00201EFB" w:rsidRPr="00FA422B" w:rsidRDefault="00201EFB" w:rsidP="00AC1D76">
      <w:pPr>
        <w:keepNext/>
        <w:keepLines/>
        <w:jc w:val="both"/>
        <w:rPr>
          <w:rFonts w:cs="Tahoma"/>
          <w:sz w:val="20"/>
          <w:szCs w:val="20"/>
        </w:rPr>
      </w:pPr>
    </w:p>
    <w:p w14:paraId="5B5BCB2E" w14:textId="77777777" w:rsidR="0018575F" w:rsidRPr="00FA422B" w:rsidRDefault="0018575F" w:rsidP="00AC1D76">
      <w:pPr>
        <w:keepNext/>
        <w:keepLines/>
        <w:jc w:val="both"/>
        <w:rPr>
          <w:rFonts w:cs="Tahoma"/>
          <w:sz w:val="20"/>
          <w:szCs w:val="20"/>
        </w:rPr>
      </w:pPr>
      <w:r w:rsidRPr="00FA422B">
        <w:rPr>
          <w:rFonts w:cs="Tahoma"/>
          <w:sz w:val="20"/>
          <w:szCs w:val="20"/>
        </w:rPr>
        <w:t xml:space="preserve">Podizvajalec izpolni vse zahtevane podatke, v kolikor ponudnik del javnega naročila odda v </w:t>
      </w:r>
      <w:proofErr w:type="spellStart"/>
      <w:r w:rsidRPr="00FA422B">
        <w:rPr>
          <w:rFonts w:cs="Tahoma"/>
          <w:sz w:val="20"/>
          <w:szCs w:val="20"/>
        </w:rPr>
        <w:t>podizvajanje</w:t>
      </w:r>
      <w:proofErr w:type="spellEnd"/>
      <w:r w:rsidRPr="00FA422B">
        <w:rPr>
          <w:rFonts w:cs="Tahoma"/>
          <w:sz w:val="20"/>
          <w:szCs w:val="20"/>
        </w:rPr>
        <w:t>. V kolikor ponudnik v predmetnem naročilu ne nastopa z nobenim podizvajalcem, priloge ni treba prilagati.</w:t>
      </w:r>
    </w:p>
    <w:p w14:paraId="6B8E8B7C" w14:textId="77777777" w:rsidR="0018575F" w:rsidRPr="00FA422B" w:rsidRDefault="0018575F" w:rsidP="00AC1D76">
      <w:pPr>
        <w:keepNext/>
        <w:keepLines/>
        <w:jc w:val="both"/>
        <w:rPr>
          <w:rFonts w:cs="Tahoma"/>
          <w:sz w:val="20"/>
          <w:szCs w:val="20"/>
        </w:rPr>
      </w:pPr>
    </w:p>
    <w:p w14:paraId="568A03D7" w14:textId="77777777" w:rsidR="0018575F" w:rsidRPr="00FA422B" w:rsidRDefault="0018575F" w:rsidP="00AC1D76">
      <w:pPr>
        <w:keepNext/>
        <w:keepLines/>
        <w:jc w:val="both"/>
        <w:rPr>
          <w:rFonts w:cs="Tahoma"/>
          <w:sz w:val="20"/>
          <w:szCs w:val="20"/>
        </w:rPr>
      </w:pPr>
      <w:r w:rsidRPr="00FA422B">
        <w:rPr>
          <w:rFonts w:cs="Tahoma"/>
          <w:sz w:val="20"/>
          <w:szCs w:val="20"/>
        </w:rPr>
        <w:t xml:space="preserve">V kolikor ponudnik namerava izvajati predmet  javnega naročila s podizvajalci, mora ravnati v skladu s 94. členom ZJN-3 ter </w:t>
      </w:r>
      <w:r w:rsidRPr="00FA422B">
        <w:rPr>
          <w:rFonts w:eastAsia="Calibri" w:cs="Tahoma"/>
          <w:sz w:val="20"/>
          <w:szCs w:val="20"/>
        </w:rPr>
        <w:t xml:space="preserve">za vse navedene podizvajalce predložiti izpolnjeno, podpisani in žigosano Prilogo 4/1 in Obrazec 3 k Prilogi 4/1 (sporazum o medsebojnem sodelovanju). </w:t>
      </w:r>
      <w:r w:rsidRPr="00FA422B">
        <w:rPr>
          <w:rFonts w:cs="Tahoma"/>
          <w:sz w:val="20"/>
          <w:szCs w:val="20"/>
        </w:rPr>
        <w:t xml:space="preserve">Kadar namerava ponudnik izvajati predmet javnega naročila </w:t>
      </w:r>
      <w:r w:rsidRPr="00FA422B">
        <w:rPr>
          <w:rFonts w:cs="Tahoma"/>
          <w:sz w:val="20"/>
          <w:szCs w:val="20"/>
          <w:u w:val="single"/>
        </w:rPr>
        <w:t xml:space="preserve">s podizvajalcem, ki zahteva neposredno plačilo </w:t>
      </w:r>
      <w:r w:rsidRPr="00FA422B">
        <w:rPr>
          <w:rFonts w:cs="Tahoma"/>
          <w:sz w:val="20"/>
          <w:szCs w:val="20"/>
        </w:rPr>
        <w:t>v skladu s 94. členom ZJN-3, mora k ponudbi priložiti Obrazec 1 k Prilogi</w:t>
      </w:r>
      <w:r w:rsidR="0023408B" w:rsidRPr="00FA422B">
        <w:rPr>
          <w:rFonts w:cs="Tahoma"/>
          <w:sz w:val="20"/>
          <w:szCs w:val="20"/>
        </w:rPr>
        <w:t xml:space="preserve"> 4/1 (pooblastilo ponudnika), </w:t>
      </w:r>
      <w:r w:rsidRPr="00FA422B">
        <w:rPr>
          <w:rFonts w:cs="Tahoma"/>
          <w:sz w:val="20"/>
          <w:szCs w:val="20"/>
        </w:rPr>
        <w:t>Obrazec 2 k Prilogi 4/1 (soglasje podizvajalcev)</w:t>
      </w:r>
      <w:r w:rsidR="0023408B" w:rsidRPr="00FA422B">
        <w:rPr>
          <w:rFonts w:cs="Tahoma"/>
          <w:sz w:val="20"/>
          <w:szCs w:val="20"/>
        </w:rPr>
        <w:t xml:space="preserve"> in Obrazec 3 k Prilogi 4/1 (sporazum o medsebojnem sodelovanju)</w:t>
      </w:r>
      <w:r w:rsidRPr="00FA422B">
        <w:rPr>
          <w:rFonts w:cs="Tahoma"/>
          <w:sz w:val="20"/>
          <w:szCs w:val="20"/>
        </w:rPr>
        <w:t>.</w:t>
      </w:r>
    </w:p>
    <w:p w14:paraId="07C2293F" w14:textId="77777777" w:rsidR="0018575F" w:rsidRPr="00FA422B" w:rsidRDefault="0018575F" w:rsidP="00AC1D76">
      <w:pPr>
        <w:keepNext/>
        <w:keepLines/>
        <w:jc w:val="both"/>
        <w:rPr>
          <w:rFonts w:cs="Tahoma"/>
          <w:sz w:val="20"/>
          <w:szCs w:val="20"/>
          <w:u w:val="single"/>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476"/>
        <w:gridCol w:w="851"/>
        <w:gridCol w:w="567"/>
      </w:tblGrid>
      <w:tr w:rsidR="00B35D62" w:rsidRPr="00FA422B" w14:paraId="0A42A0AC" w14:textId="77777777" w:rsidTr="00115987">
        <w:tc>
          <w:tcPr>
            <w:tcW w:w="599" w:type="dxa"/>
            <w:tcBorders>
              <w:top w:val="single" w:sz="4" w:space="0" w:color="auto"/>
              <w:bottom w:val="single" w:sz="4" w:space="0" w:color="auto"/>
              <w:right w:val="nil"/>
            </w:tcBorders>
          </w:tcPr>
          <w:p w14:paraId="3EB51D12" w14:textId="77777777" w:rsidR="00B35D62" w:rsidRPr="00FA422B" w:rsidRDefault="00B35D62" w:rsidP="00AC1D76">
            <w:pPr>
              <w:keepNext/>
              <w:keepLines/>
              <w:jc w:val="right"/>
              <w:rPr>
                <w:rFonts w:cs="Tahoma"/>
                <w:sz w:val="20"/>
                <w:szCs w:val="20"/>
              </w:rPr>
            </w:pPr>
            <w:r w:rsidRPr="00FA422B">
              <w:rPr>
                <w:rFonts w:ascii="Times New Roman" w:hAnsi="Times New Roman"/>
                <w:sz w:val="20"/>
                <w:szCs w:val="20"/>
              </w:rPr>
              <w:br w:type="page"/>
            </w:r>
            <w:r w:rsidRPr="00FA422B">
              <w:rPr>
                <w:rFonts w:ascii="Times New Roman" w:hAnsi="Times New Roman"/>
                <w:sz w:val="20"/>
                <w:szCs w:val="20"/>
              </w:rPr>
              <w:br w:type="page"/>
            </w:r>
            <w:r w:rsidRPr="00FA422B">
              <w:rPr>
                <w:rFonts w:ascii="Times New Roman" w:hAnsi="Times New Roman"/>
                <w:sz w:val="20"/>
                <w:szCs w:val="20"/>
              </w:rPr>
              <w:br w:type="page"/>
            </w:r>
            <w:r w:rsidRPr="00FA422B">
              <w:rPr>
                <w:rFonts w:cs="Tahoma"/>
                <w:b/>
                <w:sz w:val="20"/>
                <w:szCs w:val="20"/>
              </w:rPr>
              <w:br w:type="page"/>
            </w:r>
          </w:p>
        </w:tc>
        <w:tc>
          <w:tcPr>
            <w:tcW w:w="7476" w:type="dxa"/>
            <w:tcBorders>
              <w:top w:val="single" w:sz="4" w:space="0" w:color="auto"/>
              <w:left w:val="nil"/>
              <w:bottom w:val="single" w:sz="4" w:space="0" w:color="auto"/>
            </w:tcBorders>
          </w:tcPr>
          <w:p w14:paraId="45290472" w14:textId="77777777" w:rsidR="00B35D62" w:rsidRPr="00FA422B" w:rsidRDefault="00B35D62" w:rsidP="00AC1D76">
            <w:pPr>
              <w:keepNext/>
              <w:keepLines/>
              <w:jc w:val="both"/>
              <w:rPr>
                <w:rFonts w:cs="Tahoma"/>
                <w:sz w:val="20"/>
                <w:szCs w:val="20"/>
              </w:rPr>
            </w:pPr>
            <w:r w:rsidRPr="00FA422B">
              <w:rPr>
                <w:rFonts w:cs="Tahoma"/>
                <w:sz w:val="20"/>
                <w:szCs w:val="20"/>
              </w:rPr>
              <w:t xml:space="preserve">SEZNAM DRUGIH SUBJEKTOV, KATERIH ZMOGLJIVOST UPORABLJA PONUDNIK  </w:t>
            </w:r>
          </w:p>
        </w:tc>
        <w:tc>
          <w:tcPr>
            <w:tcW w:w="851" w:type="dxa"/>
            <w:tcBorders>
              <w:top w:val="single" w:sz="4" w:space="0" w:color="auto"/>
              <w:bottom w:val="single" w:sz="4" w:space="0" w:color="auto"/>
              <w:right w:val="nil"/>
            </w:tcBorders>
          </w:tcPr>
          <w:p w14:paraId="519C5923" w14:textId="77777777" w:rsidR="00B35D62" w:rsidRPr="00FA422B" w:rsidRDefault="00B35D62" w:rsidP="00AC1D76">
            <w:pPr>
              <w:keepNext/>
              <w:keepLines/>
              <w:rPr>
                <w:rFonts w:cs="Tahoma"/>
                <w:b/>
                <w:sz w:val="20"/>
                <w:szCs w:val="20"/>
              </w:rPr>
            </w:pPr>
            <w:r w:rsidRPr="00FA422B">
              <w:rPr>
                <w:rFonts w:cs="Tahoma"/>
                <w:b/>
                <w:sz w:val="20"/>
                <w:szCs w:val="20"/>
              </w:rPr>
              <w:t xml:space="preserve">Priloga </w:t>
            </w:r>
          </w:p>
        </w:tc>
        <w:tc>
          <w:tcPr>
            <w:tcW w:w="567" w:type="dxa"/>
            <w:tcBorders>
              <w:top w:val="single" w:sz="4" w:space="0" w:color="auto"/>
              <w:left w:val="nil"/>
              <w:bottom w:val="single" w:sz="4" w:space="0" w:color="auto"/>
            </w:tcBorders>
          </w:tcPr>
          <w:p w14:paraId="761477BE" w14:textId="77777777" w:rsidR="00B35D62" w:rsidRPr="00FA422B" w:rsidRDefault="0018575F" w:rsidP="00AC1D76">
            <w:pPr>
              <w:keepNext/>
              <w:keepLines/>
              <w:rPr>
                <w:rFonts w:cs="Tahoma"/>
                <w:b/>
                <w:sz w:val="20"/>
                <w:szCs w:val="20"/>
              </w:rPr>
            </w:pPr>
            <w:r w:rsidRPr="00FA422B">
              <w:rPr>
                <w:rFonts w:cs="Tahoma"/>
                <w:b/>
                <w:sz w:val="20"/>
                <w:szCs w:val="20"/>
              </w:rPr>
              <w:t>4/2</w:t>
            </w:r>
          </w:p>
        </w:tc>
      </w:tr>
    </w:tbl>
    <w:p w14:paraId="391AA8A6" w14:textId="77777777" w:rsidR="00B35D62" w:rsidRPr="00FA422B" w:rsidRDefault="00B35D62" w:rsidP="00AC1D76">
      <w:pPr>
        <w:keepNext/>
        <w:keepLines/>
        <w:jc w:val="both"/>
        <w:rPr>
          <w:rFonts w:cs="Tahoma"/>
          <w:sz w:val="20"/>
          <w:szCs w:val="20"/>
        </w:rPr>
      </w:pPr>
    </w:p>
    <w:p w14:paraId="4EC4AAB1" w14:textId="77777777" w:rsidR="0018575F" w:rsidRPr="00FA422B" w:rsidRDefault="0018575F" w:rsidP="00AC1D76">
      <w:pPr>
        <w:keepNext/>
        <w:keepLines/>
        <w:jc w:val="both"/>
        <w:rPr>
          <w:rFonts w:cs="Tahoma"/>
          <w:sz w:val="20"/>
          <w:szCs w:val="20"/>
        </w:rPr>
      </w:pPr>
      <w:r w:rsidRPr="00FA422B">
        <w:rPr>
          <w:rFonts w:cs="Tahoma"/>
          <w:sz w:val="20"/>
          <w:szCs w:val="20"/>
        </w:rPr>
        <w:t xml:space="preserve">Ponudnik mora prilogo izpolniti, v kolikor uporabi zmogljivost drugih subjektov, </w:t>
      </w:r>
      <w:r w:rsidRPr="00FA422B">
        <w:rPr>
          <w:rFonts w:cs="Tahoma"/>
          <w:sz w:val="20"/>
          <w:szCs w:val="20"/>
          <w:u w:val="single"/>
        </w:rPr>
        <w:t>ki niso partner/ji v primeru skupne ponudbe in v ponudbi niso navedeni kot podizvajalec/ci</w:t>
      </w:r>
      <w:r w:rsidRPr="00FA422B">
        <w:rPr>
          <w:rFonts w:cs="Tahoma"/>
          <w:sz w:val="20"/>
          <w:szCs w:val="20"/>
        </w:rPr>
        <w:t>.</w:t>
      </w:r>
    </w:p>
    <w:p w14:paraId="69D51F97" w14:textId="77777777" w:rsidR="0023408B" w:rsidRPr="00FA422B" w:rsidRDefault="0023408B" w:rsidP="00AC1D76">
      <w:pPr>
        <w:keepNext/>
        <w:keepLines/>
        <w:jc w:val="both"/>
        <w:rPr>
          <w:rFonts w:cs="Tahoma"/>
          <w:sz w:val="20"/>
          <w:szCs w:val="20"/>
        </w:rPr>
      </w:pPr>
    </w:p>
    <w:p w14:paraId="3029D526" w14:textId="77777777" w:rsidR="0018575F" w:rsidRPr="00FA422B" w:rsidRDefault="0018575F" w:rsidP="00AC1D76">
      <w:pPr>
        <w:keepNext/>
        <w:keepLines/>
        <w:jc w:val="both"/>
        <w:rPr>
          <w:rFonts w:cs="Tahoma"/>
          <w:sz w:val="20"/>
          <w:szCs w:val="20"/>
          <w:u w:val="single"/>
        </w:rPr>
      </w:pPr>
      <w:r w:rsidRPr="00FA422B">
        <w:rPr>
          <w:rFonts w:cs="Tahoma"/>
          <w:sz w:val="20"/>
          <w:szCs w:val="20"/>
        </w:rPr>
        <w:t xml:space="preserve">Ponudnik razmnoži potrebno število izvodov vseh obrazcev. </w:t>
      </w:r>
      <w:r w:rsidRPr="00FA422B">
        <w:rPr>
          <w:rFonts w:cs="Tahoma"/>
          <w:sz w:val="20"/>
          <w:szCs w:val="20"/>
          <w:u w:val="single"/>
        </w:rPr>
        <w:t>V kolikor ponudnik ne bo uporabil zmogljivosti drugih subjektov, priloge ni potrebno izpolni.</w:t>
      </w:r>
    </w:p>
    <w:p w14:paraId="4FE2DEDB" w14:textId="77777777" w:rsidR="00282349" w:rsidRPr="00FA422B" w:rsidRDefault="00282349" w:rsidP="00AC1D76">
      <w:pPr>
        <w:keepNext/>
        <w:keepLines/>
        <w:jc w:val="both"/>
        <w:rPr>
          <w:rFonts w:cs="Tahoma"/>
          <w:sz w:val="20"/>
          <w:szCs w:val="20"/>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329"/>
      </w:tblGrid>
      <w:tr w:rsidR="00201EFB" w:rsidRPr="00FA422B" w14:paraId="2BE01EFA" w14:textId="77777777" w:rsidTr="00115987">
        <w:trPr>
          <w:trHeight w:val="167"/>
        </w:trPr>
        <w:tc>
          <w:tcPr>
            <w:tcW w:w="599" w:type="dxa"/>
            <w:tcBorders>
              <w:right w:val="nil"/>
            </w:tcBorders>
          </w:tcPr>
          <w:p w14:paraId="4D8C5F69" w14:textId="77777777" w:rsidR="00201EFB" w:rsidRPr="00FA422B" w:rsidRDefault="00201EFB" w:rsidP="00AC1D76">
            <w:pPr>
              <w:keepNext/>
              <w:keepLines/>
              <w:jc w:val="both"/>
              <w:rPr>
                <w:rFonts w:cs="Tahoma"/>
                <w:sz w:val="20"/>
                <w:szCs w:val="20"/>
              </w:rPr>
            </w:pPr>
          </w:p>
        </w:tc>
        <w:tc>
          <w:tcPr>
            <w:tcW w:w="7653" w:type="dxa"/>
            <w:tcBorders>
              <w:left w:val="nil"/>
            </w:tcBorders>
          </w:tcPr>
          <w:p w14:paraId="1D350F8C" w14:textId="67048B6E" w:rsidR="00201EFB" w:rsidRPr="00FA422B" w:rsidRDefault="001E0D6A" w:rsidP="00AC1D76">
            <w:pPr>
              <w:keepNext/>
              <w:keepLines/>
              <w:jc w:val="both"/>
              <w:rPr>
                <w:rFonts w:cs="Tahoma"/>
                <w:sz w:val="20"/>
                <w:szCs w:val="20"/>
              </w:rPr>
            </w:pPr>
            <w:r w:rsidRPr="00FA422B">
              <w:rPr>
                <w:rFonts w:cs="Tahoma"/>
                <w:sz w:val="20"/>
                <w:szCs w:val="20"/>
              </w:rPr>
              <w:t xml:space="preserve">OSNUTEK </w:t>
            </w:r>
            <w:r w:rsidR="00D84C68">
              <w:rPr>
                <w:rFonts w:cs="Tahoma"/>
                <w:sz w:val="20"/>
                <w:szCs w:val="20"/>
              </w:rPr>
              <w:t>O</w:t>
            </w:r>
            <w:r w:rsidR="002054FC" w:rsidRPr="00FA422B">
              <w:rPr>
                <w:rFonts w:cs="Tahoma"/>
                <w:sz w:val="20"/>
                <w:szCs w:val="20"/>
              </w:rPr>
              <w:t>KVIRNEGA SPORAZUMA</w:t>
            </w:r>
            <w:r w:rsidR="00201EFB" w:rsidRPr="00FA422B">
              <w:rPr>
                <w:rFonts w:cs="Tahoma"/>
                <w:sz w:val="20"/>
                <w:szCs w:val="20"/>
              </w:rPr>
              <w:t xml:space="preserve"> </w:t>
            </w:r>
          </w:p>
        </w:tc>
        <w:tc>
          <w:tcPr>
            <w:tcW w:w="912" w:type="dxa"/>
            <w:tcBorders>
              <w:right w:val="nil"/>
            </w:tcBorders>
          </w:tcPr>
          <w:p w14:paraId="17A21D84" w14:textId="77777777" w:rsidR="00201EFB" w:rsidRPr="00FA422B" w:rsidRDefault="00B35D62" w:rsidP="00AC1D76">
            <w:pPr>
              <w:keepNext/>
              <w:keepLines/>
              <w:jc w:val="both"/>
              <w:rPr>
                <w:rFonts w:cs="Tahoma"/>
                <w:b/>
                <w:sz w:val="20"/>
                <w:szCs w:val="20"/>
              </w:rPr>
            </w:pPr>
            <w:r w:rsidRPr="00FA422B">
              <w:rPr>
                <w:rFonts w:cs="Tahoma"/>
                <w:b/>
                <w:sz w:val="20"/>
                <w:szCs w:val="20"/>
              </w:rPr>
              <w:t>P</w:t>
            </w:r>
            <w:r w:rsidR="00201EFB" w:rsidRPr="00FA422B">
              <w:rPr>
                <w:rFonts w:cs="Tahoma"/>
                <w:b/>
                <w:sz w:val="20"/>
                <w:szCs w:val="20"/>
              </w:rPr>
              <w:t xml:space="preserve">riloga </w:t>
            </w:r>
          </w:p>
        </w:tc>
        <w:tc>
          <w:tcPr>
            <w:tcW w:w="329" w:type="dxa"/>
            <w:tcBorders>
              <w:left w:val="nil"/>
            </w:tcBorders>
          </w:tcPr>
          <w:p w14:paraId="41531883" w14:textId="77777777" w:rsidR="00201EFB" w:rsidRPr="00FA422B" w:rsidRDefault="002054FC" w:rsidP="00AC1D76">
            <w:pPr>
              <w:keepNext/>
              <w:keepLines/>
              <w:jc w:val="both"/>
              <w:rPr>
                <w:rFonts w:cs="Tahoma"/>
                <w:b/>
                <w:sz w:val="20"/>
                <w:szCs w:val="20"/>
              </w:rPr>
            </w:pPr>
            <w:r w:rsidRPr="00FA422B">
              <w:rPr>
                <w:rFonts w:cs="Tahoma"/>
                <w:b/>
                <w:sz w:val="20"/>
                <w:szCs w:val="20"/>
              </w:rPr>
              <w:t>5</w:t>
            </w:r>
          </w:p>
        </w:tc>
      </w:tr>
    </w:tbl>
    <w:p w14:paraId="501117F0" w14:textId="77777777" w:rsidR="00A455CE" w:rsidRPr="00FA422B" w:rsidRDefault="00A455CE" w:rsidP="00AC1D76">
      <w:pPr>
        <w:keepNext/>
        <w:keepLines/>
        <w:rPr>
          <w:rFonts w:cs="Tahoma"/>
          <w:sz w:val="12"/>
          <w:szCs w:val="12"/>
        </w:rPr>
      </w:pPr>
    </w:p>
    <w:p w14:paraId="3AD03817" w14:textId="77777777" w:rsidR="00F84B84" w:rsidRPr="00FA422B" w:rsidRDefault="00E04452" w:rsidP="00AC1D76">
      <w:pPr>
        <w:keepNext/>
        <w:keepLines/>
        <w:jc w:val="both"/>
        <w:rPr>
          <w:rFonts w:cs="Tahoma"/>
          <w:sz w:val="20"/>
          <w:szCs w:val="20"/>
        </w:rPr>
      </w:pPr>
      <w:r w:rsidRPr="00FA422B">
        <w:rPr>
          <w:rFonts w:cs="Tahoma"/>
          <w:sz w:val="20"/>
          <w:szCs w:val="20"/>
        </w:rPr>
        <w:t xml:space="preserve">Ponudnik s podpisom </w:t>
      </w:r>
      <w:r w:rsidR="00FE0C46" w:rsidRPr="00FA422B">
        <w:rPr>
          <w:rFonts w:cs="Tahoma"/>
          <w:sz w:val="20"/>
          <w:szCs w:val="20"/>
        </w:rPr>
        <w:t xml:space="preserve">Priloge </w:t>
      </w:r>
      <w:r w:rsidRPr="00FA422B">
        <w:rPr>
          <w:rFonts w:cs="Tahoma"/>
          <w:sz w:val="20"/>
          <w:szCs w:val="20"/>
        </w:rPr>
        <w:t>3/1 potrdi, da se strinja z vsebino</w:t>
      </w:r>
      <w:r w:rsidR="007A3404" w:rsidRPr="00FA422B">
        <w:rPr>
          <w:rFonts w:cs="Tahoma"/>
          <w:sz w:val="20"/>
          <w:szCs w:val="20"/>
        </w:rPr>
        <w:t xml:space="preserve"> </w:t>
      </w:r>
      <w:r w:rsidR="00506E72" w:rsidRPr="00FA422B">
        <w:rPr>
          <w:rFonts w:cs="Tahoma"/>
          <w:sz w:val="20"/>
          <w:szCs w:val="20"/>
        </w:rPr>
        <w:t xml:space="preserve">osnutka </w:t>
      </w:r>
      <w:r w:rsidR="002054FC" w:rsidRPr="00FA422B">
        <w:rPr>
          <w:rFonts w:cs="Tahoma"/>
          <w:sz w:val="20"/>
          <w:szCs w:val="20"/>
        </w:rPr>
        <w:t>okvirnega sporazuma</w:t>
      </w:r>
      <w:r w:rsidRPr="00FA422B">
        <w:rPr>
          <w:rFonts w:cs="Tahoma"/>
          <w:sz w:val="20"/>
          <w:szCs w:val="20"/>
        </w:rPr>
        <w:t xml:space="preserve">. </w:t>
      </w:r>
      <w:r w:rsidR="002054FC" w:rsidRPr="00FA422B">
        <w:rPr>
          <w:rFonts w:cs="Tahoma"/>
          <w:sz w:val="20"/>
          <w:szCs w:val="20"/>
        </w:rPr>
        <w:t xml:space="preserve">Ponudnik predloži izpolnjen osnutek okvirnega sporazuma k ponudbeni dokumentaciji. </w:t>
      </w:r>
    </w:p>
    <w:p w14:paraId="6104A564" w14:textId="77777777" w:rsidR="00A455CE" w:rsidRPr="00FA422B" w:rsidRDefault="00A455CE" w:rsidP="00AC1D76">
      <w:pPr>
        <w:keepNext/>
        <w:keepLines/>
        <w:jc w:val="both"/>
        <w:rPr>
          <w:rFonts w:cs="Tahoma"/>
          <w:sz w:val="20"/>
          <w:szCs w:val="20"/>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329"/>
      </w:tblGrid>
      <w:tr w:rsidR="00A455CE" w:rsidRPr="00FA422B" w14:paraId="699CDDCB" w14:textId="77777777" w:rsidTr="00115987">
        <w:tc>
          <w:tcPr>
            <w:tcW w:w="599" w:type="dxa"/>
            <w:tcBorders>
              <w:top w:val="single" w:sz="4" w:space="0" w:color="auto"/>
              <w:bottom w:val="single" w:sz="4" w:space="0" w:color="auto"/>
              <w:right w:val="nil"/>
            </w:tcBorders>
          </w:tcPr>
          <w:p w14:paraId="0A49E1C5" w14:textId="77777777" w:rsidR="00A455CE" w:rsidRPr="00FA422B" w:rsidRDefault="00A455CE" w:rsidP="00AC1D76">
            <w:pPr>
              <w:keepNext/>
              <w:keepLines/>
              <w:jc w:val="both"/>
              <w:rPr>
                <w:rFonts w:cs="Tahoma"/>
                <w:sz w:val="20"/>
                <w:szCs w:val="20"/>
              </w:rPr>
            </w:pPr>
          </w:p>
        </w:tc>
        <w:tc>
          <w:tcPr>
            <w:tcW w:w="7653" w:type="dxa"/>
            <w:tcBorders>
              <w:top w:val="single" w:sz="4" w:space="0" w:color="auto"/>
              <w:left w:val="nil"/>
              <w:bottom w:val="single" w:sz="4" w:space="0" w:color="auto"/>
            </w:tcBorders>
          </w:tcPr>
          <w:p w14:paraId="4F670062" w14:textId="77777777" w:rsidR="00F87DF9" w:rsidRPr="00FA422B" w:rsidRDefault="00115987" w:rsidP="00AC1D76">
            <w:pPr>
              <w:keepNext/>
              <w:keepLines/>
              <w:jc w:val="both"/>
              <w:rPr>
                <w:rFonts w:cs="Tahoma"/>
                <w:sz w:val="20"/>
                <w:szCs w:val="20"/>
              </w:rPr>
            </w:pPr>
            <w:r w:rsidRPr="00FA422B">
              <w:rPr>
                <w:rFonts w:cs="Tahoma"/>
                <w:sz w:val="20"/>
                <w:szCs w:val="20"/>
              </w:rPr>
              <w:t>MENIČNA IZJAVA</w:t>
            </w:r>
            <w:r w:rsidR="00A455CE" w:rsidRPr="00FA422B">
              <w:rPr>
                <w:rFonts w:cs="Tahoma"/>
                <w:sz w:val="20"/>
                <w:szCs w:val="20"/>
              </w:rPr>
              <w:t xml:space="preserve"> ZA </w:t>
            </w:r>
            <w:r w:rsidR="002D450B" w:rsidRPr="00FA422B">
              <w:rPr>
                <w:rFonts w:cs="Tahoma"/>
                <w:sz w:val="20"/>
                <w:szCs w:val="20"/>
              </w:rPr>
              <w:t>ZAVAROVANJE DOBRE IZVEDBE</w:t>
            </w:r>
            <w:r w:rsidR="00A455CE" w:rsidRPr="00FA422B">
              <w:rPr>
                <w:rFonts w:cs="Tahoma"/>
                <w:sz w:val="20"/>
                <w:szCs w:val="20"/>
              </w:rPr>
              <w:t xml:space="preserve"> </w:t>
            </w:r>
            <w:r w:rsidR="00506E72" w:rsidRPr="00FA422B">
              <w:rPr>
                <w:rFonts w:cs="Tahoma"/>
                <w:sz w:val="20"/>
                <w:szCs w:val="20"/>
              </w:rPr>
              <w:t xml:space="preserve">POGODBENIH </w:t>
            </w:r>
            <w:r w:rsidR="002D450B" w:rsidRPr="00FA422B">
              <w:rPr>
                <w:rFonts w:cs="Tahoma"/>
                <w:sz w:val="20"/>
                <w:szCs w:val="20"/>
              </w:rPr>
              <w:t>OBVEZNOST</w:t>
            </w:r>
            <w:r w:rsidR="00506E72" w:rsidRPr="00FA422B">
              <w:rPr>
                <w:rFonts w:cs="Tahoma"/>
                <w:sz w:val="20"/>
                <w:szCs w:val="20"/>
              </w:rPr>
              <w:t>I</w:t>
            </w:r>
          </w:p>
        </w:tc>
        <w:tc>
          <w:tcPr>
            <w:tcW w:w="912" w:type="dxa"/>
            <w:tcBorders>
              <w:top w:val="single" w:sz="4" w:space="0" w:color="auto"/>
              <w:bottom w:val="single" w:sz="4" w:space="0" w:color="auto"/>
              <w:right w:val="nil"/>
            </w:tcBorders>
          </w:tcPr>
          <w:p w14:paraId="3D8683D2" w14:textId="77777777" w:rsidR="00A455CE" w:rsidRPr="00FA422B" w:rsidRDefault="00B35D62" w:rsidP="00AC1D76">
            <w:pPr>
              <w:keepNext/>
              <w:keepLines/>
              <w:jc w:val="both"/>
              <w:rPr>
                <w:rFonts w:cs="Tahoma"/>
                <w:b/>
                <w:sz w:val="20"/>
                <w:szCs w:val="20"/>
              </w:rPr>
            </w:pPr>
            <w:r w:rsidRPr="00FA422B">
              <w:rPr>
                <w:rFonts w:cs="Tahoma"/>
                <w:b/>
                <w:sz w:val="20"/>
                <w:szCs w:val="20"/>
              </w:rPr>
              <w:t>P</w:t>
            </w:r>
            <w:r w:rsidR="00A455CE" w:rsidRPr="00FA422B">
              <w:rPr>
                <w:rFonts w:cs="Tahoma"/>
                <w:b/>
                <w:sz w:val="20"/>
                <w:szCs w:val="20"/>
              </w:rPr>
              <w:t xml:space="preserve">riloga </w:t>
            </w:r>
          </w:p>
        </w:tc>
        <w:tc>
          <w:tcPr>
            <w:tcW w:w="329" w:type="dxa"/>
            <w:tcBorders>
              <w:top w:val="single" w:sz="4" w:space="0" w:color="auto"/>
              <w:left w:val="nil"/>
              <w:bottom w:val="single" w:sz="4" w:space="0" w:color="auto"/>
            </w:tcBorders>
          </w:tcPr>
          <w:p w14:paraId="6C7BEF6B" w14:textId="77777777" w:rsidR="00A455CE" w:rsidRPr="00FA422B" w:rsidRDefault="002054FC" w:rsidP="00AC1D76">
            <w:pPr>
              <w:keepNext/>
              <w:keepLines/>
              <w:jc w:val="both"/>
              <w:rPr>
                <w:rFonts w:cs="Tahoma"/>
                <w:b/>
                <w:sz w:val="20"/>
                <w:szCs w:val="20"/>
              </w:rPr>
            </w:pPr>
            <w:r w:rsidRPr="00FA422B">
              <w:rPr>
                <w:rFonts w:cs="Tahoma"/>
                <w:b/>
                <w:sz w:val="20"/>
                <w:szCs w:val="20"/>
              </w:rPr>
              <w:t>6</w:t>
            </w:r>
          </w:p>
        </w:tc>
      </w:tr>
    </w:tbl>
    <w:p w14:paraId="41F5B3C0" w14:textId="77777777" w:rsidR="00A455CE" w:rsidRPr="00FA422B" w:rsidRDefault="00A455CE" w:rsidP="00AC1D76">
      <w:pPr>
        <w:keepNext/>
        <w:keepLines/>
        <w:jc w:val="both"/>
        <w:rPr>
          <w:rFonts w:cs="Tahoma"/>
          <w:sz w:val="12"/>
          <w:szCs w:val="12"/>
        </w:rPr>
      </w:pPr>
    </w:p>
    <w:p w14:paraId="09FDA206" w14:textId="77777777" w:rsidR="00FE0C46" w:rsidRPr="00FA422B" w:rsidRDefault="00FE0C46" w:rsidP="00AC1D76">
      <w:pPr>
        <w:keepNext/>
        <w:keepLines/>
        <w:jc w:val="both"/>
        <w:rPr>
          <w:rFonts w:cs="Tahoma"/>
          <w:sz w:val="20"/>
          <w:szCs w:val="20"/>
        </w:rPr>
      </w:pPr>
      <w:r w:rsidRPr="00FA422B">
        <w:rPr>
          <w:rFonts w:cs="Tahoma"/>
          <w:sz w:val="20"/>
          <w:szCs w:val="20"/>
        </w:rPr>
        <w:t xml:space="preserve">Ponudnik s podpisom Prilogo 3/1 potrdi, da se strinja z vzorcem finančnega zavarovanja, zato ga k ponudbeni dokumentaciji ponudniku ni potrebno priložiti. </w:t>
      </w:r>
    </w:p>
    <w:p w14:paraId="623D686A" w14:textId="77777777" w:rsidR="00F84B84" w:rsidRPr="00FA422B" w:rsidRDefault="00F84B84" w:rsidP="00AC1D76">
      <w:pPr>
        <w:keepNext/>
        <w:keepLines/>
        <w:spacing w:after="200" w:line="276" w:lineRule="auto"/>
        <w:rPr>
          <w:rFonts w:cs="Tahoma"/>
          <w:sz w:val="20"/>
          <w:szCs w:val="20"/>
        </w:rPr>
      </w:pPr>
      <w:r w:rsidRPr="00FA422B">
        <w:rPr>
          <w:rFonts w:cs="Tahoma"/>
          <w:sz w:val="20"/>
          <w:szCs w:val="20"/>
        </w:rPr>
        <w:br w:type="page"/>
      </w:r>
    </w:p>
    <w:p w14:paraId="68DB991A" w14:textId="77777777" w:rsidR="00F84B84" w:rsidRPr="00FA422B" w:rsidRDefault="00F84B84" w:rsidP="00AC1D76">
      <w:pPr>
        <w:keepNext/>
        <w:keepLines/>
        <w:jc w:val="both"/>
        <w:rPr>
          <w:rFonts w:ascii="Times New Roman" w:hAnsi="Times New Roman"/>
          <w:sz w:val="20"/>
          <w:szCs w:val="20"/>
        </w:rPr>
      </w:pPr>
    </w:p>
    <w:tbl>
      <w:tblPr>
        <w:tblW w:w="9640" w:type="dxa"/>
        <w:tblInd w:w="-7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41"/>
        <w:gridCol w:w="7623"/>
        <w:gridCol w:w="850"/>
        <w:gridCol w:w="426"/>
      </w:tblGrid>
      <w:tr w:rsidR="00201EFB" w:rsidRPr="00FA422B" w14:paraId="09EB3C7D" w14:textId="77777777" w:rsidTr="004E0405">
        <w:tc>
          <w:tcPr>
            <w:tcW w:w="741" w:type="dxa"/>
            <w:tcBorders>
              <w:right w:val="nil"/>
            </w:tcBorders>
          </w:tcPr>
          <w:p w14:paraId="4B8D582E" w14:textId="77777777" w:rsidR="00201EFB" w:rsidRPr="00FA422B" w:rsidRDefault="00832717" w:rsidP="00AC1D76">
            <w:pPr>
              <w:keepNext/>
              <w:keepLines/>
              <w:jc w:val="both"/>
              <w:rPr>
                <w:rFonts w:cs="Tahoma"/>
                <w:sz w:val="20"/>
                <w:szCs w:val="20"/>
              </w:rPr>
            </w:pPr>
            <w:r w:rsidRPr="00FA422B">
              <w:rPr>
                <w:rFonts w:cs="Tahoma"/>
                <w:sz w:val="20"/>
                <w:szCs w:val="20"/>
              </w:rPr>
              <w:br w:type="page"/>
            </w:r>
            <w:r w:rsidR="004F1835" w:rsidRPr="00FA422B">
              <w:rPr>
                <w:rFonts w:ascii="Times New Roman" w:hAnsi="Times New Roman"/>
                <w:sz w:val="20"/>
                <w:szCs w:val="20"/>
              </w:rPr>
              <w:br w:type="page"/>
            </w:r>
            <w:r w:rsidR="00201EFB" w:rsidRPr="00FA422B">
              <w:rPr>
                <w:rFonts w:cs="Tahoma"/>
                <w:sz w:val="20"/>
                <w:szCs w:val="20"/>
              </w:rPr>
              <w:br w:type="page"/>
            </w:r>
          </w:p>
        </w:tc>
        <w:tc>
          <w:tcPr>
            <w:tcW w:w="7623" w:type="dxa"/>
            <w:tcBorders>
              <w:left w:val="nil"/>
            </w:tcBorders>
            <w:vAlign w:val="bottom"/>
          </w:tcPr>
          <w:p w14:paraId="087CBF78" w14:textId="77777777" w:rsidR="00201EFB" w:rsidRPr="00FA422B" w:rsidRDefault="008F4BD5" w:rsidP="00AC1D76">
            <w:pPr>
              <w:keepNext/>
              <w:keepLines/>
              <w:jc w:val="both"/>
              <w:rPr>
                <w:rFonts w:cs="Tahoma"/>
                <w:sz w:val="20"/>
                <w:szCs w:val="20"/>
              </w:rPr>
            </w:pPr>
            <w:r w:rsidRPr="00FA422B">
              <w:rPr>
                <w:rFonts w:cs="Tahoma"/>
                <w:sz w:val="20"/>
                <w:szCs w:val="20"/>
              </w:rPr>
              <w:t xml:space="preserve">PODATKI O </w:t>
            </w:r>
            <w:r w:rsidR="00201EFB" w:rsidRPr="00FA422B">
              <w:rPr>
                <w:rFonts w:cs="Tahoma"/>
                <w:sz w:val="20"/>
                <w:szCs w:val="20"/>
              </w:rPr>
              <w:t xml:space="preserve">PONUDNIKU </w:t>
            </w:r>
          </w:p>
        </w:tc>
        <w:tc>
          <w:tcPr>
            <w:tcW w:w="850" w:type="dxa"/>
            <w:tcBorders>
              <w:right w:val="nil"/>
            </w:tcBorders>
          </w:tcPr>
          <w:p w14:paraId="34CA2181" w14:textId="77777777" w:rsidR="00201EFB" w:rsidRPr="00FA422B" w:rsidRDefault="0039502D" w:rsidP="00AC1D76">
            <w:pPr>
              <w:keepNext/>
              <w:keepLines/>
              <w:jc w:val="both"/>
              <w:rPr>
                <w:rFonts w:cs="Tahoma"/>
                <w:b/>
                <w:sz w:val="20"/>
                <w:szCs w:val="20"/>
              </w:rPr>
            </w:pPr>
            <w:r w:rsidRPr="00FA422B">
              <w:rPr>
                <w:rFonts w:cs="Tahoma"/>
                <w:b/>
                <w:sz w:val="20"/>
                <w:szCs w:val="20"/>
              </w:rPr>
              <w:t>P</w:t>
            </w:r>
            <w:r w:rsidR="00201EFB" w:rsidRPr="00FA422B">
              <w:rPr>
                <w:rFonts w:cs="Tahoma"/>
                <w:b/>
                <w:sz w:val="20"/>
                <w:szCs w:val="20"/>
              </w:rPr>
              <w:t xml:space="preserve">riloga </w:t>
            </w:r>
          </w:p>
        </w:tc>
        <w:tc>
          <w:tcPr>
            <w:tcW w:w="426" w:type="dxa"/>
            <w:tcBorders>
              <w:left w:val="nil"/>
            </w:tcBorders>
          </w:tcPr>
          <w:p w14:paraId="49743392" w14:textId="77777777" w:rsidR="00201EFB" w:rsidRPr="00FA422B" w:rsidRDefault="00201EFB" w:rsidP="00AC1D76">
            <w:pPr>
              <w:keepNext/>
              <w:keepLines/>
              <w:jc w:val="both"/>
              <w:rPr>
                <w:rFonts w:cs="Tahoma"/>
                <w:b/>
                <w:sz w:val="20"/>
                <w:szCs w:val="20"/>
              </w:rPr>
            </w:pPr>
            <w:r w:rsidRPr="00FA422B">
              <w:rPr>
                <w:rFonts w:cs="Tahoma"/>
                <w:b/>
                <w:sz w:val="20"/>
                <w:szCs w:val="20"/>
              </w:rPr>
              <w:t>1</w:t>
            </w:r>
          </w:p>
        </w:tc>
      </w:tr>
    </w:tbl>
    <w:p w14:paraId="207C2FB9" w14:textId="77777777" w:rsidR="00557EE9" w:rsidRPr="00FA422B" w:rsidRDefault="00557EE9" w:rsidP="00AC1D76">
      <w:pPr>
        <w:keepNext/>
        <w:keepLines/>
        <w:jc w:val="both"/>
        <w:rPr>
          <w:rFonts w:cs="Tahoma"/>
          <w:b/>
          <w:sz w:val="20"/>
          <w:szCs w:val="20"/>
        </w:rPr>
      </w:pPr>
    </w:p>
    <w:tbl>
      <w:tblPr>
        <w:tblW w:w="97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01"/>
        <w:gridCol w:w="2977"/>
        <w:gridCol w:w="3038"/>
      </w:tblGrid>
      <w:tr w:rsidR="00557EE9" w:rsidRPr="00FA422B" w14:paraId="484A0BD2" w14:textId="77777777" w:rsidTr="0030102F">
        <w:trPr>
          <w:trHeight w:val="429"/>
          <w:jc w:val="center"/>
        </w:trPr>
        <w:tc>
          <w:tcPr>
            <w:tcW w:w="9716" w:type="dxa"/>
            <w:gridSpan w:val="3"/>
            <w:tcBorders>
              <w:top w:val="single" w:sz="4" w:space="0" w:color="auto"/>
              <w:left w:val="single" w:sz="4" w:space="0" w:color="auto"/>
              <w:bottom w:val="single" w:sz="4" w:space="0" w:color="auto"/>
              <w:right w:val="single" w:sz="4" w:space="0" w:color="auto"/>
            </w:tcBorders>
            <w:vAlign w:val="center"/>
          </w:tcPr>
          <w:p w14:paraId="573F9B68" w14:textId="5D9463B2" w:rsidR="00557EE9" w:rsidRPr="00FA422B" w:rsidRDefault="00557EE9" w:rsidP="00AC1D76">
            <w:pPr>
              <w:keepNext/>
              <w:keepLines/>
              <w:jc w:val="both"/>
              <w:rPr>
                <w:rFonts w:cs="Tahoma"/>
                <w:b/>
                <w:sz w:val="20"/>
                <w:szCs w:val="20"/>
              </w:rPr>
            </w:pPr>
            <w:r w:rsidRPr="00FA422B">
              <w:rPr>
                <w:rFonts w:cs="Tahoma"/>
                <w:b/>
                <w:sz w:val="20"/>
                <w:szCs w:val="20"/>
              </w:rPr>
              <w:t>Javno naročilo</w:t>
            </w:r>
            <w:r w:rsidRPr="00FA422B">
              <w:rPr>
                <w:rFonts w:cs="Tahoma"/>
                <w:sz w:val="20"/>
                <w:szCs w:val="20"/>
              </w:rPr>
              <w:t xml:space="preserve">: </w:t>
            </w:r>
            <w:r w:rsidRPr="00FA422B">
              <w:rPr>
                <w:rFonts w:cs="Tahoma"/>
                <w:b/>
                <w:sz w:val="20"/>
                <w:szCs w:val="20"/>
              </w:rPr>
              <w:t xml:space="preserve">LPP-134/24 </w:t>
            </w:r>
            <w:r w:rsidR="009679DD">
              <w:rPr>
                <w:rFonts w:cs="Tahoma"/>
                <w:b/>
                <w:sz w:val="20"/>
                <w:szCs w:val="20"/>
              </w:rPr>
              <w:t xml:space="preserve"> Izvajanje posebnega linijskega prevoza v Občini Medvode</w:t>
            </w:r>
          </w:p>
          <w:p w14:paraId="3E39BE65" w14:textId="77777777" w:rsidR="00557EE9" w:rsidRPr="00FA422B" w:rsidRDefault="00557EE9" w:rsidP="00AC1D76">
            <w:pPr>
              <w:keepNext/>
              <w:keepLines/>
              <w:jc w:val="both"/>
              <w:rPr>
                <w:rFonts w:cs="Tahoma"/>
                <w:sz w:val="20"/>
                <w:szCs w:val="20"/>
              </w:rPr>
            </w:pPr>
          </w:p>
        </w:tc>
      </w:tr>
      <w:tr w:rsidR="00557EE9" w:rsidRPr="00FA422B" w14:paraId="31623C19" w14:textId="77777777" w:rsidTr="0030102F">
        <w:trPr>
          <w:trHeight w:val="251"/>
          <w:jc w:val="center"/>
        </w:trPr>
        <w:tc>
          <w:tcPr>
            <w:tcW w:w="9716" w:type="dxa"/>
            <w:gridSpan w:val="3"/>
            <w:tcBorders>
              <w:top w:val="single" w:sz="4" w:space="0" w:color="auto"/>
              <w:left w:val="single" w:sz="4" w:space="0" w:color="auto"/>
              <w:bottom w:val="single" w:sz="4" w:space="0" w:color="auto"/>
              <w:right w:val="single" w:sz="4" w:space="0" w:color="auto"/>
            </w:tcBorders>
            <w:vAlign w:val="center"/>
          </w:tcPr>
          <w:p w14:paraId="5BB45D0A" w14:textId="77777777" w:rsidR="00557EE9" w:rsidRPr="00FA422B" w:rsidRDefault="00557EE9" w:rsidP="00AC1D76">
            <w:pPr>
              <w:keepNext/>
              <w:keepLines/>
              <w:rPr>
                <w:rFonts w:cs="Tahoma"/>
                <w:sz w:val="18"/>
                <w:szCs w:val="18"/>
              </w:rPr>
            </w:pPr>
            <w:r w:rsidRPr="00FA422B">
              <w:rPr>
                <w:rFonts w:cs="Tahoma"/>
                <w:b/>
                <w:sz w:val="18"/>
                <w:szCs w:val="18"/>
              </w:rPr>
              <w:t>PODATKI O PONUDNIKU/PARTNERJU</w:t>
            </w:r>
          </w:p>
        </w:tc>
      </w:tr>
      <w:tr w:rsidR="00557EE9" w:rsidRPr="00FA422B" w14:paraId="75B4954E" w14:textId="77777777" w:rsidTr="00557EE9">
        <w:trPr>
          <w:trHeight w:val="502"/>
          <w:jc w:val="center"/>
        </w:trPr>
        <w:tc>
          <w:tcPr>
            <w:tcW w:w="3701" w:type="dxa"/>
            <w:tcBorders>
              <w:top w:val="single" w:sz="4" w:space="0" w:color="auto"/>
              <w:left w:val="single" w:sz="4" w:space="0" w:color="auto"/>
              <w:bottom w:val="single" w:sz="4" w:space="0" w:color="auto"/>
              <w:right w:val="single" w:sz="4" w:space="0" w:color="auto"/>
            </w:tcBorders>
            <w:vAlign w:val="center"/>
          </w:tcPr>
          <w:p w14:paraId="20A86167" w14:textId="77777777" w:rsidR="00557EE9" w:rsidRPr="00FA422B" w:rsidRDefault="00557EE9" w:rsidP="00AC1D76">
            <w:pPr>
              <w:keepNext/>
              <w:keepLines/>
              <w:rPr>
                <w:rFonts w:cs="Tahoma"/>
                <w:sz w:val="18"/>
                <w:szCs w:val="18"/>
              </w:rPr>
            </w:pPr>
            <w:r w:rsidRPr="00FA422B">
              <w:rPr>
                <w:rFonts w:cs="Tahoma"/>
                <w:sz w:val="18"/>
                <w:szCs w:val="18"/>
              </w:rPr>
              <w:t>Naziv ponudnika/partnerja</w:t>
            </w:r>
          </w:p>
        </w:tc>
        <w:tc>
          <w:tcPr>
            <w:tcW w:w="6015" w:type="dxa"/>
            <w:gridSpan w:val="2"/>
            <w:tcBorders>
              <w:top w:val="single" w:sz="4" w:space="0" w:color="auto"/>
              <w:left w:val="single" w:sz="4" w:space="0" w:color="auto"/>
              <w:bottom w:val="single" w:sz="4" w:space="0" w:color="auto"/>
              <w:right w:val="single" w:sz="4" w:space="0" w:color="auto"/>
            </w:tcBorders>
            <w:vAlign w:val="center"/>
          </w:tcPr>
          <w:p w14:paraId="76AD697B" w14:textId="77777777" w:rsidR="00557EE9" w:rsidRPr="00FA422B" w:rsidRDefault="00557EE9" w:rsidP="00AC1D76">
            <w:pPr>
              <w:keepNext/>
              <w:keepLines/>
              <w:rPr>
                <w:rFonts w:cs="Tahoma"/>
                <w:sz w:val="18"/>
                <w:szCs w:val="18"/>
              </w:rPr>
            </w:pPr>
          </w:p>
        </w:tc>
      </w:tr>
      <w:tr w:rsidR="00557EE9" w:rsidRPr="00FA422B" w14:paraId="59901E89" w14:textId="77777777" w:rsidTr="00557EE9">
        <w:trPr>
          <w:trHeight w:val="537"/>
          <w:jc w:val="center"/>
        </w:trPr>
        <w:tc>
          <w:tcPr>
            <w:tcW w:w="3701" w:type="dxa"/>
            <w:tcBorders>
              <w:top w:val="single" w:sz="4" w:space="0" w:color="auto"/>
              <w:left w:val="single" w:sz="4" w:space="0" w:color="auto"/>
              <w:bottom w:val="single" w:sz="4" w:space="0" w:color="auto"/>
              <w:right w:val="single" w:sz="4" w:space="0" w:color="auto"/>
            </w:tcBorders>
            <w:vAlign w:val="center"/>
          </w:tcPr>
          <w:p w14:paraId="2BD0DAD5" w14:textId="77777777" w:rsidR="00557EE9" w:rsidRPr="00FA422B" w:rsidRDefault="00557EE9" w:rsidP="00AC1D76">
            <w:pPr>
              <w:keepNext/>
              <w:keepLines/>
              <w:rPr>
                <w:rFonts w:cs="Tahoma"/>
                <w:sz w:val="18"/>
                <w:szCs w:val="18"/>
              </w:rPr>
            </w:pPr>
            <w:r w:rsidRPr="00FA422B">
              <w:rPr>
                <w:rFonts w:cs="Tahoma"/>
                <w:sz w:val="18"/>
                <w:szCs w:val="18"/>
              </w:rPr>
              <w:t>Polni naslov</w:t>
            </w:r>
          </w:p>
        </w:tc>
        <w:tc>
          <w:tcPr>
            <w:tcW w:w="6015" w:type="dxa"/>
            <w:gridSpan w:val="2"/>
            <w:tcBorders>
              <w:top w:val="single" w:sz="4" w:space="0" w:color="auto"/>
              <w:left w:val="single" w:sz="4" w:space="0" w:color="auto"/>
              <w:bottom w:val="single" w:sz="4" w:space="0" w:color="auto"/>
              <w:right w:val="single" w:sz="4" w:space="0" w:color="auto"/>
            </w:tcBorders>
            <w:vAlign w:val="center"/>
          </w:tcPr>
          <w:p w14:paraId="0667DCD9" w14:textId="77777777" w:rsidR="00557EE9" w:rsidRPr="00FA422B" w:rsidRDefault="00557EE9" w:rsidP="00AC1D76">
            <w:pPr>
              <w:keepNext/>
              <w:keepLines/>
              <w:rPr>
                <w:rFonts w:cs="Tahoma"/>
                <w:sz w:val="18"/>
                <w:szCs w:val="18"/>
              </w:rPr>
            </w:pPr>
          </w:p>
        </w:tc>
      </w:tr>
      <w:tr w:rsidR="00557EE9" w:rsidRPr="00FA422B" w14:paraId="589CF4C8" w14:textId="77777777" w:rsidTr="0030102F">
        <w:trPr>
          <w:trHeight w:val="321"/>
          <w:jc w:val="center"/>
        </w:trPr>
        <w:tc>
          <w:tcPr>
            <w:tcW w:w="3701" w:type="dxa"/>
            <w:tcBorders>
              <w:top w:val="single" w:sz="4" w:space="0" w:color="auto"/>
              <w:left w:val="single" w:sz="4" w:space="0" w:color="auto"/>
              <w:bottom w:val="single" w:sz="4" w:space="0" w:color="auto"/>
              <w:right w:val="single" w:sz="4" w:space="0" w:color="auto"/>
            </w:tcBorders>
            <w:vAlign w:val="center"/>
          </w:tcPr>
          <w:p w14:paraId="08F06655" w14:textId="77777777" w:rsidR="00557EE9" w:rsidRPr="00FA422B" w:rsidRDefault="00557EE9" w:rsidP="00AC1D76">
            <w:pPr>
              <w:keepNext/>
              <w:keepLines/>
              <w:spacing w:line="276" w:lineRule="auto"/>
              <w:rPr>
                <w:rFonts w:cs="Tahoma"/>
                <w:sz w:val="18"/>
                <w:szCs w:val="18"/>
              </w:rPr>
            </w:pPr>
            <w:r w:rsidRPr="00FA422B">
              <w:rPr>
                <w:rFonts w:cs="Tahoma"/>
                <w:sz w:val="18"/>
                <w:szCs w:val="18"/>
              </w:rPr>
              <w:t xml:space="preserve">Matična </w:t>
            </w:r>
            <w:r w:rsidRPr="00FA422B">
              <w:rPr>
                <w:rFonts w:cs="Tahoma"/>
                <w:sz w:val="18"/>
                <w:szCs w:val="18"/>
                <w:u w:val="single"/>
              </w:rPr>
              <w:t>in</w:t>
            </w:r>
            <w:r w:rsidRPr="00FA422B">
              <w:rPr>
                <w:rFonts w:cs="Tahoma"/>
                <w:sz w:val="18"/>
                <w:szCs w:val="18"/>
              </w:rPr>
              <w:t xml:space="preserve"> davčna številka ponudnika</w:t>
            </w:r>
          </w:p>
        </w:tc>
        <w:tc>
          <w:tcPr>
            <w:tcW w:w="2977" w:type="dxa"/>
            <w:tcBorders>
              <w:top w:val="single" w:sz="4" w:space="0" w:color="auto"/>
              <w:left w:val="single" w:sz="4" w:space="0" w:color="auto"/>
              <w:bottom w:val="single" w:sz="4" w:space="0" w:color="auto"/>
              <w:right w:val="single" w:sz="4" w:space="0" w:color="auto"/>
            </w:tcBorders>
            <w:vAlign w:val="center"/>
          </w:tcPr>
          <w:p w14:paraId="09928853" w14:textId="77777777" w:rsidR="00557EE9" w:rsidRPr="00FA422B" w:rsidRDefault="00557EE9" w:rsidP="00AC1D76">
            <w:pPr>
              <w:keepNext/>
              <w:keepLines/>
              <w:spacing w:line="276" w:lineRule="auto"/>
              <w:rPr>
                <w:rFonts w:cs="Tahoma"/>
                <w:sz w:val="18"/>
                <w:szCs w:val="18"/>
              </w:rPr>
            </w:pPr>
          </w:p>
        </w:tc>
        <w:tc>
          <w:tcPr>
            <w:tcW w:w="3038" w:type="dxa"/>
            <w:tcBorders>
              <w:top w:val="single" w:sz="4" w:space="0" w:color="auto"/>
              <w:left w:val="single" w:sz="4" w:space="0" w:color="auto"/>
              <w:bottom w:val="single" w:sz="4" w:space="0" w:color="auto"/>
              <w:right w:val="single" w:sz="4" w:space="0" w:color="auto"/>
            </w:tcBorders>
            <w:vAlign w:val="center"/>
          </w:tcPr>
          <w:p w14:paraId="55848987" w14:textId="77777777" w:rsidR="00557EE9" w:rsidRPr="00FA422B" w:rsidRDefault="00557EE9" w:rsidP="00AC1D76">
            <w:pPr>
              <w:keepNext/>
              <w:keepLines/>
              <w:spacing w:line="276" w:lineRule="auto"/>
              <w:rPr>
                <w:rFonts w:cs="Tahoma"/>
                <w:sz w:val="18"/>
                <w:szCs w:val="18"/>
              </w:rPr>
            </w:pPr>
          </w:p>
        </w:tc>
      </w:tr>
      <w:tr w:rsidR="00557EE9" w:rsidRPr="00FA422B" w14:paraId="68C085CE" w14:textId="77777777" w:rsidTr="00557EE9">
        <w:trPr>
          <w:trHeight w:val="379"/>
          <w:jc w:val="center"/>
        </w:trPr>
        <w:tc>
          <w:tcPr>
            <w:tcW w:w="3701" w:type="dxa"/>
            <w:tcBorders>
              <w:top w:val="single" w:sz="4" w:space="0" w:color="auto"/>
              <w:left w:val="single" w:sz="4" w:space="0" w:color="auto"/>
              <w:bottom w:val="single" w:sz="4" w:space="0" w:color="auto"/>
              <w:right w:val="single" w:sz="4" w:space="0" w:color="auto"/>
            </w:tcBorders>
            <w:vAlign w:val="center"/>
          </w:tcPr>
          <w:p w14:paraId="18677659" w14:textId="77777777" w:rsidR="00557EE9" w:rsidRPr="00FA422B" w:rsidRDefault="00557EE9" w:rsidP="00AC1D76">
            <w:pPr>
              <w:keepNext/>
              <w:keepLines/>
              <w:spacing w:line="276" w:lineRule="auto"/>
              <w:rPr>
                <w:rFonts w:cs="Tahoma"/>
                <w:sz w:val="18"/>
                <w:szCs w:val="18"/>
              </w:rPr>
            </w:pPr>
            <w:r w:rsidRPr="00FA422B">
              <w:rPr>
                <w:rFonts w:cs="Tahoma"/>
                <w:sz w:val="18"/>
                <w:szCs w:val="18"/>
              </w:rPr>
              <w:t>Transakcijski račun ponudnika</w:t>
            </w:r>
          </w:p>
        </w:tc>
        <w:tc>
          <w:tcPr>
            <w:tcW w:w="6015" w:type="dxa"/>
            <w:gridSpan w:val="2"/>
            <w:tcBorders>
              <w:top w:val="single" w:sz="4" w:space="0" w:color="auto"/>
              <w:left w:val="single" w:sz="4" w:space="0" w:color="auto"/>
              <w:bottom w:val="single" w:sz="4" w:space="0" w:color="auto"/>
              <w:right w:val="single" w:sz="4" w:space="0" w:color="auto"/>
            </w:tcBorders>
            <w:vAlign w:val="center"/>
          </w:tcPr>
          <w:p w14:paraId="5433F811" w14:textId="77777777" w:rsidR="00557EE9" w:rsidRPr="00FA422B" w:rsidRDefault="00557EE9" w:rsidP="00AC1D76">
            <w:pPr>
              <w:keepNext/>
              <w:keepLines/>
              <w:spacing w:line="276" w:lineRule="auto"/>
              <w:rPr>
                <w:rFonts w:cs="Tahoma"/>
                <w:sz w:val="18"/>
                <w:szCs w:val="18"/>
              </w:rPr>
            </w:pPr>
          </w:p>
        </w:tc>
      </w:tr>
      <w:tr w:rsidR="00557EE9" w:rsidRPr="00FA422B" w14:paraId="179776A5" w14:textId="77777777" w:rsidTr="0030102F">
        <w:trPr>
          <w:trHeight w:val="291"/>
          <w:jc w:val="center"/>
        </w:trPr>
        <w:tc>
          <w:tcPr>
            <w:tcW w:w="9716" w:type="dxa"/>
            <w:gridSpan w:val="3"/>
            <w:tcBorders>
              <w:top w:val="single" w:sz="4" w:space="0" w:color="auto"/>
              <w:left w:val="single" w:sz="4" w:space="0" w:color="auto"/>
              <w:bottom w:val="single" w:sz="4" w:space="0" w:color="auto"/>
              <w:right w:val="single" w:sz="4" w:space="0" w:color="auto"/>
            </w:tcBorders>
            <w:vAlign w:val="center"/>
          </w:tcPr>
          <w:p w14:paraId="3CDA23AD" w14:textId="77777777" w:rsidR="00557EE9" w:rsidRPr="00FA422B" w:rsidRDefault="00557EE9" w:rsidP="00AC1D76">
            <w:pPr>
              <w:keepNext/>
              <w:keepLines/>
              <w:rPr>
                <w:rFonts w:ascii="Times New Roman" w:hAnsi="Times New Roman"/>
                <w:sz w:val="18"/>
                <w:szCs w:val="18"/>
              </w:rPr>
            </w:pPr>
            <w:r w:rsidRPr="00FA422B">
              <w:rPr>
                <w:rFonts w:cs="Tahoma"/>
                <w:b/>
                <w:sz w:val="18"/>
                <w:szCs w:val="18"/>
              </w:rPr>
              <w:t>ODGOVORNA OSEBA PONUDNIKA</w:t>
            </w:r>
          </w:p>
        </w:tc>
      </w:tr>
      <w:tr w:rsidR="00557EE9" w:rsidRPr="00FA422B" w14:paraId="7D01BF7A" w14:textId="77777777" w:rsidTr="0030102F">
        <w:trPr>
          <w:trHeight w:val="588"/>
          <w:jc w:val="center"/>
        </w:trPr>
        <w:tc>
          <w:tcPr>
            <w:tcW w:w="3701" w:type="dxa"/>
            <w:tcBorders>
              <w:top w:val="single" w:sz="4" w:space="0" w:color="auto"/>
              <w:left w:val="single" w:sz="4" w:space="0" w:color="auto"/>
              <w:bottom w:val="single" w:sz="4" w:space="0" w:color="auto"/>
              <w:right w:val="single" w:sz="4" w:space="0" w:color="auto"/>
            </w:tcBorders>
            <w:vAlign w:val="center"/>
          </w:tcPr>
          <w:p w14:paraId="28AF66C5" w14:textId="77777777" w:rsidR="00557EE9" w:rsidRPr="00FA422B" w:rsidRDefault="00557EE9" w:rsidP="00AC1D76">
            <w:pPr>
              <w:keepNext/>
              <w:keepLines/>
              <w:rPr>
                <w:rFonts w:cs="Tahoma"/>
                <w:sz w:val="18"/>
                <w:szCs w:val="18"/>
              </w:rPr>
            </w:pPr>
            <w:r w:rsidRPr="00FA422B">
              <w:rPr>
                <w:rFonts w:cs="Tahoma"/>
                <w:sz w:val="18"/>
                <w:szCs w:val="18"/>
              </w:rPr>
              <w:t>Naziv odgovorne osebe</w:t>
            </w:r>
          </w:p>
          <w:p w14:paraId="6C064A56" w14:textId="77777777" w:rsidR="00557EE9" w:rsidRPr="00FA422B" w:rsidRDefault="00557EE9" w:rsidP="00AC1D76">
            <w:pPr>
              <w:keepNext/>
              <w:keepLines/>
              <w:rPr>
                <w:rFonts w:cs="Tahoma"/>
                <w:sz w:val="18"/>
                <w:szCs w:val="18"/>
              </w:rPr>
            </w:pPr>
            <w:r w:rsidRPr="00FA422B">
              <w:rPr>
                <w:rFonts w:cs="Tahoma"/>
                <w:sz w:val="18"/>
                <w:szCs w:val="18"/>
              </w:rPr>
              <w:t>(podpisnik pogodbe/okvirnega sporazuma)</w:t>
            </w:r>
          </w:p>
        </w:tc>
        <w:tc>
          <w:tcPr>
            <w:tcW w:w="6015" w:type="dxa"/>
            <w:gridSpan w:val="2"/>
            <w:tcBorders>
              <w:top w:val="single" w:sz="4" w:space="0" w:color="auto"/>
              <w:left w:val="single" w:sz="4" w:space="0" w:color="auto"/>
              <w:bottom w:val="single" w:sz="4" w:space="0" w:color="auto"/>
              <w:right w:val="single" w:sz="4" w:space="0" w:color="auto"/>
            </w:tcBorders>
            <w:vAlign w:val="center"/>
          </w:tcPr>
          <w:p w14:paraId="485EBCFA" w14:textId="77777777" w:rsidR="00557EE9" w:rsidRPr="00FA422B" w:rsidRDefault="00557EE9" w:rsidP="00AC1D76">
            <w:pPr>
              <w:keepNext/>
              <w:keepLines/>
              <w:rPr>
                <w:rFonts w:ascii="Times New Roman" w:hAnsi="Times New Roman"/>
                <w:sz w:val="18"/>
                <w:szCs w:val="18"/>
              </w:rPr>
            </w:pPr>
          </w:p>
          <w:p w14:paraId="7584A6D9" w14:textId="77777777" w:rsidR="00557EE9" w:rsidRPr="00FA422B" w:rsidRDefault="00557EE9" w:rsidP="00AC1D76">
            <w:pPr>
              <w:keepNext/>
              <w:keepLines/>
              <w:rPr>
                <w:rFonts w:ascii="Times New Roman" w:hAnsi="Times New Roman"/>
                <w:sz w:val="18"/>
                <w:szCs w:val="18"/>
              </w:rPr>
            </w:pPr>
          </w:p>
        </w:tc>
      </w:tr>
      <w:tr w:rsidR="00557EE9" w:rsidRPr="00FA422B" w14:paraId="10425182" w14:textId="77777777" w:rsidTr="0030102F">
        <w:trPr>
          <w:trHeight w:val="371"/>
          <w:jc w:val="center"/>
        </w:trPr>
        <w:tc>
          <w:tcPr>
            <w:tcW w:w="3701" w:type="dxa"/>
            <w:tcBorders>
              <w:top w:val="single" w:sz="4" w:space="0" w:color="auto"/>
              <w:left w:val="single" w:sz="4" w:space="0" w:color="auto"/>
              <w:bottom w:val="single" w:sz="4" w:space="0" w:color="auto"/>
              <w:right w:val="single" w:sz="4" w:space="0" w:color="auto"/>
            </w:tcBorders>
            <w:vAlign w:val="center"/>
          </w:tcPr>
          <w:p w14:paraId="471B93D8" w14:textId="77777777" w:rsidR="00557EE9" w:rsidRPr="00FA422B" w:rsidRDefault="00557EE9" w:rsidP="00AC1D76">
            <w:pPr>
              <w:keepNext/>
              <w:keepLines/>
              <w:rPr>
                <w:rFonts w:cs="Tahoma"/>
                <w:sz w:val="18"/>
                <w:szCs w:val="18"/>
              </w:rPr>
            </w:pPr>
            <w:r w:rsidRPr="00FA422B">
              <w:rPr>
                <w:rFonts w:cs="Tahoma"/>
                <w:sz w:val="18"/>
                <w:szCs w:val="18"/>
              </w:rPr>
              <w:t>Funkcija</w:t>
            </w:r>
          </w:p>
        </w:tc>
        <w:tc>
          <w:tcPr>
            <w:tcW w:w="6015" w:type="dxa"/>
            <w:gridSpan w:val="2"/>
            <w:tcBorders>
              <w:top w:val="single" w:sz="4" w:space="0" w:color="auto"/>
              <w:left w:val="single" w:sz="4" w:space="0" w:color="auto"/>
              <w:bottom w:val="single" w:sz="4" w:space="0" w:color="auto"/>
              <w:right w:val="single" w:sz="4" w:space="0" w:color="auto"/>
            </w:tcBorders>
            <w:vAlign w:val="center"/>
          </w:tcPr>
          <w:p w14:paraId="0803AE4C" w14:textId="77777777" w:rsidR="00557EE9" w:rsidRPr="00FA422B" w:rsidRDefault="00557EE9" w:rsidP="00AC1D76">
            <w:pPr>
              <w:keepNext/>
              <w:keepLines/>
              <w:rPr>
                <w:rFonts w:ascii="Times New Roman" w:hAnsi="Times New Roman"/>
                <w:sz w:val="18"/>
                <w:szCs w:val="18"/>
              </w:rPr>
            </w:pPr>
          </w:p>
        </w:tc>
      </w:tr>
      <w:tr w:rsidR="00557EE9" w:rsidRPr="00FA422B" w14:paraId="584ABA6E" w14:textId="77777777" w:rsidTr="0030102F">
        <w:trPr>
          <w:trHeight w:val="414"/>
          <w:jc w:val="center"/>
        </w:trPr>
        <w:tc>
          <w:tcPr>
            <w:tcW w:w="3701" w:type="dxa"/>
            <w:tcBorders>
              <w:top w:val="single" w:sz="4" w:space="0" w:color="auto"/>
              <w:left w:val="single" w:sz="4" w:space="0" w:color="auto"/>
              <w:bottom w:val="single" w:sz="4" w:space="0" w:color="auto"/>
              <w:right w:val="single" w:sz="4" w:space="0" w:color="auto"/>
            </w:tcBorders>
            <w:vAlign w:val="center"/>
          </w:tcPr>
          <w:p w14:paraId="5B3DAF08" w14:textId="77777777" w:rsidR="00557EE9" w:rsidRPr="00FA422B" w:rsidRDefault="00557EE9" w:rsidP="00AC1D76">
            <w:pPr>
              <w:keepNext/>
              <w:keepLines/>
              <w:rPr>
                <w:rFonts w:cs="Tahoma"/>
                <w:sz w:val="18"/>
                <w:szCs w:val="18"/>
              </w:rPr>
            </w:pPr>
            <w:r w:rsidRPr="00FA422B">
              <w:rPr>
                <w:rFonts w:cs="Tahoma"/>
                <w:sz w:val="18"/>
                <w:szCs w:val="18"/>
              </w:rPr>
              <w:t xml:space="preserve">Elektronska pošta </w:t>
            </w:r>
            <w:r w:rsidRPr="00FA422B">
              <w:rPr>
                <w:rFonts w:cs="Tahoma"/>
                <w:sz w:val="18"/>
                <w:szCs w:val="18"/>
                <w:u w:val="single"/>
              </w:rPr>
              <w:t>in</w:t>
            </w:r>
            <w:r w:rsidRPr="00FA422B">
              <w:rPr>
                <w:rFonts w:cs="Tahoma"/>
                <w:sz w:val="18"/>
                <w:szCs w:val="18"/>
              </w:rPr>
              <w:t xml:space="preserve"> telefon  </w:t>
            </w:r>
          </w:p>
        </w:tc>
        <w:tc>
          <w:tcPr>
            <w:tcW w:w="2977" w:type="dxa"/>
            <w:tcBorders>
              <w:top w:val="single" w:sz="4" w:space="0" w:color="auto"/>
              <w:left w:val="single" w:sz="4" w:space="0" w:color="auto"/>
              <w:bottom w:val="single" w:sz="4" w:space="0" w:color="auto"/>
              <w:right w:val="single" w:sz="4" w:space="0" w:color="auto"/>
            </w:tcBorders>
            <w:vAlign w:val="center"/>
          </w:tcPr>
          <w:p w14:paraId="6870B8B2" w14:textId="77777777" w:rsidR="00557EE9" w:rsidRPr="00FA422B" w:rsidRDefault="00557EE9" w:rsidP="00AC1D76">
            <w:pPr>
              <w:keepNext/>
              <w:keepLines/>
              <w:rPr>
                <w:rFonts w:ascii="Times New Roman" w:hAnsi="Times New Roman"/>
                <w:sz w:val="18"/>
                <w:szCs w:val="18"/>
              </w:rPr>
            </w:pPr>
          </w:p>
        </w:tc>
        <w:tc>
          <w:tcPr>
            <w:tcW w:w="3038" w:type="dxa"/>
            <w:tcBorders>
              <w:top w:val="single" w:sz="4" w:space="0" w:color="auto"/>
              <w:left w:val="single" w:sz="4" w:space="0" w:color="auto"/>
              <w:bottom w:val="single" w:sz="4" w:space="0" w:color="auto"/>
              <w:right w:val="single" w:sz="4" w:space="0" w:color="auto"/>
            </w:tcBorders>
            <w:vAlign w:val="center"/>
          </w:tcPr>
          <w:p w14:paraId="476A68FE" w14:textId="77777777" w:rsidR="00557EE9" w:rsidRPr="00FA422B" w:rsidRDefault="00557EE9" w:rsidP="00AC1D76">
            <w:pPr>
              <w:keepNext/>
              <w:keepLines/>
              <w:rPr>
                <w:rFonts w:ascii="Times New Roman" w:hAnsi="Times New Roman"/>
                <w:sz w:val="18"/>
                <w:szCs w:val="18"/>
              </w:rPr>
            </w:pPr>
          </w:p>
        </w:tc>
      </w:tr>
      <w:tr w:rsidR="00557EE9" w:rsidRPr="00FA422B" w14:paraId="1324B883" w14:textId="77777777" w:rsidTr="0030102F">
        <w:trPr>
          <w:trHeight w:val="245"/>
          <w:jc w:val="center"/>
        </w:trPr>
        <w:tc>
          <w:tcPr>
            <w:tcW w:w="9716" w:type="dxa"/>
            <w:gridSpan w:val="3"/>
            <w:tcBorders>
              <w:top w:val="single" w:sz="4" w:space="0" w:color="auto"/>
              <w:left w:val="single" w:sz="4" w:space="0" w:color="auto"/>
              <w:bottom w:val="single" w:sz="4" w:space="0" w:color="auto"/>
              <w:right w:val="single" w:sz="4" w:space="0" w:color="auto"/>
            </w:tcBorders>
            <w:vAlign w:val="center"/>
          </w:tcPr>
          <w:p w14:paraId="45DEE5DA" w14:textId="77777777" w:rsidR="00557EE9" w:rsidRPr="00FA422B" w:rsidRDefault="00557EE9" w:rsidP="00AC1D76">
            <w:pPr>
              <w:keepNext/>
              <w:keepLines/>
              <w:rPr>
                <w:rFonts w:ascii="Times New Roman" w:hAnsi="Times New Roman"/>
                <w:sz w:val="18"/>
                <w:szCs w:val="18"/>
              </w:rPr>
            </w:pPr>
            <w:r w:rsidRPr="00FA422B">
              <w:rPr>
                <w:rFonts w:cs="Tahoma"/>
                <w:b/>
                <w:sz w:val="18"/>
                <w:szCs w:val="18"/>
              </w:rPr>
              <w:t>KONTAKTNA OSEBA PONUDNIKA</w:t>
            </w:r>
          </w:p>
        </w:tc>
      </w:tr>
      <w:tr w:rsidR="00557EE9" w:rsidRPr="00FA422B" w14:paraId="465D2878" w14:textId="77777777" w:rsidTr="0030102F">
        <w:trPr>
          <w:trHeight w:val="413"/>
          <w:jc w:val="center"/>
        </w:trPr>
        <w:tc>
          <w:tcPr>
            <w:tcW w:w="3701" w:type="dxa"/>
            <w:tcBorders>
              <w:top w:val="single" w:sz="4" w:space="0" w:color="auto"/>
              <w:left w:val="single" w:sz="4" w:space="0" w:color="auto"/>
              <w:bottom w:val="single" w:sz="4" w:space="0" w:color="auto"/>
              <w:right w:val="single" w:sz="4" w:space="0" w:color="auto"/>
            </w:tcBorders>
            <w:vAlign w:val="center"/>
          </w:tcPr>
          <w:p w14:paraId="02C724AD" w14:textId="77777777" w:rsidR="00557EE9" w:rsidRPr="00FA422B" w:rsidRDefault="00557EE9" w:rsidP="00AC1D76">
            <w:pPr>
              <w:keepNext/>
              <w:keepLines/>
              <w:rPr>
                <w:rFonts w:cs="Tahoma"/>
                <w:sz w:val="18"/>
                <w:szCs w:val="18"/>
              </w:rPr>
            </w:pPr>
            <w:r w:rsidRPr="00FA422B">
              <w:rPr>
                <w:rFonts w:cs="Tahoma"/>
                <w:sz w:val="18"/>
                <w:szCs w:val="18"/>
              </w:rPr>
              <w:t>Naziv kontaktne osebe (v zvezi s ponudbo)</w:t>
            </w:r>
          </w:p>
        </w:tc>
        <w:tc>
          <w:tcPr>
            <w:tcW w:w="6015" w:type="dxa"/>
            <w:gridSpan w:val="2"/>
            <w:tcBorders>
              <w:top w:val="single" w:sz="4" w:space="0" w:color="auto"/>
              <w:left w:val="single" w:sz="4" w:space="0" w:color="auto"/>
              <w:bottom w:val="single" w:sz="4" w:space="0" w:color="auto"/>
              <w:right w:val="single" w:sz="4" w:space="0" w:color="auto"/>
            </w:tcBorders>
            <w:vAlign w:val="center"/>
          </w:tcPr>
          <w:p w14:paraId="2CD6C555" w14:textId="77777777" w:rsidR="00557EE9" w:rsidRPr="00FA422B" w:rsidRDefault="00557EE9" w:rsidP="00AC1D76">
            <w:pPr>
              <w:keepNext/>
              <w:keepLines/>
              <w:rPr>
                <w:rFonts w:ascii="Times New Roman" w:hAnsi="Times New Roman"/>
                <w:sz w:val="18"/>
                <w:szCs w:val="18"/>
              </w:rPr>
            </w:pPr>
          </w:p>
        </w:tc>
      </w:tr>
      <w:tr w:rsidR="00557EE9" w:rsidRPr="00FA422B" w14:paraId="572F1B99" w14:textId="77777777" w:rsidTr="0030102F">
        <w:trPr>
          <w:trHeight w:val="414"/>
          <w:jc w:val="center"/>
        </w:trPr>
        <w:tc>
          <w:tcPr>
            <w:tcW w:w="3701" w:type="dxa"/>
            <w:tcBorders>
              <w:top w:val="single" w:sz="4" w:space="0" w:color="auto"/>
              <w:left w:val="single" w:sz="4" w:space="0" w:color="auto"/>
              <w:bottom w:val="single" w:sz="4" w:space="0" w:color="auto"/>
              <w:right w:val="single" w:sz="4" w:space="0" w:color="auto"/>
            </w:tcBorders>
            <w:vAlign w:val="center"/>
          </w:tcPr>
          <w:p w14:paraId="7EE66539" w14:textId="77777777" w:rsidR="00557EE9" w:rsidRPr="00FA422B" w:rsidRDefault="00557EE9" w:rsidP="00AC1D76">
            <w:pPr>
              <w:keepNext/>
              <w:keepLines/>
              <w:rPr>
                <w:rFonts w:cs="Tahoma"/>
                <w:sz w:val="18"/>
                <w:szCs w:val="18"/>
              </w:rPr>
            </w:pPr>
            <w:r w:rsidRPr="00FA422B">
              <w:rPr>
                <w:rFonts w:cs="Tahoma"/>
                <w:sz w:val="18"/>
                <w:szCs w:val="18"/>
              </w:rPr>
              <w:t xml:space="preserve">Elektronska pošta </w:t>
            </w:r>
            <w:r w:rsidRPr="00FA422B">
              <w:rPr>
                <w:rFonts w:cs="Tahoma"/>
                <w:sz w:val="18"/>
                <w:szCs w:val="18"/>
                <w:u w:val="single"/>
              </w:rPr>
              <w:t>in</w:t>
            </w:r>
            <w:r w:rsidRPr="00FA422B">
              <w:rPr>
                <w:rFonts w:cs="Tahoma"/>
                <w:sz w:val="18"/>
                <w:szCs w:val="18"/>
              </w:rPr>
              <w:t xml:space="preserve"> telefon</w:t>
            </w:r>
          </w:p>
        </w:tc>
        <w:tc>
          <w:tcPr>
            <w:tcW w:w="2977" w:type="dxa"/>
            <w:tcBorders>
              <w:top w:val="single" w:sz="4" w:space="0" w:color="auto"/>
              <w:left w:val="single" w:sz="4" w:space="0" w:color="auto"/>
              <w:bottom w:val="single" w:sz="4" w:space="0" w:color="auto"/>
              <w:right w:val="single" w:sz="4" w:space="0" w:color="auto"/>
            </w:tcBorders>
            <w:vAlign w:val="center"/>
          </w:tcPr>
          <w:p w14:paraId="67C62F8B" w14:textId="77777777" w:rsidR="00557EE9" w:rsidRPr="00FA422B" w:rsidRDefault="00557EE9" w:rsidP="00AC1D76">
            <w:pPr>
              <w:keepNext/>
              <w:keepLines/>
              <w:rPr>
                <w:rFonts w:ascii="Times New Roman" w:hAnsi="Times New Roman"/>
                <w:sz w:val="18"/>
                <w:szCs w:val="18"/>
              </w:rPr>
            </w:pPr>
          </w:p>
        </w:tc>
        <w:tc>
          <w:tcPr>
            <w:tcW w:w="3038" w:type="dxa"/>
            <w:tcBorders>
              <w:top w:val="single" w:sz="4" w:space="0" w:color="auto"/>
              <w:left w:val="single" w:sz="4" w:space="0" w:color="auto"/>
              <w:bottom w:val="single" w:sz="4" w:space="0" w:color="auto"/>
              <w:right w:val="single" w:sz="4" w:space="0" w:color="auto"/>
            </w:tcBorders>
            <w:vAlign w:val="center"/>
          </w:tcPr>
          <w:p w14:paraId="391AE0CE" w14:textId="77777777" w:rsidR="00557EE9" w:rsidRPr="00FA422B" w:rsidRDefault="00557EE9" w:rsidP="00AC1D76">
            <w:pPr>
              <w:keepNext/>
              <w:keepLines/>
              <w:rPr>
                <w:rFonts w:ascii="Times New Roman" w:hAnsi="Times New Roman"/>
                <w:sz w:val="18"/>
                <w:szCs w:val="18"/>
              </w:rPr>
            </w:pPr>
          </w:p>
        </w:tc>
      </w:tr>
      <w:tr w:rsidR="00557EE9" w:rsidRPr="00FA422B" w14:paraId="25D3C772" w14:textId="77777777" w:rsidTr="0030102F">
        <w:trPr>
          <w:trHeight w:val="267"/>
          <w:jc w:val="center"/>
        </w:trPr>
        <w:tc>
          <w:tcPr>
            <w:tcW w:w="9716" w:type="dxa"/>
            <w:gridSpan w:val="3"/>
            <w:tcBorders>
              <w:top w:val="single" w:sz="4" w:space="0" w:color="auto"/>
              <w:left w:val="single" w:sz="4" w:space="0" w:color="auto"/>
              <w:bottom w:val="single" w:sz="4" w:space="0" w:color="auto"/>
              <w:right w:val="single" w:sz="4" w:space="0" w:color="auto"/>
            </w:tcBorders>
            <w:vAlign w:val="center"/>
          </w:tcPr>
          <w:p w14:paraId="4542917A" w14:textId="77777777" w:rsidR="00557EE9" w:rsidRPr="00FA422B" w:rsidRDefault="00557EE9" w:rsidP="00AC1D76">
            <w:pPr>
              <w:keepNext/>
              <w:keepLines/>
              <w:rPr>
                <w:rFonts w:ascii="Times New Roman" w:hAnsi="Times New Roman"/>
                <w:sz w:val="18"/>
                <w:szCs w:val="18"/>
              </w:rPr>
            </w:pPr>
            <w:r w:rsidRPr="00FA422B">
              <w:rPr>
                <w:rFonts w:cs="Tahoma"/>
                <w:b/>
                <w:sz w:val="18"/>
                <w:szCs w:val="18"/>
              </w:rPr>
              <w:t xml:space="preserve">OSTALI PODATKI </w:t>
            </w:r>
          </w:p>
        </w:tc>
      </w:tr>
      <w:tr w:rsidR="00557EE9" w:rsidRPr="00FA422B" w14:paraId="044DEE9A" w14:textId="77777777" w:rsidTr="0030102F">
        <w:trPr>
          <w:trHeight w:val="568"/>
          <w:jc w:val="center"/>
        </w:trPr>
        <w:tc>
          <w:tcPr>
            <w:tcW w:w="9716" w:type="dxa"/>
            <w:gridSpan w:val="3"/>
            <w:tcBorders>
              <w:top w:val="single" w:sz="4" w:space="0" w:color="auto"/>
              <w:left w:val="single" w:sz="4" w:space="0" w:color="auto"/>
              <w:bottom w:val="single" w:sz="4" w:space="0" w:color="auto"/>
              <w:right w:val="single" w:sz="4" w:space="0" w:color="auto"/>
            </w:tcBorders>
            <w:vAlign w:val="center"/>
          </w:tcPr>
          <w:p w14:paraId="489716E3" w14:textId="77777777" w:rsidR="00557EE9" w:rsidRPr="00FA422B" w:rsidRDefault="00557EE9" w:rsidP="00AC1D76">
            <w:pPr>
              <w:keepNext/>
              <w:keepLines/>
              <w:rPr>
                <w:rFonts w:cs="Tahoma"/>
                <w:sz w:val="14"/>
                <w:szCs w:val="14"/>
              </w:rPr>
            </w:pPr>
          </w:p>
          <w:p w14:paraId="6755DE53" w14:textId="77777777" w:rsidR="00557EE9" w:rsidRPr="00FA422B" w:rsidRDefault="00557EE9" w:rsidP="00AC1D76">
            <w:pPr>
              <w:keepNext/>
              <w:keepLines/>
              <w:rPr>
                <w:rFonts w:cs="Tahoma"/>
                <w:sz w:val="18"/>
                <w:szCs w:val="18"/>
              </w:rPr>
            </w:pPr>
            <w:r w:rsidRPr="00FA422B">
              <w:rPr>
                <w:rFonts w:cs="Tahoma"/>
                <w:sz w:val="18"/>
                <w:szCs w:val="18"/>
              </w:rPr>
              <w:t xml:space="preserve">Ponudnik je MSP* (ustrezno obkrožiti):    </w:t>
            </w:r>
            <w:r w:rsidRPr="00FA422B">
              <w:rPr>
                <w:rFonts w:cs="Tahoma"/>
                <w:sz w:val="18"/>
                <w:szCs w:val="18"/>
                <w:u w:val="single"/>
              </w:rPr>
              <w:t>DA   /  NE</w:t>
            </w:r>
          </w:p>
          <w:p w14:paraId="643F0A84" w14:textId="77777777" w:rsidR="00557EE9" w:rsidRPr="00FA422B" w:rsidRDefault="00557EE9" w:rsidP="00AC1D76">
            <w:pPr>
              <w:keepNext/>
              <w:keepLines/>
              <w:rPr>
                <w:rFonts w:cs="Tahoma"/>
                <w:sz w:val="18"/>
                <w:szCs w:val="18"/>
              </w:rPr>
            </w:pPr>
          </w:p>
          <w:p w14:paraId="6183472A" w14:textId="77777777" w:rsidR="00557EE9" w:rsidRPr="00FA422B" w:rsidRDefault="00557EE9" w:rsidP="00AC1D76">
            <w:pPr>
              <w:keepNext/>
              <w:keepLines/>
              <w:rPr>
                <w:rFonts w:cs="Tahoma"/>
                <w:b/>
                <w:sz w:val="18"/>
                <w:szCs w:val="18"/>
              </w:rPr>
            </w:pPr>
            <w:r w:rsidRPr="00FA422B">
              <w:rPr>
                <w:rFonts w:cs="Tahoma"/>
                <w:i/>
                <w:sz w:val="16"/>
                <w:szCs w:val="18"/>
              </w:rPr>
              <w:t xml:space="preserve">*MSP: </w:t>
            </w:r>
            <w:proofErr w:type="spellStart"/>
            <w:r w:rsidRPr="00FA422B">
              <w:rPr>
                <w:rFonts w:cs="Tahoma"/>
                <w:i/>
                <w:sz w:val="16"/>
                <w:szCs w:val="18"/>
              </w:rPr>
              <w:t>mikro</w:t>
            </w:r>
            <w:proofErr w:type="spellEnd"/>
            <w:r w:rsidRPr="00FA422B">
              <w:rPr>
                <w:rFonts w:cs="Tahoma"/>
                <w:i/>
                <w:sz w:val="16"/>
                <w:szCs w:val="18"/>
              </w:rPr>
              <w:t>, mala in srednje velika podjetja kot so opredeljena v Priporočilu Komisije 2003/361/ES</w:t>
            </w:r>
          </w:p>
        </w:tc>
      </w:tr>
      <w:tr w:rsidR="00557EE9" w:rsidRPr="00FA422B" w14:paraId="24ABB937" w14:textId="77777777" w:rsidTr="00557EE9">
        <w:trPr>
          <w:trHeight w:val="2467"/>
          <w:jc w:val="center"/>
        </w:trPr>
        <w:tc>
          <w:tcPr>
            <w:tcW w:w="3701" w:type="dxa"/>
            <w:tcBorders>
              <w:top w:val="single" w:sz="4" w:space="0" w:color="auto"/>
              <w:left w:val="single" w:sz="4" w:space="0" w:color="auto"/>
              <w:bottom w:val="single" w:sz="4" w:space="0" w:color="auto"/>
              <w:right w:val="single" w:sz="4" w:space="0" w:color="auto"/>
            </w:tcBorders>
            <w:vAlign w:val="center"/>
          </w:tcPr>
          <w:p w14:paraId="3CC74357" w14:textId="77777777" w:rsidR="00557EE9" w:rsidRPr="00FA422B" w:rsidRDefault="00557EE9" w:rsidP="00AC1D76">
            <w:pPr>
              <w:keepNext/>
              <w:keepLines/>
              <w:rPr>
                <w:rFonts w:cs="Tahoma"/>
                <w:sz w:val="18"/>
                <w:szCs w:val="18"/>
              </w:rPr>
            </w:pPr>
            <w:r w:rsidRPr="00FA422B">
              <w:rPr>
                <w:rFonts w:cs="Tahoma"/>
                <w:sz w:val="18"/>
                <w:szCs w:val="18"/>
              </w:rPr>
              <w:t xml:space="preserve">Predstavnik/i ponudnika, ki bo/do urejali izvajanje predmetne pogodbe/ okvirnega sporazuma </w:t>
            </w:r>
            <w:r w:rsidRPr="00FA422B">
              <w:rPr>
                <w:rFonts w:cs="Tahoma"/>
                <w:i/>
                <w:sz w:val="18"/>
                <w:szCs w:val="18"/>
              </w:rPr>
              <w:t>(lahko je ista oseba)</w:t>
            </w:r>
          </w:p>
        </w:tc>
        <w:tc>
          <w:tcPr>
            <w:tcW w:w="6015" w:type="dxa"/>
            <w:gridSpan w:val="2"/>
            <w:tcBorders>
              <w:top w:val="single" w:sz="4" w:space="0" w:color="auto"/>
              <w:left w:val="single" w:sz="4" w:space="0" w:color="auto"/>
              <w:bottom w:val="single" w:sz="4" w:space="0" w:color="auto"/>
              <w:right w:val="single" w:sz="4" w:space="0" w:color="auto"/>
            </w:tcBorders>
            <w:vAlign w:val="center"/>
          </w:tcPr>
          <w:p w14:paraId="436F3FB1" w14:textId="77777777" w:rsidR="00557EE9" w:rsidRPr="00FA422B" w:rsidRDefault="00557EE9" w:rsidP="00AC1D76">
            <w:pPr>
              <w:keepNext/>
              <w:keepLines/>
              <w:spacing w:line="276" w:lineRule="auto"/>
              <w:jc w:val="both"/>
              <w:rPr>
                <w:rFonts w:cs="Tahoma"/>
                <w:sz w:val="18"/>
                <w:szCs w:val="18"/>
              </w:rPr>
            </w:pPr>
            <w:r w:rsidRPr="00FA422B">
              <w:rPr>
                <w:rFonts w:cs="Tahoma"/>
                <w:sz w:val="18"/>
                <w:szCs w:val="18"/>
              </w:rPr>
              <w:t>Skrbnik pogodbe/okvirnega sporazuma:</w:t>
            </w:r>
          </w:p>
          <w:p w14:paraId="1DEB3009" w14:textId="77777777" w:rsidR="00557EE9" w:rsidRPr="00FA422B" w:rsidRDefault="00557EE9" w:rsidP="00AC1D76">
            <w:pPr>
              <w:keepNext/>
              <w:keepLines/>
              <w:spacing w:line="276" w:lineRule="auto"/>
              <w:ind w:right="-47"/>
              <w:jc w:val="both"/>
              <w:rPr>
                <w:rFonts w:cs="Tahoma"/>
                <w:sz w:val="17"/>
                <w:szCs w:val="17"/>
              </w:rPr>
            </w:pPr>
            <w:r w:rsidRPr="00FA422B">
              <w:rPr>
                <w:rFonts w:cs="Tahoma"/>
                <w:sz w:val="17"/>
                <w:szCs w:val="17"/>
              </w:rPr>
              <w:t xml:space="preserve">g./ga.________________________________; tel.: ____________________; </w:t>
            </w:r>
          </w:p>
          <w:p w14:paraId="629E8EBA" w14:textId="77777777" w:rsidR="00557EE9" w:rsidRPr="00FA422B" w:rsidRDefault="00557EE9" w:rsidP="00AC1D76">
            <w:pPr>
              <w:keepNext/>
              <w:keepLines/>
              <w:spacing w:line="276" w:lineRule="auto"/>
              <w:jc w:val="both"/>
              <w:rPr>
                <w:rFonts w:cs="Tahoma"/>
                <w:sz w:val="17"/>
                <w:szCs w:val="17"/>
              </w:rPr>
            </w:pPr>
            <w:r w:rsidRPr="00FA422B">
              <w:rPr>
                <w:rFonts w:cs="Tahoma"/>
                <w:sz w:val="17"/>
                <w:szCs w:val="17"/>
              </w:rPr>
              <w:t>e - mail: ___________________________________.</w:t>
            </w:r>
          </w:p>
          <w:p w14:paraId="77D65E04" w14:textId="77777777" w:rsidR="00557EE9" w:rsidRPr="00FA422B" w:rsidRDefault="00557EE9" w:rsidP="00AC1D76">
            <w:pPr>
              <w:keepNext/>
              <w:keepLines/>
              <w:jc w:val="both"/>
              <w:rPr>
                <w:rFonts w:cs="Tahoma"/>
                <w:snapToGrid w:val="0"/>
                <w:sz w:val="10"/>
                <w:szCs w:val="18"/>
              </w:rPr>
            </w:pPr>
          </w:p>
          <w:p w14:paraId="75E1C798" w14:textId="77777777" w:rsidR="00557EE9" w:rsidRPr="00FA422B" w:rsidRDefault="00557EE9" w:rsidP="00AC1D76">
            <w:pPr>
              <w:keepNext/>
              <w:keepLines/>
              <w:spacing w:line="276" w:lineRule="auto"/>
              <w:jc w:val="both"/>
              <w:rPr>
                <w:rFonts w:cs="Tahoma"/>
                <w:sz w:val="18"/>
                <w:szCs w:val="18"/>
              </w:rPr>
            </w:pPr>
            <w:r w:rsidRPr="00FA422B">
              <w:rPr>
                <w:rFonts w:cs="Tahoma"/>
                <w:sz w:val="18"/>
                <w:szCs w:val="18"/>
              </w:rPr>
              <w:t xml:space="preserve">Kontaktna oseba pogodbe/okvirnega sporazuma: </w:t>
            </w:r>
          </w:p>
          <w:p w14:paraId="71B31411" w14:textId="77777777" w:rsidR="00557EE9" w:rsidRPr="00FA422B" w:rsidRDefault="00557EE9" w:rsidP="00AC1D76">
            <w:pPr>
              <w:keepNext/>
              <w:keepLines/>
              <w:spacing w:line="276" w:lineRule="auto"/>
              <w:ind w:right="-47"/>
              <w:jc w:val="both"/>
              <w:rPr>
                <w:rFonts w:cs="Tahoma"/>
                <w:sz w:val="17"/>
                <w:szCs w:val="17"/>
              </w:rPr>
            </w:pPr>
            <w:r w:rsidRPr="00FA422B">
              <w:rPr>
                <w:rFonts w:cs="Tahoma"/>
                <w:sz w:val="17"/>
                <w:szCs w:val="17"/>
              </w:rPr>
              <w:t xml:space="preserve">g./ga.________________________________; tel.: ____________________; </w:t>
            </w:r>
          </w:p>
          <w:p w14:paraId="7E15C822" w14:textId="77777777" w:rsidR="00557EE9" w:rsidRPr="00FA422B" w:rsidRDefault="00557EE9" w:rsidP="00AC1D76">
            <w:pPr>
              <w:keepNext/>
              <w:keepLines/>
              <w:jc w:val="both"/>
              <w:rPr>
                <w:rFonts w:cs="Tahoma"/>
                <w:sz w:val="18"/>
                <w:szCs w:val="18"/>
              </w:rPr>
            </w:pPr>
            <w:r w:rsidRPr="00FA422B">
              <w:rPr>
                <w:rFonts w:cs="Tahoma"/>
                <w:sz w:val="17"/>
                <w:szCs w:val="17"/>
              </w:rPr>
              <w:t>e - mail: ___________________________________.</w:t>
            </w:r>
          </w:p>
        </w:tc>
      </w:tr>
    </w:tbl>
    <w:p w14:paraId="6AED2601" w14:textId="77777777" w:rsidR="00557EE9" w:rsidRPr="00FA422B" w:rsidRDefault="00557EE9" w:rsidP="00AC1D76">
      <w:pPr>
        <w:keepNext/>
        <w:keepLines/>
        <w:tabs>
          <w:tab w:val="left" w:pos="567"/>
          <w:tab w:val="num" w:pos="851"/>
          <w:tab w:val="left" w:pos="993"/>
        </w:tabs>
        <w:jc w:val="both"/>
        <w:rPr>
          <w:rFonts w:cs="Tahoma"/>
          <w:i/>
          <w:sz w:val="16"/>
          <w:szCs w:val="18"/>
        </w:rPr>
      </w:pPr>
    </w:p>
    <w:tbl>
      <w:tblPr>
        <w:tblW w:w="9764" w:type="dxa"/>
        <w:tblLayout w:type="fixed"/>
        <w:tblCellMar>
          <w:left w:w="30" w:type="dxa"/>
          <w:right w:w="30" w:type="dxa"/>
        </w:tblCellMar>
        <w:tblLook w:val="0000" w:firstRow="0" w:lastRow="0" w:firstColumn="0" w:lastColumn="0" w:noHBand="0" w:noVBand="0"/>
      </w:tblPr>
      <w:tblGrid>
        <w:gridCol w:w="3446"/>
        <w:gridCol w:w="2586"/>
        <w:gridCol w:w="3732"/>
      </w:tblGrid>
      <w:tr w:rsidR="00557EE9" w:rsidRPr="00FA422B" w14:paraId="208758BF" w14:textId="77777777" w:rsidTr="0030102F">
        <w:trPr>
          <w:trHeight w:val="235"/>
        </w:trPr>
        <w:tc>
          <w:tcPr>
            <w:tcW w:w="3446" w:type="dxa"/>
            <w:tcBorders>
              <w:bottom w:val="single" w:sz="4" w:space="0" w:color="auto"/>
            </w:tcBorders>
          </w:tcPr>
          <w:p w14:paraId="26D7E8F4" w14:textId="77777777" w:rsidR="00557EE9" w:rsidRPr="00FA422B" w:rsidRDefault="00557EE9" w:rsidP="00AC1D76">
            <w:pPr>
              <w:keepNext/>
              <w:keepLines/>
              <w:jc w:val="both"/>
              <w:rPr>
                <w:rFonts w:cs="Tahoma"/>
                <w:snapToGrid w:val="0"/>
                <w:color w:val="000000"/>
                <w:sz w:val="22"/>
                <w:szCs w:val="20"/>
              </w:rPr>
            </w:pPr>
          </w:p>
          <w:p w14:paraId="4410A465" w14:textId="77777777" w:rsidR="00557EE9" w:rsidRPr="00FA422B" w:rsidRDefault="00557EE9" w:rsidP="00AC1D76">
            <w:pPr>
              <w:keepNext/>
              <w:keepLines/>
              <w:jc w:val="both"/>
              <w:rPr>
                <w:rFonts w:cs="Tahoma"/>
                <w:snapToGrid w:val="0"/>
                <w:color w:val="000000"/>
                <w:sz w:val="22"/>
                <w:szCs w:val="20"/>
              </w:rPr>
            </w:pPr>
          </w:p>
          <w:p w14:paraId="4D7F82AB" w14:textId="77777777" w:rsidR="00557EE9" w:rsidRPr="00FA422B" w:rsidRDefault="00557EE9" w:rsidP="00AC1D76">
            <w:pPr>
              <w:keepNext/>
              <w:keepLines/>
              <w:jc w:val="both"/>
              <w:rPr>
                <w:rFonts w:cs="Tahoma"/>
                <w:snapToGrid w:val="0"/>
                <w:color w:val="000000"/>
                <w:sz w:val="20"/>
                <w:szCs w:val="20"/>
              </w:rPr>
            </w:pPr>
          </w:p>
        </w:tc>
        <w:tc>
          <w:tcPr>
            <w:tcW w:w="2586" w:type="dxa"/>
          </w:tcPr>
          <w:p w14:paraId="2FC4BB01" w14:textId="77777777" w:rsidR="00557EE9" w:rsidRPr="00FA422B" w:rsidRDefault="00557EE9" w:rsidP="00AC1D76">
            <w:pPr>
              <w:keepNext/>
              <w:keepLines/>
              <w:jc w:val="center"/>
              <w:rPr>
                <w:rFonts w:cs="Tahoma"/>
                <w:snapToGrid w:val="0"/>
                <w:color w:val="000000"/>
                <w:sz w:val="20"/>
                <w:szCs w:val="20"/>
              </w:rPr>
            </w:pPr>
          </w:p>
        </w:tc>
        <w:tc>
          <w:tcPr>
            <w:tcW w:w="3732" w:type="dxa"/>
            <w:tcBorders>
              <w:bottom w:val="single" w:sz="4" w:space="0" w:color="auto"/>
            </w:tcBorders>
          </w:tcPr>
          <w:p w14:paraId="2946E9E2" w14:textId="77777777" w:rsidR="00557EE9" w:rsidRPr="00FA422B" w:rsidRDefault="00557EE9" w:rsidP="00AC1D76">
            <w:pPr>
              <w:keepNext/>
              <w:keepLines/>
              <w:tabs>
                <w:tab w:val="left" w:pos="567"/>
                <w:tab w:val="num" w:pos="851"/>
                <w:tab w:val="left" w:pos="993"/>
              </w:tabs>
              <w:jc w:val="both"/>
              <w:rPr>
                <w:rFonts w:cs="Tahoma"/>
                <w:snapToGrid w:val="0"/>
                <w:color w:val="000000"/>
                <w:sz w:val="20"/>
                <w:szCs w:val="20"/>
              </w:rPr>
            </w:pPr>
          </w:p>
        </w:tc>
      </w:tr>
      <w:tr w:rsidR="00557EE9" w:rsidRPr="00FA422B" w14:paraId="60AD09C9" w14:textId="77777777" w:rsidTr="0030102F">
        <w:trPr>
          <w:trHeight w:val="235"/>
        </w:trPr>
        <w:tc>
          <w:tcPr>
            <w:tcW w:w="3446" w:type="dxa"/>
            <w:tcBorders>
              <w:top w:val="single" w:sz="4" w:space="0" w:color="auto"/>
            </w:tcBorders>
          </w:tcPr>
          <w:p w14:paraId="03646278" w14:textId="77777777" w:rsidR="00557EE9" w:rsidRPr="00FA422B" w:rsidRDefault="00557EE9" w:rsidP="00AC1D76">
            <w:pPr>
              <w:keepNext/>
              <w:keepLines/>
              <w:jc w:val="center"/>
              <w:rPr>
                <w:rFonts w:cs="Tahoma"/>
                <w:snapToGrid w:val="0"/>
                <w:color w:val="000000"/>
                <w:sz w:val="20"/>
                <w:szCs w:val="20"/>
              </w:rPr>
            </w:pPr>
            <w:r w:rsidRPr="00FA422B">
              <w:rPr>
                <w:rFonts w:cs="Tahoma"/>
                <w:snapToGrid w:val="0"/>
                <w:color w:val="000000"/>
                <w:sz w:val="20"/>
                <w:szCs w:val="20"/>
              </w:rPr>
              <w:t>(</w:t>
            </w:r>
            <w:r w:rsidRPr="00FA422B">
              <w:rPr>
                <w:rFonts w:cs="Tahoma"/>
                <w:snapToGrid w:val="0"/>
                <w:color w:val="000000"/>
                <w:sz w:val="18"/>
                <w:szCs w:val="20"/>
              </w:rPr>
              <w:t>Kraj, datum</w:t>
            </w:r>
            <w:r w:rsidRPr="00FA422B">
              <w:rPr>
                <w:rFonts w:cs="Tahoma"/>
                <w:snapToGrid w:val="0"/>
                <w:color w:val="000000"/>
                <w:sz w:val="20"/>
                <w:szCs w:val="20"/>
              </w:rPr>
              <w:t>)</w:t>
            </w:r>
          </w:p>
        </w:tc>
        <w:tc>
          <w:tcPr>
            <w:tcW w:w="2586" w:type="dxa"/>
          </w:tcPr>
          <w:p w14:paraId="3D224938" w14:textId="77777777" w:rsidR="00557EE9" w:rsidRPr="00FA422B" w:rsidRDefault="00557EE9" w:rsidP="00AC1D76">
            <w:pPr>
              <w:keepNext/>
              <w:keepLines/>
              <w:jc w:val="center"/>
              <w:rPr>
                <w:rFonts w:cs="Tahoma"/>
                <w:snapToGrid w:val="0"/>
                <w:color w:val="000000"/>
                <w:sz w:val="20"/>
                <w:szCs w:val="20"/>
              </w:rPr>
            </w:pPr>
            <w:r w:rsidRPr="00FA422B">
              <w:rPr>
                <w:rFonts w:cs="Tahoma"/>
                <w:snapToGrid w:val="0"/>
                <w:color w:val="000000"/>
                <w:sz w:val="20"/>
                <w:szCs w:val="20"/>
              </w:rPr>
              <w:t>žig</w:t>
            </w:r>
          </w:p>
        </w:tc>
        <w:tc>
          <w:tcPr>
            <w:tcW w:w="3732" w:type="dxa"/>
            <w:tcBorders>
              <w:top w:val="single" w:sz="4" w:space="0" w:color="auto"/>
            </w:tcBorders>
          </w:tcPr>
          <w:p w14:paraId="675FC8F3" w14:textId="77777777" w:rsidR="00557EE9" w:rsidRPr="00FA422B" w:rsidRDefault="00557EE9" w:rsidP="00AC1D76">
            <w:pPr>
              <w:keepNext/>
              <w:keepLines/>
              <w:jc w:val="center"/>
              <w:rPr>
                <w:rFonts w:cs="Tahoma"/>
                <w:snapToGrid w:val="0"/>
                <w:color w:val="000000"/>
                <w:sz w:val="20"/>
                <w:szCs w:val="20"/>
              </w:rPr>
            </w:pPr>
            <w:r w:rsidRPr="00FA422B">
              <w:rPr>
                <w:rFonts w:cs="Tahoma"/>
                <w:snapToGrid w:val="0"/>
                <w:color w:val="000000"/>
                <w:sz w:val="20"/>
                <w:szCs w:val="20"/>
              </w:rPr>
              <w:t>(</w:t>
            </w:r>
            <w:r w:rsidRPr="00FA422B">
              <w:rPr>
                <w:rFonts w:cs="Tahoma"/>
                <w:snapToGrid w:val="0"/>
                <w:color w:val="000000"/>
                <w:sz w:val="18"/>
                <w:szCs w:val="20"/>
              </w:rPr>
              <w:t>Naziv in podpis ponudnika</w:t>
            </w:r>
            <w:r w:rsidRPr="00FA422B">
              <w:rPr>
                <w:rFonts w:cs="Tahoma"/>
                <w:snapToGrid w:val="0"/>
                <w:color w:val="000000"/>
                <w:sz w:val="20"/>
                <w:szCs w:val="20"/>
              </w:rPr>
              <w:t>)</w:t>
            </w:r>
          </w:p>
        </w:tc>
      </w:tr>
    </w:tbl>
    <w:p w14:paraId="695D595B" w14:textId="77777777" w:rsidR="00557EE9" w:rsidRPr="00FA422B" w:rsidRDefault="00557EE9" w:rsidP="00AC1D76">
      <w:pPr>
        <w:keepNext/>
        <w:keepLines/>
        <w:tabs>
          <w:tab w:val="left" w:pos="567"/>
          <w:tab w:val="num" w:pos="851"/>
          <w:tab w:val="left" w:pos="993"/>
        </w:tabs>
        <w:jc w:val="both"/>
        <w:rPr>
          <w:rFonts w:cs="Tahoma"/>
          <w:b/>
          <w:i/>
          <w:szCs w:val="17"/>
        </w:rPr>
      </w:pPr>
    </w:p>
    <w:p w14:paraId="3D39E322" w14:textId="77777777" w:rsidR="00557EE9" w:rsidRPr="00FA422B" w:rsidRDefault="00557EE9" w:rsidP="00AC1D76">
      <w:pPr>
        <w:keepNext/>
        <w:keepLines/>
        <w:tabs>
          <w:tab w:val="left" w:pos="567"/>
          <w:tab w:val="num" w:pos="851"/>
          <w:tab w:val="left" w:pos="993"/>
        </w:tabs>
        <w:jc w:val="both"/>
        <w:rPr>
          <w:rFonts w:cs="Tahoma"/>
          <w:b/>
          <w:i/>
          <w:sz w:val="18"/>
          <w:szCs w:val="17"/>
        </w:rPr>
      </w:pPr>
    </w:p>
    <w:p w14:paraId="70CB587B" w14:textId="77777777" w:rsidR="00557EE9" w:rsidRPr="00FA422B" w:rsidRDefault="00557EE9" w:rsidP="00AC1D76">
      <w:pPr>
        <w:keepNext/>
        <w:keepLines/>
        <w:tabs>
          <w:tab w:val="left" w:pos="567"/>
          <w:tab w:val="num" w:pos="851"/>
          <w:tab w:val="left" w:pos="993"/>
        </w:tabs>
        <w:jc w:val="both"/>
        <w:rPr>
          <w:rFonts w:cs="Tahoma"/>
          <w:b/>
          <w:i/>
          <w:sz w:val="18"/>
          <w:szCs w:val="17"/>
        </w:rPr>
      </w:pPr>
    </w:p>
    <w:p w14:paraId="440E4B50" w14:textId="77777777" w:rsidR="00557EE9" w:rsidRPr="00FA422B" w:rsidRDefault="00557EE9" w:rsidP="00AC1D76">
      <w:pPr>
        <w:keepNext/>
        <w:keepLines/>
        <w:tabs>
          <w:tab w:val="left" w:pos="567"/>
          <w:tab w:val="num" w:pos="851"/>
          <w:tab w:val="left" w:pos="993"/>
        </w:tabs>
        <w:jc w:val="both"/>
        <w:rPr>
          <w:rFonts w:cs="Tahoma"/>
          <w:i/>
          <w:sz w:val="18"/>
          <w:szCs w:val="17"/>
        </w:rPr>
      </w:pPr>
      <w:r w:rsidRPr="00FA422B">
        <w:rPr>
          <w:rFonts w:cs="Tahoma"/>
          <w:b/>
          <w:i/>
          <w:sz w:val="18"/>
          <w:szCs w:val="17"/>
        </w:rPr>
        <w:t xml:space="preserve">Navodilo: </w:t>
      </w:r>
      <w:r w:rsidRPr="00FA422B">
        <w:rPr>
          <w:rFonts w:cs="Tahoma"/>
          <w:i/>
          <w:sz w:val="18"/>
          <w:szCs w:val="17"/>
        </w:rPr>
        <w:t xml:space="preserve">V primeru, da odda več ponudnikov </w:t>
      </w:r>
      <w:r w:rsidRPr="00FA422B">
        <w:rPr>
          <w:rFonts w:cs="Tahoma"/>
          <w:i/>
          <w:sz w:val="18"/>
          <w:szCs w:val="17"/>
          <w:u w:val="single"/>
        </w:rPr>
        <w:t>skupno ponudbo</w:t>
      </w:r>
      <w:r w:rsidRPr="00FA422B">
        <w:rPr>
          <w:rFonts w:cs="Tahoma"/>
          <w:i/>
          <w:sz w:val="18"/>
          <w:szCs w:val="17"/>
        </w:rPr>
        <w:t xml:space="preserve">, morajo razmnožen obrazec priloge 1 izpolniti </w:t>
      </w:r>
      <w:r w:rsidRPr="00FA422B">
        <w:rPr>
          <w:rFonts w:cs="Tahoma"/>
          <w:b/>
          <w:i/>
          <w:sz w:val="18"/>
          <w:szCs w:val="17"/>
        </w:rPr>
        <w:t>VSI</w:t>
      </w:r>
      <w:r w:rsidRPr="00FA422B">
        <w:rPr>
          <w:rFonts w:cs="Tahoma"/>
          <w:i/>
          <w:sz w:val="18"/>
          <w:szCs w:val="17"/>
        </w:rPr>
        <w:t xml:space="preserve"> ponudniki – partnerji. V primeru skupne ponudbe se k prilogi 1 priloži </w:t>
      </w:r>
      <w:r w:rsidRPr="00FA422B">
        <w:rPr>
          <w:rFonts w:cs="Tahoma"/>
          <w:i/>
          <w:sz w:val="18"/>
          <w:szCs w:val="17"/>
          <w:u w:val="single"/>
        </w:rPr>
        <w:t>pravni akt o skupni izvedbi naročila</w:t>
      </w:r>
      <w:r w:rsidRPr="00FA422B">
        <w:rPr>
          <w:rFonts w:cs="Tahoma"/>
          <w:i/>
          <w:sz w:val="18"/>
          <w:szCs w:val="17"/>
        </w:rPr>
        <w:t>.</w:t>
      </w:r>
    </w:p>
    <w:p w14:paraId="736C13CD" w14:textId="77777777" w:rsidR="00557EE9" w:rsidRPr="00FA422B" w:rsidRDefault="00557EE9" w:rsidP="00AC1D76">
      <w:pPr>
        <w:keepNext/>
        <w:keepLines/>
        <w:tabs>
          <w:tab w:val="left" w:pos="567"/>
          <w:tab w:val="num" w:pos="851"/>
          <w:tab w:val="left" w:pos="993"/>
        </w:tabs>
        <w:jc w:val="both"/>
        <w:rPr>
          <w:rFonts w:cs="Tahoma"/>
          <w:b/>
          <w:i/>
          <w:sz w:val="18"/>
          <w:szCs w:val="17"/>
          <w:u w:val="single"/>
        </w:rPr>
      </w:pPr>
    </w:p>
    <w:p w14:paraId="14409437" w14:textId="77777777" w:rsidR="00557EE9" w:rsidRPr="00FA422B" w:rsidRDefault="00557EE9" w:rsidP="00AC1D76">
      <w:pPr>
        <w:keepNext/>
        <w:keepLines/>
        <w:tabs>
          <w:tab w:val="left" w:pos="567"/>
          <w:tab w:val="num" w:pos="851"/>
          <w:tab w:val="left" w:pos="993"/>
        </w:tabs>
        <w:jc w:val="both"/>
        <w:rPr>
          <w:rFonts w:cs="Tahoma"/>
          <w:b/>
          <w:i/>
          <w:iCs/>
          <w:sz w:val="18"/>
          <w:szCs w:val="17"/>
          <w:u w:val="single"/>
        </w:rPr>
      </w:pPr>
      <w:r w:rsidRPr="00FA422B">
        <w:rPr>
          <w:rFonts w:cs="Tahoma"/>
          <w:i/>
          <w:iCs/>
          <w:sz w:val="18"/>
          <w:szCs w:val="17"/>
        </w:rPr>
        <w:t xml:space="preserve">Ponudnik </w:t>
      </w:r>
      <w:r w:rsidRPr="00FA422B">
        <w:rPr>
          <w:rFonts w:cs="Tahoma"/>
          <w:i/>
          <w:iCs/>
          <w:sz w:val="18"/>
          <w:szCs w:val="17"/>
          <w:u w:val="single"/>
        </w:rPr>
        <w:t>obrazec</w:t>
      </w:r>
      <w:r w:rsidRPr="00FA422B">
        <w:rPr>
          <w:rFonts w:cs="Tahoma"/>
          <w:b/>
          <w:i/>
          <w:iCs/>
          <w:sz w:val="18"/>
          <w:szCs w:val="17"/>
        </w:rPr>
        <w:t xml:space="preserve"> </w:t>
      </w:r>
      <w:r w:rsidRPr="00FA422B">
        <w:rPr>
          <w:rFonts w:cs="Tahoma"/>
          <w:i/>
          <w:iCs/>
          <w:sz w:val="18"/>
          <w:szCs w:val="17"/>
        </w:rPr>
        <w:t>v okviru sistema e-JN</w:t>
      </w:r>
      <w:r w:rsidRPr="00FA422B">
        <w:rPr>
          <w:rFonts w:cs="Tahoma"/>
          <w:b/>
          <w:i/>
          <w:iCs/>
          <w:sz w:val="18"/>
          <w:szCs w:val="17"/>
        </w:rPr>
        <w:t xml:space="preserve"> </w:t>
      </w:r>
      <w:r w:rsidRPr="00FA422B">
        <w:rPr>
          <w:rFonts w:cs="Tahoma"/>
          <w:b/>
          <w:i/>
          <w:iCs/>
          <w:sz w:val="18"/>
          <w:szCs w:val="17"/>
          <w:u w:val="single"/>
        </w:rPr>
        <w:t>naloži v Razdelek »DOKUMENTI«, del »Ostale priloge«!!!</w:t>
      </w:r>
    </w:p>
    <w:p w14:paraId="0C82B576" w14:textId="77777777" w:rsidR="00557EE9" w:rsidRPr="00FA422B" w:rsidRDefault="00557EE9" w:rsidP="00AC1D76">
      <w:pPr>
        <w:keepNext/>
        <w:keepLines/>
        <w:tabs>
          <w:tab w:val="left" w:pos="567"/>
          <w:tab w:val="num" w:pos="851"/>
          <w:tab w:val="left" w:pos="993"/>
        </w:tabs>
        <w:jc w:val="both"/>
        <w:rPr>
          <w:rFonts w:cs="Tahoma"/>
          <w:b/>
          <w:i/>
          <w:iCs/>
          <w:sz w:val="18"/>
          <w:szCs w:val="17"/>
          <w:u w:val="single"/>
        </w:rPr>
      </w:pPr>
    </w:p>
    <w:p w14:paraId="0D781B2E" w14:textId="77777777" w:rsidR="00557EE9" w:rsidRPr="00FA422B" w:rsidRDefault="00557EE9" w:rsidP="00AC1D76">
      <w:pPr>
        <w:keepNext/>
        <w:keepLines/>
        <w:tabs>
          <w:tab w:val="left" w:pos="567"/>
          <w:tab w:val="num" w:pos="851"/>
          <w:tab w:val="left" w:pos="993"/>
        </w:tabs>
        <w:jc w:val="both"/>
        <w:rPr>
          <w:rFonts w:cs="Tahoma"/>
          <w:i/>
          <w:iCs/>
          <w:sz w:val="18"/>
          <w:szCs w:val="17"/>
          <w:u w:val="single"/>
        </w:rPr>
      </w:pPr>
      <w:r w:rsidRPr="00FA422B">
        <w:rPr>
          <w:rFonts w:cs="Tahoma"/>
          <w:b/>
          <w:i/>
          <w:iCs/>
          <w:sz w:val="18"/>
          <w:szCs w:val="17"/>
          <w:u w:val="single"/>
        </w:rPr>
        <w:t xml:space="preserve">Opomba: </w:t>
      </w:r>
      <w:r w:rsidRPr="00FA422B">
        <w:rPr>
          <w:rFonts w:cs="Tahoma"/>
          <w:i/>
          <w:iCs/>
          <w:sz w:val="18"/>
          <w:szCs w:val="17"/>
          <w:u w:val="single"/>
        </w:rPr>
        <w:t>Zgoraj navedeni podatki bodo objavljeni na Portalu javnih naročil kot kontaktni podatki ponudnika.</w:t>
      </w:r>
    </w:p>
    <w:p w14:paraId="53B766BC" w14:textId="77777777" w:rsidR="00557EE9" w:rsidRPr="00FA422B" w:rsidRDefault="00557EE9" w:rsidP="00AC1D76">
      <w:pPr>
        <w:keepNext/>
        <w:keepLines/>
        <w:tabs>
          <w:tab w:val="left" w:pos="567"/>
          <w:tab w:val="num" w:pos="851"/>
          <w:tab w:val="left" w:pos="993"/>
        </w:tabs>
        <w:jc w:val="both"/>
        <w:rPr>
          <w:rFonts w:cs="Tahoma"/>
          <w:i/>
          <w:sz w:val="16"/>
          <w:szCs w:val="18"/>
        </w:rPr>
      </w:pPr>
    </w:p>
    <w:p w14:paraId="3DED2EE3" w14:textId="77777777" w:rsidR="00557EE9" w:rsidRPr="00FA422B" w:rsidRDefault="00557EE9" w:rsidP="00AC1D76">
      <w:pPr>
        <w:keepNext/>
        <w:keepLines/>
        <w:tabs>
          <w:tab w:val="left" w:pos="567"/>
          <w:tab w:val="num" w:pos="851"/>
          <w:tab w:val="left" w:pos="993"/>
        </w:tabs>
        <w:jc w:val="both"/>
        <w:rPr>
          <w:rFonts w:cs="Tahoma"/>
          <w:i/>
          <w:sz w:val="16"/>
          <w:szCs w:val="18"/>
        </w:rPr>
      </w:pPr>
    </w:p>
    <w:p w14:paraId="4F2C8637" w14:textId="77777777" w:rsidR="00557EE9" w:rsidRPr="00FA422B" w:rsidRDefault="00557EE9" w:rsidP="00AC1D76">
      <w:pPr>
        <w:keepNext/>
        <w:keepLines/>
        <w:tabs>
          <w:tab w:val="left" w:pos="567"/>
          <w:tab w:val="num" w:pos="851"/>
          <w:tab w:val="left" w:pos="993"/>
        </w:tabs>
        <w:jc w:val="both"/>
        <w:rPr>
          <w:rFonts w:cs="Tahoma"/>
          <w:i/>
          <w:sz w:val="16"/>
          <w:szCs w:val="18"/>
        </w:rPr>
      </w:pPr>
    </w:p>
    <w:p w14:paraId="7A25DE51" w14:textId="77777777" w:rsidR="00557EE9" w:rsidRPr="00FA422B" w:rsidRDefault="00557EE9" w:rsidP="00AC1D76">
      <w:pPr>
        <w:keepNext/>
        <w:keepLines/>
        <w:tabs>
          <w:tab w:val="left" w:pos="567"/>
          <w:tab w:val="num" w:pos="851"/>
          <w:tab w:val="left" w:pos="993"/>
        </w:tabs>
        <w:jc w:val="both"/>
        <w:rPr>
          <w:rFonts w:cs="Tahoma"/>
          <w:i/>
          <w:sz w:val="16"/>
          <w:szCs w:val="18"/>
        </w:rPr>
      </w:pPr>
    </w:p>
    <w:p w14:paraId="19CED0AD" w14:textId="77777777" w:rsidR="00557EE9" w:rsidRPr="00FA422B" w:rsidRDefault="00557EE9" w:rsidP="00AC1D76">
      <w:pPr>
        <w:keepNext/>
        <w:keepLines/>
        <w:tabs>
          <w:tab w:val="left" w:pos="567"/>
          <w:tab w:val="num" w:pos="851"/>
          <w:tab w:val="left" w:pos="993"/>
        </w:tabs>
        <w:jc w:val="both"/>
        <w:rPr>
          <w:rFonts w:cs="Tahoma"/>
          <w:i/>
          <w:sz w:val="16"/>
          <w:szCs w:val="18"/>
        </w:rPr>
      </w:pPr>
    </w:p>
    <w:p w14:paraId="2E282B14" w14:textId="77777777" w:rsidR="00201EFB" w:rsidRPr="00FA422B" w:rsidRDefault="00961920" w:rsidP="00AC1D76">
      <w:pPr>
        <w:keepNext/>
        <w:keepLines/>
        <w:tabs>
          <w:tab w:val="left" w:pos="567"/>
          <w:tab w:val="num" w:pos="851"/>
          <w:tab w:val="left" w:pos="993"/>
        </w:tabs>
        <w:jc w:val="right"/>
        <w:rPr>
          <w:rFonts w:cs="Tahoma"/>
          <w:b/>
          <w:sz w:val="20"/>
          <w:szCs w:val="20"/>
        </w:rPr>
      </w:pPr>
      <w:r w:rsidRPr="00FA422B">
        <w:rPr>
          <w:rFonts w:cs="Tahoma"/>
          <w:b/>
          <w:sz w:val="20"/>
          <w:szCs w:val="20"/>
        </w:rPr>
        <w:t>Obrazec 1 k P</w:t>
      </w:r>
      <w:r w:rsidR="00201EFB" w:rsidRPr="00FA422B">
        <w:rPr>
          <w:rFonts w:cs="Tahoma"/>
          <w:b/>
          <w:sz w:val="20"/>
          <w:szCs w:val="20"/>
        </w:rPr>
        <w:t xml:space="preserve">rilogi 1 </w:t>
      </w:r>
    </w:p>
    <w:p w14:paraId="56097AE0" w14:textId="77777777" w:rsidR="00201EFB" w:rsidRPr="00FA422B" w:rsidRDefault="00201EFB" w:rsidP="00AC1D76">
      <w:pPr>
        <w:keepNext/>
        <w:keepLines/>
        <w:jc w:val="both"/>
        <w:rPr>
          <w:rFonts w:cs="Tahoma"/>
          <w:sz w:val="20"/>
          <w:szCs w:val="20"/>
        </w:rPr>
      </w:pPr>
    </w:p>
    <w:p w14:paraId="44BBD0B2" w14:textId="77777777" w:rsidR="00201EFB" w:rsidRPr="00FA422B" w:rsidRDefault="00201EFB" w:rsidP="00AC1D76">
      <w:pPr>
        <w:keepNext/>
        <w:keepLines/>
        <w:jc w:val="both"/>
        <w:rPr>
          <w:rFonts w:cs="Tahoma"/>
          <w:sz w:val="20"/>
          <w:szCs w:val="20"/>
        </w:rPr>
      </w:pPr>
    </w:p>
    <w:p w14:paraId="74421706" w14:textId="77777777" w:rsidR="00201EFB" w:rsidRPr="00FA422B" w:rsidRDefault="00201EFB" w:rsidP="00AC1D76">
      <w:pPr>
        <w:keepNext/>
        <w:keepLines/>
        <w:jc w:val="center"/>
        <w:rPr>
          <w:rFonts w:cs="Tahoma"/>
          <w:b/>
          <w:sz w:val="22"/>
          <w:szCs w:val="22"/>
        </w:rPr>
      </w:pPr>
      <w:r w:rsidRPr="00FA422B">
        <w:rPr>
          <w:rFonts w:cs="Tahoma"/>
          <w:b/>
          <w:sz w:val="22"/>
          <w:szCs w:val="22"/>
        </w:rPr>
        <w:t>PRAVNI AKT O SKUPNI IZVEDBI NAROČILA</w:t>
      </w:r>
    </w:p>
    <w:p w14:paraId="267A43A2" w14:textId="77777777" w:rsidR="00201EFB" w:rsidRPr="00FA422B" w:rsidRDefault="00201EFB" w:rsidP="00AC1D76">
      <w:pPr>
        <w:keepNext/>
        <w:keepLines/>
        <w:jc w:val="both"/>
        <w:rPr>
          <w:rFonts w:cs="Tahoma"/>
          <w:sz w:val="20"/>
          <w:szCs w:val="20"/>
        </w:rPr>
      </w:pPr>
    </w:p>
    <w:p w14:paraId="3B815A78" w14:textId="77777777" w:rsidR="00201EFB" w:rsidRPr="00FA422B" w:rsidRDefault="00201EFB" w:rsidP="00AC1D76">
      <w:pPr>
        <w:keepNext/>
        <w:keepLines/>
        <w:jc w:val="both"/>
        <w:rPr>
          <w:rFonts w:cs="Tahoma"/>
          <w:sz w:val="20"/>
          <w:szCs w:val="20"/>
        </w:rPr>
      </w:pPr>
      <w:r w:rsidRPr="00FA422B">
        <w:rPr>
          <w:rFonts w:cs="Tahoma"/>
          <w:sz w:val="20"/>
          <w:szCs w:val="20"/>
        </w:rPr>
        <w:t>Za Obrazcem 1 k prilogi 1 se priloži pravni akt o skupni izvedbi naročila, podpisan in žigosan s strani vseh ponudnikov, ki sodelujejo pri izvedbi naročila.</w:t>
      </w:r>
    </w:p>
    <w:p w14:paraId="6C788568" w14:textId="77777777" w:rsidR="00201EFB" w:rsidRPr="00FA422B" w:rsidRDefault="00201EFB" w:rsidP="00AC1D76">
      <w:pPr>
        <w:keepNext/>
        <w:keepLines/>
        <w:rPr>
          <w:rFonts w:ascii="Times New Roman" w:hAnsi="Times New Roman"/>
          <w:sz w:val="20"/>
          <w:szCs w:val="20"/>
        </w:rPr>
      </w:pPr>
      <w:r w:rsidRPr="00FA422B">
        <w:rPr>
          <w:rFonts w:ascii="Times New Roman" w:hAnsi="Times New Roman"/>
          <w:sz w:val="20"/>
          <w:szCs w:val="20"/>
        </w:rPr>
        <w:br w:type="page"/>
      </w:r>
    </w:p>
    <w:tbl>
      <w:tblPr>
        <w:tblW w:w="9640" w:type="dxa"/>
        <w:tblInd w:w="-7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741"/>
        <w:gridCol w:w="7623"/>
        <w:gridCol w:w="850"/>
        <w:gridCol w:w="426"/>
      </w:tblGrid>
      <w:tr w:rsidR="00961920" w:rsidRPr="00FA422B" w14:paraId="695C1C7E" w14:textId="77777777" w:rsidTr="002C2FAC">
        <w:tc>
          <w:tcPr>
            <w:tcW w:w="741" w:type="dxa"/>
            <w:tcBorders>
              <w:top w:val="single" w:sz="4" w:space="0" w:color="auto"/>
              <w:left w:val="single" w:sz="4" w:space="0" w:color="auto"/>
              <w:bottom w:val="single" w:sz="4" w:space="0" w:color="auto"/>
              <w:right w:val="nil"/>
            </w:tcBorders>
          </w:tcPr>
          <w:p w14:paraId="66A2E27C" w14:textId="77777777" w:rsidR="00961920" w:rsidRPr="00FA422B" w:rsidRDefault="00961920" w:rsidP="00AC1D76">
            <w:pPr>
              <w:keepNext/>
              <w:keepLines/>
              <w:spacing w:line="276" w:lineRule="auto"/>
              <w:jc w:val="both"/>
              <w:rPr>
                <w:rFonts w:cs="Tahoma"/>
                <w:sz w:val="20"/>
                <w:szCs w:val="20"/>
                <w:lang w:eastAsia="en-US"/>
              </w:rPr>
            </w:pPr>
            <w:r w:rsidRPr="00FA422B">
              <w:rPr>
                <w:rFonts w:cs="Tahoma"/>
                <w:sz w:val="20"/>
                <w:szCs w:val="20"/>
              </w:rPr>
              <w:lastRenderedPageBreak/>
              <w:br w:type="page"/>
            </w:r>
          </w:p>
        </w:tc>
        <w:tc>
          <w:tcPr>
            <w:tcW w:w="7623" w:type="dxa"/>
            <w:tcBorders>
              <w:top w:val="single" w:sz="4" w:space="0" w:color="auto"/>
              <w:left w:val="nil"/>
              <w:bottom w:val="single" w:sz="4" w:space="0" w:color="auto"/>
              <w:right w:val="single" w:sz="4" w:space="0" w:color="808080"/>
            </w:tcBorders>
            <w:vAlign w:val="bottom"/>
            <w:hideMark/>
          </w:tcPr>
          <w:p w14:paraId="11D7AB0E" w14:textId="77777777" w:rsidR="00961920" w:rsidRPr="00FA422B" w:rsidRDefault="00961920" w:rsidP="00AC1D76">
            <w:pPr>
              <w:keepNext/>
              <w:keepLines/>
              <w:spacing w:line="276" w:lineRule="auto"/>
              <w:jc w:val="both"/>
              <w:rPr>
                <w:rFonts w:cs="Tahoma"/>
                <w:sz w:val="20"/>
                <w:szCs w:val="20"/>
                <w:lang w:eastAsia="en-US"/>
              </w:rPr>
            </w:pPr>
            <w:r w:rsidRPr="00FA422B">
              <w:rPr>
                <w:rFonts w:cs="Tahoma"/>
                <w:sz w:val="20"/>
                <w:szCs w:val="20"/>
                <w:lang w:eastAsia="en-US"/>
              </w:rPr>
              <w:t xml:space="preserve">PONUDBA </w:t>
            </w:r>
          </w:p>
        </w:tc>
        <w:tc>
          <w:tcPr>
            <w:tcW w:w="850" w:type="dxa"/>
            <w:tcBorders>
              <w:top w:val="single" w:sz="4" w:space="0" w:color="auto"/>
              <w:left w:val="single" w:sz="4" w:space="0" w:color="808080"/>
              <w:bottom w:val="single" w:sz="4" w:space="0" w:color="auto"/>
              <w:right w:val="nil"/>
            </w:tcBorders>
            <w:hideMark/>
          </w:tcPr>
          <w:p w14:paraId="19CA032B" w14:textId="77777777" w:rsidR="00961920" w:rsidRPr="00FA422B" w:rsidRDefault="00961920" w:rsidP="00AC1D76">
            <w:pPr>
              <w:keepNext/>
              <w:keepLines/>
              <w:spacing w:line="276" w:lineRule="auto"/>
              <w:jc w:val="both"/>
              <w:rPr>
                <w:rFonts w:cs="Tahoma"/>
                <w:b/>
                <w:sz w:val="20"/>
                <w:szCs w:val="20"/>
                <w:lang w:eastAsia="en-US"/>
              </w:rPr>
            </w:pPr>
            <w:r w:rsidRPr="00FA422B">
              <w:rPr>
                <w:rFonts w:cs="Tahoma"/>
                <w:b/>
                <w:sz w:val="20"/>
                <w:szCs w:val="20"/>
                <w:lang w:eastAsia="en-US"/>
              </w:rPr>
              <w:t xml:space="preserve">Priloga </w:t>
            </w:r>
          </w:p>
        </w:tc>
        <w:tc>
          <w:tcPr>
            <w:tcW w:w="426" w:type="dxa"/>
            <w:tcBorders>
              <w:top w:val="single" w:sz="4" w:space="0" w:color="auto"/>
              <w:left w:val="nil"/>
              <w:bottom w:val="single" w:sz="4" w:space="0" w:color="auto"/>
              <w:right w:val="single" w:sz="4" w:space="0" w:color="auto"/>
            </w:tcBorders>
            <w:hideMark/>
          </w:tcPr>
          <w:p w14:paraId="75E83C3E" w14:textId="77777777" w:rsidR="00961920" w:rsidRPr="00FA422B" w:rsidRDefault="00961920" w:rsidP="00AC1D76">
            <w:pPr>
              <w:keepNext/>
              <w:keepLines/>
              <w:spacing w:line="276" w:lineRule="auto"/>
              <w:jc w:val="both"/>
              <w:rPr>
                <w:rFonts w:cs="Tahoma"/>
                <w:b/>
                <w:sz w:val="20"/>
                <w:szCs w:val="20"/>
                <w:lang w:eastAsia="en-US"/>
              </w:rPr>
            </w:pPr>
            <w:r w:rsidRPr="00FA422B">
              <w:rPr>
                <w:rFonts w:cs="Tahoma"/>
                <w:b/>
                <w:sz w:val="20"/>
                <w:szCs w:val="20"/>
                <w:lang w:eastAsia="en-US"/>
              </w:rPr>
              <w:t>2</w:t>
            </w:r>
          </w:p>
        </w:tc>
      </w:tr>
    </w:tbl>
    <w:p w14:paraId="0DBE054A" w14:textId="77777777" w:rsidR="00961920" w:rsidRPr="00FA422B" w:rsidRDefault="00961920" w:rsidP="00AC1D76">
      <w:pPr>
        <w:keepNext/>
        <w:keepLines/>
        <w:rPr>
          <w:rFonts w:ascii="Times New Roman" w:hAnsi="Times New Roman"/>
          <w:sz w:val="20"/>
          <w:szCs w:val="20"/>
        </w:rPr>
      </w:pPr>
    </w:p>
    <w:p w14:paraId="4DDD907E" w14:textId="3C00D821" w:rsidR="00961920" w:rsidRPr="00FA422B" w:rsidRDefault="00961920" w:rsidP="00AC1D76">
      <w:pPr>
        <w:keepNext/>
        <w:keepLines/>
        <w:jc w:val="both"/>
        <w:rPr>
          <w:rFonts w:cs="Tahoma"/>
          <w:sz w:val="20"/>
          <w:szCs w:val="20"/>
        </w:rPr>
      </w:pPr>
      <w:r w:rsidRPr="00FA422B">
        <w:rPr>
          <w:rFonts w:cs="Tahoma"/>
          <w:sz w:val="20"/>
          <w:szCs w:val="20"/>
        </w:rPr>
        <w:t>PONUDBA št. _______________ za</w:t>
      </w:r>
      <w:r w:rsidR="00557EE9" w:rsidRPr="00FA422B">
        <w:rPr>
          <w:rFonts w:cs="Tahoma"/>
          <w:sz w:val="20"/>
          <w:szCs w:val="20"/>
        </w:rPr>
        <w:t xml:space="preserve"> </w:t>
      </w:r>
      <w:r w:rsidR="00441E9B" w:rsidRPr="00FA422B">
        <w:rPr>
          <w:rFonts w:cs="Tahoma"/>
          <w:b/>
          <w:sz w:val="20"/>
          <w:szCs w:val="20"/>
        </w:rPr>
        <w:t>Javno naročilo št.</w:t>
      </w:r>
      <w:r w:rsidRPr="00FA422B">
        <w:rPr>
          <w:rFonts w:ascii="Times New Roman" w:hAnsi="Times New Roman"/>
          <w:sz w:val="20"/>
          <w:szCs w:val="20"/>
        </w:rPr>
        <w:t xml:space="preserve"> </w:t>
      </w:r>
      <w:r w:rsidR="00B846DC" w:rsidRPr="00FA422B">
        <w:rPr>
          <w:rFonts w:cs="Tahoma"/>
          <w:b/>
          <w:sz w:val="20"/>
          <w:szCs w:val="20"/>
        </w:rPr>
        <w:t>LPP-134/24</w:t>
      </w:r>
      <w:r w:rsidR="00012EB1" w:rsidRPr="00FA422B">
        <w:rPr>
          <w:rFonts w:cs="Tahoma"/>
          <w:b/>
          <w:sz w:val="20"/>
          <w:szCs w:val="20"/>
        </w:rPr>
        <w:t xml:space="preserve"> </w:t>
      </w:r>
      <w:r w:rsidR="009679DD">
        <w:rPr>
          <w:rFonts w:cs="Tahoma"/>
          <w:b/>
          <w:sz w:val="20"/>
          <w:szCs w:val="20"/>
        </w:rPr>
        <w:t xml:space="preserve"> Izvajanje posebnega linijskega prevoza v Občini Medvode</w:t>
      </w:r>
    </w:p>
    <w:p w14:paraId="47FD1CD9" w14:textId="77777777" w:rsidR="00961920" w:rsidRPr="00FA422B" w:rsidRDefault="00961920" w:rsidP="00AC1D76">
      <w:pPr>
        <w:keepNext/>
        <w:keepLines/>
        <w:jc w:val="both"/>
        <w:rPr>
          <w:rFonts w:cs="Tahoma"/>
          <w:b/>
          <w:sz w:val="20"/>
          <w:szCs w:val="20"/>
        </w:rPr>
      </w:pPr>
    </w:p>
    <w:p w14:paraId="544879F6" w14:textId="77777777" w:rsidR="00961920" w:rsidRPr="00FA422B" w:rsidRDefault="00961920" w:rsidP="00AC1D76">
      <w:pPr>
        <w:keepNext/>
        <w:keepLines/>
        <w:ind w:left="1080" w:hanging="1080"/>
        <w:jc w:val="both"/>
        <w:rPr>
          <w:rFonts w:cs="Tahoma"/>
          <w:b/>
          <w:sz w:val="20"/>
          <w:szCs w:val="20"/>
        </w:rPr>
      </w:pPr>
      <w:r w:rsidRPr="00FA422B">
        <w:rPr>
          <w:rFonts w:cs="Tahoma"/>
          <w:sz w:val="20"/>
          <w:szCs w:val="20"/>
        </w:rPr>
        <w:t>Ponudbo oddajamo (označi):</w:t>
      </w:r>
      <w:r w:rsidRPr="00FA422B">
        <w:rPr>
          <w:rFonts w:cs="Tahoma"/>
          <w:b/>
          <w:sz w:val="20"/>
          <w:szCs w:val="20"/>
        </w:rPr>
        <w:t xml:space="preserve"> </w:t>
      </w:r>
    </w:p>
    <w:p w14:paraId="7B7BB6FE" w14:textId="77777777" w:rsidR="00282349" w:rsidRPr="00FA422B" w:rsidRDefault="00282349" w:rsidP="00AC1D76">
      <w:pPr>
        <w:keepNext/>
        <w:keepLines/>
        <w:ind w:left="1080" w:hanging="1080"/>
        <w:jc w:val="both"/>
        <w:rPr>
          <w:rFonts w:cs="Tahoma"/>
          <w:b/>
          <w:sz w:val="16"/>
          <w:szCs w:val="16"/>
        </w:rPr>
      </w:pPr>
    </w:p>
    <w:tbl>
      <w:tblPr>
        <w:tblW w:w="0" w:type="auto"/>
        <w:tblInd w:w="108" w:type="dxa"/>
        <w:tblLook w:val="04A0" w:firstRow="1" w:lastRow="0" w:firstColumn="1" w:lastColumn="0" w:noHBand="0" w:noVBand="1"/>
      </w:tblPr>
      <w:tblGrid>
        <w:gridCol w:w="1949"/>
        <w:gridCol w:w="2507"/>
        <w:gridCol w:w="2184"/>
        <w:gridCol w:w="2605"/>
      </w:tblGrid>
      <w:tr w:rsidR="00961920" w:rsidRPr="00FA422B" w14:paraId="42759101" w14:textId="77777777" w:rsidTr="00961920">
        <w:tc>
          <w:tcPr>
            <w:tcW w:w="1688" w:type="dxa"/>
            <w:hideMark/>
          </w:tcPr>
          <w:p w14:paraId="54282C4D" w14:textId="77777777" w:rsidR="00961920" w:rsidRPr="00FA422B" w:rsidRDefault="00961920" w:rsidP="00AC1D76">
            <w:pPr>
              <w:keepNext/>
              <w:keepLines/>
              <w:numPr>
                <w:ilvl w:val="0"/>
                <w:numId w:val="30"/>
              </w:numPr>
              <w:spacing w:line="276" w:lineRule="auto"/>
              <w:jc w:val="both"/>
              <w:rPr>
                <w:rFonts w:cs="Tahoma"/>
                <w:b/>
                <w:sz w:val="20"/>
                <w:szCs w:val="20"/>
                <w:lang w:eastAsia="en-US"/>
              </w:rPr>
            </w:pPr>
            <w:r w:rsidRPr="00FA422B">
              <w:rPr>
                <w:rFonts w:cs="Tahoma"/>
                <w:sz w:val="20"/>
                <w:szCs w:val="20"/>
                <w:lang w:eastAsia="en-US"/>
              </w:rPr>
              <w:t>samostojno</w:t>
            </w:r>
          </w:p>
        </w:tc>
        <w:tc>
          <w:tcPr>
            <w:tcW w:w="2507" w:type="dxa"/>
            <w:hideMark/>
          </w:tcPr>
          <w:p w14:paraId="243873E5" w14:textId="77777777" w:rsidR="00961920" w:rsidRPr="00FA422B" w:rsidRDefault="00961920" w:rsidP="00AC1D76">
            <w:pPr>
              <w:keepNext/>
              <w:keepLines/>
              <w:numPr>
                <w:ilvl w:val="0"/>
                <w:numId w:val="14"/>
              </w:numPr>
              <w:spacing w:line="276" w:lineRule="auto"/>
              <w:ind w:left="580" w:hanging="425"/>
              <w:jc w:val="both"/>
              <w:rPr>
                <w:rFonts w:cs="Tahoma"/>
                <w:b/>
                <w:sz w:val="20"/>
                <w:szCs w:val="20"/>
                <w:lang w:eastAsia="en-US"/>
              </w:rPr>
            </w:pPr>
            <w:r w:rsidRPr="00FA422B">
              <w:rPr>
                <w:rFonts w:cs="Tahoma"/>
                <w:sz w:val="20"/>
                <w:szCs w:val="20"/>
                <w:lang w:eastAsia="en-US"/>
              </w:rPr>
              <w:t>skupna ponudba</w:t>
            </w:r>
          </w:p>
        </w:tc>
        <w:tc>
          <w:tcPr>
            <w:tcW w:w="2184" w:type="dxa"/>
            <w:hideMark/>
          </w:tcPr>
          <w:p w14:paraId="24C2DD94" w14:textId="77777777" w:rsidR="00961920" w:rsidRPr="00FA422B" w:rsidRDefault="00961920" w:rsidP="00AC1D76">
            <w:pPr>
              <w:keepNext/>
              <w:keepLines/>
              <w:numPr>
                <w:ilvl w:val="0"/>
                <w:numId w:val="14"/>
              </w:numPr>
              <w:spacing w:line="276" w:lineRule="auto"/>
              <w:ind w:left="483" w:hanging="483"/>
              <w:jc w:val="both"/>
              <w:rPr>
                <w:rFonts w:cs="Tahoma"/>
                <w:b/>
                <w:sz w:val="20"/>
                <w:szCs w:val="20"/>
                <w:lang w:eastAsia="en-US"/>
              </w:rPr>
            </w:pPr>
            <w:r w:rsidRPr="00FA422B">
              <w:rPr>
                <w:rFonts w:cs="Tahoma"/>
                <w:sz w:val="20"/>
                <w:szCs w:val="20"/>
                <w:lang w:eastAsia="en-US"/>
              </w:rPr>
              <w:t>s podizvajalci</w:t>
            </w:r>
          </w:p>
        </w:tc>
        <w:tc>
          <w:tcPr>
            <w:tcW w:w="2605" w:type="dxa"/>
            <w:hideMark/>
          </w:tcPr>
          <w:p w14:paraId="62BB31E2" w14:textId="77777777" w:rsidR="00961920" w:rsidRPr="00FA422B" w:rsidRDefault="00961920" w:rsidP="00AC1D76">
            <w:pPr>
              <w:keepNext/>
              <w:keepLines/>
              <w:numPr>
                <w:ilvl w:val="0"/>
                <w:numId w:val="14"/>
              </w:numPr>
              <w:spacing w:line="276" w:lineRule="auto"/>
              <w:ind w:left="425" w:hanging="437"/>
              <w:jc w:val="both"/>
              <w:rPr>
                <w:rFonts w:cs="Tahoma"/>
                <w:sz w:val="20"/>
                <w:szCs w:val="20"/>
                <w:lang w:eastAsia="en-US"/>
              </w:rPr>
            </w:pPr>
            <w:r w:rsidRPr="00FA422B">
              <w:rPr>
                <w:rFonts w:cs="Tahoma"/>
                <w:sz w:val="20"/>
                <w:szCs w:val="20"/>
                <w:lang w:eastAsia="en-US"/>
              </w:rPr>
              <w:t>Uporaba zmogljivosti drugih subjektov</w:t>
            </w:r>
          </w:p>
        </w:tc>
      </w:tr>
    </w:tbl>
    <w:p w14:paraId="3348AE67" w14:textId="77777777" w:rsidR="00961920" w:rsidRPr="00FA422B" w:rsidRDefault="00961920" w:rsidP="00AC1D76">
      <w:pPr>
        <w:keepNext/>
        <w:keepLines/>
        <w:numPr>
          <w:ilvl w:val="0"/>
          <w:numId w:val="15"/>
        </w:numPr>
        <w:tabs>
          <w:tab w:val="num" w:pos="426"/>
        </w:tabs>
        <w:ind w:left="0" w:firstLine="0"/>
        <w:rPr>
          <w:rFonts w:cs="Tahoma"/>
          <w:b/>
          <w:sz w:val="20"/>
          <w:szCs w:val="20"/>
        </w:rPr>
      </w:pPr>
      <w:r w:rsidRPr="00FA422B">
        <w:rPr>
          <w:rFonts w:cs="Tahoma"/>
          <w:b/>
          <w:sz w:val="20"/>
          <w:szCs w:val="20"/>
        </w:rPr>
        <w:t xml:space="preserve">PONUDBENA CENA </w:t>
      </w:r>
    </w:p>
    <w:p w14:paraId="0657737F" w14:textId="77777777" w:rsidR="000A5E3E" w:rsidRPr="00FA422B" w:rsidRDefault="000A5E3E" w:rsidP="00AC1D76">
      <w:pPr>
        <w:keepNext/>
        <w:keepLines/>
        <w:rPr>
          <w:rFonts w:cs="Tahoma"/>
          <w:b/>
          <w:sz w:val="20"/>
          <w:szCs w:val="20"/>
        </w:rPr>
      </w:pPr>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091"/>
        <w:gridCol w:w="2835"/>
      </w:tblGrid>
      <w:tr w:rsidR="002C2FAC" w:rsidRPr="00FA422B" w14:paraId="048A40DD" w14:textId="77777777" w:rsidTr="004E7FD3">
        <w:trPr>
          <w:trHeight w:val="542"/>
          <w:jc w:val="center"/>
        </w:trPr>
        <w:tc>
          <w:tcPr>
            <w:tcW w:w="8926" w:type="dxa"/>
            <w:gridSpan w:val="2"/>
            <w:vAlign w:val="center"/>
          </w:tcPr>
          <w:p w14:paraId="63F68CF3" w14:textId="3E5A4B07" w:rsidR="002C2FAC" w:rsidRPr="00FA422B" w:rsidRDefault="002C2FAC" w:rsidP="00AC1D76">
            <w:pPr>
              <w:keepNext/>
              <w:keepLines/>
              <w:jc w:val="center"/>
              <w:rPr>
                <w:rFonts w:cs="Tahoma"/>
                <w:sz w:val="20"/>
                <w:szCs w:val="20"/>
              </w:rPr>
            </w:pPr>
            <w:r w:rsidRPr="00FA422B">
              <w:rPr>
                <w:rFonts w:cs="Tahoma"/>
                <w:b/>
                <w:sz w:val="20"/>
                <w:szCs w:val="20"/>
              </w:rPr>
              <w:t xml:space="preserve">Izvajanje posebnega linijskega prevoza v </w:t>
            </w:r>
            <w:r w:rsidR="00FB65C0">
              <w:rPr>
                <w:rFonts w:cs="Tahoma"/>
                <w:b/>
                <w:sz w:val="20"/>
                <w:szCs w:val="20"/>
              </w:rPr>
              <w:t>O</w:t>
            </w:r>
            <w:r w:rsidRPr="00FA422B">
              <w:rPr>
                <w:rFonts w:cs="Tahoma"/>
                <w:b/>
                <w:sz w:val="20"/>
                <w:szCs w:val="20"/>
              </w:rPr>
              <w:t>bčini Medvode s petimi (5) avtobusi kategorije M3 (najmanj 50 sedežev)</w:t>
            </w:r>
          </w:p>
        </w:tc>
      </w:tr>
      <w:tr w:rsidR="000A5E3E" w:rsidRPr="00FA422B" w14:paraId="1B543D72" w14:textId="77777777" w:rsidTr="004E7FD3">
        <w:trPr>
          <w:trHeight w:val="564"/>
          <w:jc w:val="center"/>
        </w:trPr>
        <w:tc>
          <w:tcPr>
            <w:tcW w:w="6091" w:type="dxa"/>
            <w:vAlign w:val="center"/>
          </w:tcPr>
          <w:p w14:paraId="46E7180E" w14:textId="77777777" w:rsidR="00566B58" w:rsidRPr="00FA422B" w:rsidRDefault="002C2FAC" w:rsidP="00AC1D76">
            <w:pPr>
              <w:keepNext/>
              <w:keepLines/>
              <w:ind w:left="-70"/>
              <w:rPr>
                <w:rFonts w:cs="Tahoma"/>
                <w:sz w:val="20"/>
                <w:szCs w:val="20"/>
              </w:rPr>
            </w:pPr>
            <w:r w:rsidRPr="00FA422B">
              <w:rPr>
                <w:rFonts w:cs="Tahoma"/>
                <w:sz w:val="20"/>
                <w:szCs w:val="20"/>
              </w:rPr>
              <w:t xml:space="preserve">Skupna </w:t>
            </w:r>
            <w:r w:rsidR="000A5E3E" w:rsidRPr="00FA422B">
              <w:rPr>
                <w:rFonts w:cs="Tahoma"/>
                <w:sz w:val="20"/>
                <w:szCs w:val="20"/>
              </w:rPr>
              <w:t xml:space="preserve">PONUDBENA CENA </w:t>
            </w:r>
            <w:r w:rsidR="00566B58" w:rsidRPr="00FA422B">
              <w:rPr>
                <w:rFonts w:cs="Tahoma"/>
                <w:sz w:val="20"/>
                <w:szCs w:val="20"/>
              </w:rPr>
              <w:t>na dan</w:t>
            </w:r>
            <w:r w:rsidR="000A5E3E" w:rsidRPr="00FA422B">
              <w:rPr>
                <w:rFonts w:cs="Tahoma"/>
                <w:sz w:val="20"/>
                <w:szCs w:val="20"/>
              </w:rPr>
              <w:t xml:space="preserve"> </w:t>
            </w:r>
          </w:p>
          <w:p w14:paraId="2A92ACA6" w14:textId="77777777" w:rsidR="000A5E3E" w:rsidRPr="00FA422B" w:rsidRDefault="00566B58" w:rsidP="00AC1D76">
            <w:pPr>
              <w:keepNext/>
              <w:keepLines/>
              <w:ind w:left="-70"/>
              <w:rPr>
                <w:rFonts w:cs="Tahoma"/>
                <w:sz w:val="20"/>
                <w:szCs w:val="20"/>
              </w:rPr>
            </w:pPr>
            <w:r w:rsidRPr="00FA422B">
              <w:rPr>
                <w:rFonts w:cs="Tahoma"/>
                <w:sz w:val="20"/>
                <w:szCs w:val="20"/>
              </w:rPr>
              <w:t>(</w:t>
            </w:r>
            <w:r w:rsidR="00AC1D76">
              <w:rPr>
                <w:rFonts w:cs="Tahoma"/>
                <w:sz w:val="20"/>
                <w:szCs w:val="20"/>
              </w:rPr>
              <w:t xml:space="preserve">dnevna cena </w:t>
            </w:r>
            <w:r w:rsidRPr="00FA422B">
              <w:rPr>
                <w:rFonts w:cs="Tahoma"/>
                <w:sz w:val="20"/>
                <w:szCs w:val="20"/>
              </w:rPr>
              <w:t>za pet avtobusov kategorije M3 brez DDV)</w:t>
            </w:r>
          </w:p>
        </w:tc>
        <w:tc>
          <w:tcPr>
            <w:tcW w:w="2835" w:type="dxa"/>
            <w:vAlign w:val="center"/>
          </w:tcPr>
          <w:p w14:paraId="57F634CB" w14:textId="77777777" w:rsidR="000A5E3E" w:rsidRPr="00FA422B" w:rsidRDefault="000A5E3E" w:rsidP="00AC1D76">
            <w:pPr>
              <w:keepNext/>
              <w:keepLines/>
              <w:jc w:val="right"/>
              <w:rPr>
                <w:rFonts w:cs="Tahoma"/>
                <w:sz w:val="20"/>
                <w:szCs w:val="20"/>
              </w:rPr>
            </w:pPr>
            <w:r w:rsidRPr="00FA422B">
              <w:rPr>
                <w:rFonts w:cs="Tahoma"/>
                <w:sz w:val="20"/>
                <w:szCs w:val="20"/>
              </w:rPr>
              <w:t>EUR</w:t>
            </w:r>
          </w:p>
        </w:tc>
      </w:tr>
      <w:tr w:rsidR="00566B58" w:rsidRPr="00FA422B" w14:paraId="37048CF2" w14:textId="77777777" w:rsidTr="004E7FD3">
        <w:trPr>
          <w:trHeight w:val="564"/>
          <w:jc w:val="center"/>
        </w:trPr>
        <w:tc>
          <w:tcPr>
            <w:tcW w:w="6091" w:type="dxa"/>
            <w:vAlign w:val="center"/>
          </w:tcPr>
          <w:p w14:paraId="09C5EEE5" w14:textId="77777777" w:rsidR="00566B58" w:rsidRPr="00FA422B" w:rsidRDefault="00566B58" w:rsidP="00AC1D76">
            <w:pPr>
              <w:keepNext/>
              <w:keepLines/>
              <w:ind w:left="-70"/>
              <w:rPr>
                <w:rFonts w:cs="Tahoma"/>
                <w:b/>
                <w:bCs/>
                <w:sz w:val="20"/>
                <w:szCs w:val="20"/>
              </w:rPr>
            </w:pPr>
            <w:r w:rsidRPr="00FA422B">
              <w:rPr>
                <w:rFonts w:cs="Tahoma"/>
                <w:b/>
                <w:bCs/>
                <w:sz w:val="20"/>
                <w:szCs w:val="20"/>
              </w:rPr>
              <w:t xml:space="preserve">Skupna PONUDBENA CENA za šestdeset šolskih dni </w:t>
            </w:r>
          </w:p>
          <w:p w14:paraId="096A8EAD" w14:textId="77777777" w:rsidR="00566B58" w:rsidRPr="00FA422B" w:rsidRDefault="00566B58" w:rsidP="00AC1D76">
            <w:pPr>
              <w:keepNext/>
              <w:keepLines/>
              <w:ind w:left="-70"/>
              <w:rPr>
                <w:rFonts w:cs="Tahoma"/>
                <w:sz w:val="20"/>
                <w:szCs w:val="20"/>
              </w:rPr>
            </w:pPr>
            <w:r w:rsidRPr="00FA422B">
              <w:rPr>
                <w:rFonts w:cs="Tahoma"/>
                <w:b/>
                <w:bCs/>
                <w:sz w:val="20"/>
                <w:szCs w:val="20"/>
              </w:rPr>
              <w:t>(</w:t>
            </w:r>
            <w:r w:rsidR="00AC1D76">
              <w:rPr>
                <w:rFonts w:cs="Tahoma"/>
                <w:b/>
                <w:bCs/>
                <w:sz w:val="20"/>
                <w:szCs w:val="20"/>
              </w:rPr>
              <w:t xml:space="preserve">skupna cena </w:t>
            </w:r>
            <w:r w:rsidRPr="00FA422B">
              <w:rPr>
                <w:rFonts w:cs="Tahoma"/>
                <w:b/>
                <w:bCs/>
                <w:sz w:val="20"/>
                <w:szCs w:val="20"/>
              </w:rPr>
              <w:t>za pet avtobusov kategorije M3 brez DDV)</w:t>
            </w:r>
          </w:p>
        </w:tc>
        <w:tc>
          <w:tcPr>
            <w:tcW w:w="2835" w:type="dxa"/>
            <w:vAlign w:val="center"/>
          </w:tcPr>
          <w:p w14:paraId="57F04143" w14:textId="77777777" w:rsidR="00566B58" w:rsidRPr="00FA422B" w:rsidRDefault="00566B58" w:rsidP="00AC1D76">
            <w:pPr>
              <w:keepNext/>
              <w:keepLines/>
              <w:jc w:val="right"/>
              <w:rPr>
                <w:rFonts w:cs="Tahoma"/>
                <w:b/>
                <w:bCs/>
                <w:sz w:val="20"/>
                <w:szCs w:val="20"/>
              </w:rPr>
            </w:pPr>
            <w:r w:rsidRPr="00FA422B">
              <w:rPr>
                <w:rFonts w:cs="Tahoma"/>
                <w:b/>
                <w:bCs/>
                <w:sz w:val="20"/>
                <w:szCs w:val="20"/>
              </w:rPr>
              <w:t>EUR</w:t>
            </w:r>
          </w:p>
        </w:tc>
      </w:tr>
      <w:tr w:rsidR="000A5E3E" w:rsidRPr="00FA422B" w14:paraId="14E6E156" w14:textId="77777777" w:rsidTr="004E7FD3">
        <w:trPr>
          <w:trHeight w:val="545"/>
          <w:jc w:val="center"/>
        </w:trPr>
        <w:tc>
          <w:tcPr>
            <w:tcW w:w="6091" w:type="dxa"/>
            <w:vAlign w:val="center"/>
          </w:tcPr>
          <w:p w14:paraId="449FDF14" w14:textId="77777777" w:rsidR="000A5E3E" w:rsidRPr="00FA422B" w:rsidRDefault="00613CEF" w:rsidP="00AC1D76">
            <w:pPr>
              <w:keepNext/>
              <w:keepLines/>
              <w:ind w:left="-70"/>
              <w:rPr>
                <w:rFonts w:cs="Tahoma"/>
                <w:sz w:val="20"/>
                <w:szCs w:val="20"/>
              </w:rPr>
            </w:pPr>
            <w:r w:rsidRPr="00FA422B">
              <w:rPr>
                <w:rFonts w:cs="Tahoma"/>
                <w:sz w:val="20"/>
                <w:szCs w:val="20"/>
              </w:rPr>
              <w:t xml:space="preserve"> </w:t>
            </w:r>
            <w:r w:rsidR="000A5E3E" w:rsidRPr="00FA422B">
              <w:rPr>
                <w:rFonts w:cs="Tahoma"/>
                <w:sz w:val="20"/>
                <w:szCs w:val="20"/>
              </w:rPr>
              <w:t>DDV ( ______ %)</w:t>
            </w:r>
          </w:p>
        </w:tc>
        <w:tc>
          <w:tcPr>
            <w:tcW w:w="2835" w:type="dxa"/>
            <w:vAlign w:val="center"/>
          </w:tcPr>
          <w:p w14:paraId="443DE0D3" w14:textId="77777777" w:rsidR="000A5E3E" w:rsidRPr="00FA422B" w:rsidRDefault="000A5E3E" w:rsidP="00AC1D76">
            <w:pPr>
              <w:keepNext/>
              <w:keepLines/>
              <w:jc w:val="right"/>
              <w:rPr>
                <w:rFonts w:cs="Tahoma"/>
                <w:sz w:val="20"/>
                <w:szCs w:val="20"/>
              </w:rPr>
            </w:pPr>
            <w:r w:rsidRPr="00FA422B">
              <w:rPr>
                <w:rFonts w:cs="Tahoma"/>
                <w:sz w:val="20"/>
                <w:szCs w:val="20"/>
              </w:rPr>
              <w:t>EUR</w:t>
            </w:r>
          </w:p>
        </w:tc>
      </w:tr>
    </w:tbl>
    <w:p w14:paraId="785F5C2F" w14:textId="77777777" w:rsidR="00566B58" w:rsidRPr="00FA422B" w:rsidRDefault="00566B58" w:rsidP="00AC1D76">
      <w:pPr>
        <w:keepNext/>
        <w:keepLines/>
        <w:rPr>
          <w:rFonts w:cs="Tahoma"/>
          <w:b/>
          <w:sz w:val="20"/>
        </w:rPr>
      </w:pPr>
    </w:p>
    <w:p w14:paraId="7D605CE6" w14:textId="77777777" w:rsidR="00557EE9" w:rsidRPr="00FA422B" w:rsidRDefault="00557EE9" w:rsidP="00AC1D76">
      <w:pPr>
        <w:keepNext/>
        <w:keepLines/>
        <w:numPr>
          <w:ilvl w:val="0"/>
          <w:numId w:val="29"/>
        </w:numPr>
        <w:tabs>
          <w:tab w:val="clear" w:pos="720"/>
          <w:tab w:val="num" w:pos="426"/>
        </w:tabs>
        <w:ind w:left="567" w:hanging="567"/>
        <w:rPr>
          <w:rFonts w:cs="Tahoma"/>
          <w:b/>
          <w:sz w:val="20"/>
          <w:szCs w:val="20"/>
        </w:rPr>
      </w:pPr>
      <w:r w:rsidRPr="00FA422B">
        <w:rPr>
          <w:rFonts w:cs="Tahoma"/>
          <w:b/>
          <w:sz w:val="20"/>
          <w:szCs w:val="20"/>
        </w:rPr>
        <w:t>MERILO »CERTIFIKAT DRUŽINI PRIJAZNO PODJETJE«</w:t>
      </w:r>
    </w:p>
    <w:p w14:paraId="74D8DE0F" w14:textId="77777777" w:rsidR="00557EE9" w:rsidRPr="00FA422B" w:rsidRDefault="00557EE9" w:rsidP="00AC1D76">
      <w:pPr>
        <w:keepNext/>
        <w:keepLines/>
        <w:jc w:val="both"/>
        <w:rPr>
          <w:rFonts w:cs="Tahoma"/>
          <w:b/>
          <w:sz w:val="20"/>
          <w:szCs w:val="20"/>
        </w:rPr>
      </w:pPr>
    </w:p>
    <w:p w14:paraId="3ECBE50D" w14:textId="77777777" w:rsidR="00557EE9" w:rsidRPr="00FA422B" w:rsidRDefault="00557EE9" w:rsidP="00AC1D76">
      <w:pPr>
        <w:keepNext/>
        <w:keepLines/>
        <w:jc w:val="both"/>
        <w:rPr>
          <w:rFonts w:cs="Tahoma"/>
          <w:bCs/>
          <w:sz w:val="20"/>
          <w:szCs w:val="20"/>
        </w:rPr>
      </w:pPr>
      <w:r w:rsidRPr="00FA422B">
        <w:rPr>
          <w:rFonts w:cs="Tahoma"/>
          <w:bCs/>
          <w:sz w:val="20"/>
          <w:szCs w:val="20"/>
        </w:rPr>
        <w:t>Gospodarski subjekt (navedba ponudnika, vseh partnerjev iz skupine ponudnikov v primeru skupine ponudnikov, vseh podizvajalcev in vseh drugih subjektov, katerih zmogljivosti uporablja ponudnik):</w:t>
      </w:r>
    </w:p>
    <w:p w14:paraId="2F1F0A73" w14:textId="77777777" w:rsidR="00557EE9" w:rsidRPr="00FA422B" w:rsidRDefault="00557EE9" w:rsidP="00AC1D76">
      <w:pPr>
        <w:keepNext/>
        <w:keepLines/>
        <w:jc w:val="both"/>
        <w:rPr>
          <w:rFonts w:cs="Tahoma"/>
          <w:b/>
          <w:sz w:val="20"/>
          <w:szCs w:val="20"/>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2268"/>
        <w:gridCol w:w="2126"/>
        <w:gridCol w:w="2410"/>
      </w:tblGrid>
      <w:tr w:rsidR="00557EE9" w:rsidRPr="00FA422B" w14:paraId="69651D36" w14:textId="77777777" w:rsidTr="002C2FAC">
        <w:trPr>
          <w:trHeight w:val="647"/>
        </w:trPr>
        <w:tc>
          <w:tcPr>
            <w:tcW w:w="2405" w:type="dxa"/>
            <w:tcBorders>
              <w:top w:val="single" w:sz="4" w:space="0" w:color="auto"/>
              <w:left w:val="single" w:sz="4" w:space="0" w:color="auto"/>
              <w:bottom w:val="single" w:sz="4" w:space="0" w:color="auto"/>
              <w:right w:val="single" w:sz="4" w:space="0" w:color="auto"/>
            </w:tcBorders>
          </w:tcPr>
          <w:p w14:paraId="54E0B8BD" w14:textId="77777777" w:rsidR="00557EE9" w:rsidRPr="00FA422B" w:rsidRDefault="00557EE9" w:rsidP="00AC1D76">
            <w:pPr>
              <w:keepNext/>
              <w:keepLines/>
              <w:jc w:val="both"/>
              <w:rPr>
                <w:rFonts w:cs="Tahoma"/>
                <w:b/>
                <w:sz w:val="20"/>
                <w:szCs w:val="20"/>
              </w:rPr>
            </w:pPr>
            <w:r w:rsidRPr="00FA422B">
              <w:rPr>
                <w:rFonts w:cs="Tahoma"/>
                <w:b/>
                <w:sz w:val="20"/>
                <w:szCs w:val="20"/>
              </w:rPr>
              <w:t xml:space="preserve">Subjekt: </w:t>
            </w:r>
          </w:p>
          <w:p w14:paraId="4C1C1821" w14:textId="77777777" w:rsidR="00557EE9" w:rsidRPr="00FA422B" w:rsidRDefault="00557EE9" w:rsidP="00AC1D76">
            <w:pPr>
              <w:keepNext/>
              <w:keepLines/>
              <w:jc w:val="both"/>
              <w:rPr>
                <w:rFonts w:cs="Tahoma"/>
                <w:b/>
                <w:sz w:val="20"/>
                <w:szCs w:val="20"/>
              </w:rPr>
            </w:pPr>
          </w:p>
          <w:p w14:paraId="6CD69249" w14:textId="77777777" w:rsidR="00557EE9" w:rsidRPr="00FA422B" w:rsidRDefault="00557EE9" w:rsidP="00AC1D76">
            <w:pPr>
              <w:keepNext/>
              <w:keepLines/>
              <w:jc w:val="both"/>
              <w:rPr>
                <w:rFonts w:cs="Tahoma"/>
                <w:b/>
                <w:sz w:val="20"/>
                <w:szCs w:val="20"/>
              </w:rPr>
            </w:pPr>
          </w:p>
        </w:tc>
        <w:tc>
          <w:tcPr>
            <w:tcW w:w="2268" w:type="dxa"/>
            <w:tcBorders>
              <w:top w:val="single" w:sz="4" w:space="0" w:color="auto"/>
              <w:left w:val="single" w:sz="4" w:space="0" w:color="auto"/>
              <w:bottom w:val="single" w:sz="4" w:space="0" w:color="auto"/>
              <w:right w:val="single" w:sz="4" w:space="0" w:color="auto"/>
            </w:tcBorders>
          </w:tcPr>
          <w:p w14:paraId="7EB6F4B9" w14:textId="77777777" w:rsidR="00557EE9" w:rsidRPr="00FA422B" w:rsidRDefault="00557EE9" w:rsidP="00AC1D76">
            <w:pPr>
              <w:keepNext/>
              <w:keepLines/>
              <w:jc w:val="both"/>
              <w:rPr>
                <w:rFonts w:cs="Tahoma"/>
                <w:b/>
                <w:sz w:val="20"/>
                <w:szCs w:val="20"/>
              </w:rPr>
            </w:pPr>
            <w:r w:rsidRPr="00FA422B">
              <w:rPr>
                <w:rFonts w:cs="Tahoma"/>
                <w:b/>
                <w:sz w:val="20"/>
                <w:szCs w:val="20"/>
              </w:rPr>
              <w:t>Subjekt:</w:t>
            </w:r>
          </w:p>
          <w:p w14:paraId="4BD7674D" w14:textId="77777777" w:rsidR="00557EE9" w:rsidRPr="00FA422B" w:rsidRDefault="00557EE9" w:rsidP="00AC1D76">
            <w:pPr>
              <w:keepNext/>
              <w:keepLines/>
              <w:jc w:val="both"/>
              <w:rPr>
                <w:rFonts w:cs="Tahoma"/>
                <w:b/>
                <w:sz w:val="20"/>
                <w:szCs w:val="20"/>
              </w:rPr>
            </w:pPr>
          </w:p>
          <w:p w14:paraId="21A2C5D3" w14:textId="77777777" w:rsidR="00557EE9" w:rsidRPr="00FA422B" w:rsidRDefault="00557EE9" w:rsidP="00AC1D76">
            <w:pPr>
              <w:keepNext/>
              <w:keepLines/>
              <w:jc w:val="both"/>
              <w:rPr>
                <w:rFonts w:cs="Tahoma"/>
                <w:b/>
                <w:sz w:val="20"/>
                <w:szCs w:val="20"/>
              </w:rPr>
            </w:pPr>
          </w:p>
        </w:tc>
        <w:tc>
          <w:tcPr>
            <w:tcW w:w="2126" w:type="dxa"/>
            <w:tcBorders>
              <w:top w:val="single" w:sz="4" w:space="0" w:color="auto"/>
              <w:left w:val="single" w:sz="4" w:space="0" w:color="auto"/>
              <w:bottom w:val="single" w:sz="4" w:space="0" w:color="auto"/>
              <w:right w:val="single" w:sz="4" w:space="0" w:color="auto"/>
            </w:tcBorders>
          </w:tcPr>
          <w:p w14:paraId="7C8BE2C0" w14:textId="77777777" w:rsidR="00557EE9" w:rsidRPr="00FA422B" w:rsidRDefault="00557EE9" w:rsidP="00AC1D76">
            <w:pPr>
              <w:keepNext/>
              <w:keepLines/>
              <w:jc w:val="both"/>
              <w:rPr>
                <w:rFonts w:cs="Tahoma"/>
                <w:b/>
                <w:sz w:val="20"/>
                <w:szCs w:val="20"/>
              </w:rPr>
            </w:pPr>
            <w:r w:rsidRPr="00FA422B">
              <w:rPr>
                <w:rFonts w:cs="Tahoma"/>
                <w:b/>
                <w:sz w:val="20"/>
                <w:szCs w:val="20"/>
              </w:rPr>
              <w:t>Subjekt:</w:t>
            </w:r>
          </w:p>
          <w:p w14:paraId="1D86DB4F" w14:textId="77777777" w:rsidR="00557EE9" w:rsidRPr="00FA422B" w:rsidRDefault="00557EE9" w:rsidP="00AC1D76">
            <w:pPr>
              <w:keepNext/>
              <w:keepLines/>
              <w:jc w:val="both"/>
              <w:rPr>
                <w:rFonts w:cs="Tahoma"/>
                <w:b/>
                <w:sz w:val="20"/>
                <w:szCs w:val="20"/>
              </w:rPr>
            </w:pPr>
          </w:p>
          <w:p w14:paraId="59982D68" w14:textId="77777777" w:rsidR="00557EE9" w:rsidRPr="00FA422B" w:rsidRDefault="00557EE9" w:rsidP="00AC1D76">
            <w:pPr>
              <w:keepNext/>
              <w:keepLines/>
              <w:jc w:val="both"/>
              <w:rPr>
                <w:rFonts w:cs="Tahoma"/>
                <w:b/>
                <w:sz w:val="20"/>
                <w:szCs w:val="20"/>
              </w:rPr>
            </w:pPr>
          </w:p>
        </w:tc>
        <w:tc>
          <w:tcPr>
            <w:tcW w:w="2410" w:type="dxa"/>
            <w:tcBorders>
              <w:top w:val="single" w:sz="4" w:space="0" w:color="auto"/>
              <w:left w:val="single" w:sz="4" w:space="0" w:color="auto"/>
              <w:bottom w:val="single" w:sz="4" w:space="0" w:color="auto"/>
              <w:right w:val="single" w:sz="4" w:space="0" w:color="auto"/>
            </w:tcBorders>
          </w:tcPr>
          <w:p w14:paraId="3E12C21A" w14:textId="77777777" w:rsidR="00557EE9" w:rsidRPr="00FA422B" w:rsidRDefault="00557EE9" w:rsidP="00AC1D76">
            <w:pPr>
              <w:keepNext/>
              <w:keepLines/>
              <w:jc w:val="both"/>
              <w:rPr>
                <w:rFonts w:cs="Tahoma"/>
                <w:b/>
                <w:sz w:val="20"/>
                <w:szCs w:val="20"/>
              </w:rPr>
            </w:pPr>
            <w:r w:rsidRPr="00FA422B">
              <w:rPr>
                <w:rFonts w:cs="Tahoma"/>
                <w:b/>
                <w:sz w:val="20"/>
                <w:szCs w:val="20"/>
              </w:rPr>
              <w:t>Subjekt:</w:t>
            </w:r>
          </w:p>
          <w:p w14:paraId="70AD38AF" w14:textId="77777777" w:rsidR="00557EE9" w:rsidRPr="00FA422B" w:rsidRDefault="00557EE9" w:rsidP="00AC1D76">
            <w:pPr>
              <w:keepNext/>
              <w:keepLines/>
              <w:jc w:val="both"/>
              <w:rPr>
                <w:rFonts w:cs="Tahoma"/>
                <w:b/>
                <w:sz w:val="20"/>
                <w:szCs w:val="20"/>
              </w:rPr>
            </w:pPr>
          </w:p>
          <w:p w14:paraId="4064783A" w14:textId="77777777" w:rsidR="00557EE9" w:rsidRPr="00FA422B" w:rsidRDefault="00557EE9" w:rsidP="00AC1D76">
            <w:pPr>
              <w:keepNext/>
              <w:keepLines/>
              <w:jc w:val="both"/>
              <w:rPr>
                <w:rFonts w:cs="Tahoma"/>
                <w:b/>
                <w:sz w:val="20"/>
                <w:szCs w:val="20"/>
              </w:rPr>
            </w:pPr>
          </w:p>
        </w:tc>
      </w:tr>
      <w:tr w:rsidR="00557EE9" w:rsidRPr="00FA422B" w14:paraId="7D046BD8" w14:textId="77777777" w:rsidTr="0030102F">
        <w:trPr>
          <w:trHeight w:val="737"/>
        </w:trPr>
        <w:tc>
          <w:tcPr>
            <w:tcW w:w="2405" w:type="dxa"/>
            <w:tcBorders>
              <w:top w:val="single" w:sz="4" w:space="0" w:color="auto"/>
              <w:left w:val="single" w:sz="4" w:space="0" w:color="auto"/>
              <w:bottom w:val="nil"/>
              <w:right w:val="single" w:sz="4" w:space="0" w:color="auto"/>
            </w:tcBorders>
            <w:hideMark/>
          </w:tcPr>
          <w:p w14:paraId="671EA025" w14:textId="77777777" w:rsidR="00557EE9" w:rsidRPr="00FA422B" w:rsidRDefault="00557EE9" w:rsidP="00AC1D76">
            <w:pPr>
              <w:keepNext/>
              <w:keepLines/>
              <w:numPr>
                <w:ilvl w:val="0"/>
                <w:numId w:val="14"/>
              </w:numPr>
              <w:jc w:val="both"/>
              <w:rPr>
                <w:rFonts w:cs="Tahoma"/>
                <w:b/>
                <w:sz w:val="20"/>
                <w:szCs w:val="20"/>
              </w:rPr>
            </w:pPr>
            <w:r w:rsidRPr="00FA422B">
              <w:rPr>
                <w:rFonts w:cs="Tahoma"/>
                <w:b/>
                <w:sz w:val="20"/>
                <w:szCs w:val="20"/>
              </w:rPr>
              <w:t xml:space="preserve">ima </w:t>
            </w:r>
          </w:p>
          <w:p w14:paraId="1CF28B21" w14:textId="77777777" w:rsidR="00557EE9" w:rsidRPr="00FA422B" w:rsidRDefault="00557EE9" w:rsidP="00AC1D76">
            <w:pPr>
              <w:keepNext/>
              <w:keepLines/>
              <w:numPr>
                <w:ilvl w:val="0"/>
                <w:numId w:val="14"/>
              </w:numPr>
              <w:jc w:val="both"/>
              <w:rPr>
                <w:rFonts w:cs="Tahoma"/>
                <w:b/>
                <w:sz w:val="20"/>
                <w:szCs w:val="20"/>
              </w:rPr>
            </w:pPr>
            <w:r w:rsidRPr="00FA422B">
              <w:rPr>
                <w:rFonts w:cs="Tahoma"/>
                <w:b/>
                <w:sz w:val="20"/>
                <w:szCs w:val="20"/>
              </w:rPr>
              <w:t>nima</w:t>
            </w:r>
          </w:p>
        </w:tc>
        <w:tc>
          <w:tcPr>
            <w:tcW w:w="2268" w:type="dxa"/>
            <w:tcBorders>
              <w:top w:val="single" w:sz="4" w:space="0" w:color="auto"/>
              <w:left w:val="single" w:sz="4" w:space="0" w:color="auto"/>
              <w:bottom w:val="nil"/>
              <w:right w:val="single" w:sz="4" w:space="0" w:color="auto"/>
            </w:tcBorders>
          </w:tcPr>
          <w:p w14:paraId="1FD022BE" w14:textId="77777777" w:rsidR="00557EE9" w:rsidRPr="00FA422B" w:rsidRDefault="00557EE9" w:rsidP="00AC1D76">
            <w:pPr>
              <w:keepNext/>
              <w:keepLines/>
              <w:numPr>
                <w:ilvl w:val="0"/>
                <w:numId w:val="14"/>
              </w:numPr>
              <w:jc w:val="both"/>
              <w:rPr>
                <w:rFonts w:cs="Tahoma"/>
                <w:b/>
                <w:sz w:val="20"/>
                <w:szCs w:val="20"/>
              </w:rPr>
            </w:pPr>
            <w:r w:rsidRPr="00FA422B">
              <w:rPr>
                <w:rFonts w:cs="Tahoma"/>
                <w:b/>
                <w:sz w:val="20"/>
                <w:szCs w:val="20"/>
              </w:rPr>
              <w:t>ima</w:t>
            </w:r>
          </w:p>
          <w:p w14:paraId="0ED19DE1" w14:textId="77777777" w:rsidR="00557EE9" w:rsidRPr="00FA422B" w:rsidRDefault="00557EE9" w:rsidP="00AC1D76">
            <w:pPr>
              <w:keepNext/>
              <w:keepLines/>
              <w:numPr>
                <w:ilvl w:val="0"/>
                <w:numId w:val="14"/>
              </w:numPr>
              <w:jc w:val="both"/>
              <w:rPr>
                <w:rFonts w:cs="Tahoma"/>
                <w:b/>
                <w:sz w:val="20"/>
                <w:szCs w:val="20"/>
              </w:rPr>
            </w:pPr>
            <w:r w:rsidRPr="00FA422B">
              <w:rPr>
                <w:rFonts w:cs="Tahoma"/>
                <w:b/>
                <w:sz w:val="20"/>
                <w:szCs w:val="20"/>
              </w:rPr>
              <w:t>nima</w:t>
            </w:r>
          </w:p>
          <w:p w14:paraId="1AA285D3" w14:textId="77777777" w:rsidR="00557EE9" w:rsidRPr="00FA422B" w:rsidRDefault="00557EE9" w:rsidP="00AC1D76">
            <w:pPr>
              <w:keepNext/>
              <w:keepLines/>
              <w:jc w:val="both"/>
              <w:rPr>
                <w:rFonts w:cs="Tahoma"/>
                <w:b/>
                <w:sz w:val="20"/>
                <w:szCs w:val="20"/>
              </w:rPr>
            </w:pPr>
          </w:p>
        </w:tc>
        <w:tc>
          <w:tcPr>
            <w:tcW w:w="2126" w:type="dxa"/>
            <w:tcBorders>
              <w:top w:val="single" w:sz="4" w:space="0" w:color="auto"/>
              <w:left w:val="single" w:sz="4" w:space="0" w:color="auto"/>
              <w:bottom w:val="nil"/>
              <w:right w:val="single" w:sz="4" w:space="0" w:color="auto"/>
            </w:tcBorders>
          </w:tcPr>
          <w:p w14:paraId="67F4B542" w14:textId="77777777" w:rsidR="00557EE9" w:rsidRPr="00FA422B" w:rsidRDefault="00557EE9" w:rsidP="00AC1D76">
            <w:pPr>
              <w:keepNext/>
              <w:keepLines/>
              <w:numPr>
                <w:ilvl w:val="0"/>
                <w:numId w:val="14"/>
              </w:numPr>
              <w:jc w:val="both"/>
              <w:rPr>
                <w:rFonts w:cs="Tahoma"/>
                <w:b/>
                <w:sz w:val="20"/>
                <w:szCs w:val="20"/>
              </w:rPr>
            </w:pPr>
            <w:r w:rsidRPr="00FA422B">
              <w:rPr>
                <w:rFonts w:cs="Tahoma"/>
                <w:b/>
                <w:sz w:val="20"/>
                <w:szCs w:val="20"/>
              </w:rPr>
              <w:t xml:space="preserve">ima </w:t>
            </w:r>
          </w:p>
          <w:p w14:paraId="31DA9B5D" w14:textId="77777777" w:rsidR="00557EE9" w:rsidRPr="00FA422B" w:rsidRDefault="00557EE9" w:rsidP="00AC1D76">
            <w:pPr>
              <w:keepNext/>
              <w:keepLines/>
              <w:numPr>
                <w:ilvl w:val="0"/>
                <w:numId w:val="14"/>
              </w:numPr>
              <w:jc w:val="both"/>
              <w:rPr>
                <w:rFonts w:cs="Tahoma"/>
                <w:b/>
                <w:sz w:val="20"/>
                <w:szCs w:val="20"/>
              </w:rPr>
            </w:pPr>
            <w:r w:rsidRPr="00FA422B">
              <w:rPr>
                <w:rFonts w:cs="Tahoma"/>
                <w:b/>
                <w:sz w:val="20"/>
                <w:szCs w:val="20"/>
              </w:rPr>
              <w:t>nima</w:t>
            </w:r>
          </w:p>
          <w:p w14:paraId="2A871853" w14:textId="77777777" w:rsidR="00557EE9" w:rsidRPr="00FA422B" w:rsidRDefault="00557EE9" w:rsidP="00AC1D76">
            <w:pPr>
              <w:keepNext/>
              <w:keepLines/>
              <w:jc w:val="both"/>
              <w:rPr>
                <w:rFonts w:cs="Tahoma"/>
                <w:b/>
                <w:sz w:val="20"/>
                <w:szCs w:val="20"/>
              </w:rPr>
            </w:pPr>
          </w:p>
        </w:tc>
        <w:tc>
          <w:tcPr>
            <w:tcW w:w="2410" w:type="dxa"/>
            <w:tcBorders>
              <w:top w:val="single" w:sz="4" w:space="0" w:color="auto"/>
              <w:left w:val="single" w:sz="4" w:space="0" w:color="auto"/>
              <w:bottom w:val="nil"/>
              <w:right w:val="single" w:sz="4" w:space="0" w:color="auto"/>
            </w:tcBorders>
          </w:tcPr>
          <w:p w14:paraId="1BBD0451" w14:textId="77777777" w:rsidR="00557EE9" w:rsidRPr="00FA422B" w:rsidRDefault="00557EE9" w:rsidP="00AC1D76">
            <w:pPr>
              <w:keepNext/>
              <w:keepLines/>
              <w:numPr>
                <w:ilvl w:val="0"/>
                <w:numId w:val="14"/>
              </w:numPr>
              <w:jc w:val="both"/>
              <w:rPr>
                <w:rFonts w:cs="Tahoma"/>
                <w:b/>
                <w:sz w:val="20"/>
                <w:szCs w:val="20"/>
              </w:rPr>
            </w:pPr>
            <w:r w:rsidRPr="00FA422B">
              <w:rPr>
                <w:rFonts w:cs="Tahoma"/>
                <w:b/>
                <w:sz w:val="20"/>
                <w:szCs w:val="20"/>
              </w:rPr>
              <w:t xml:space="preserve">ima </w:t>
            </w:r>
          </w:p>
          <w:p w14:paraId="3D5B5AF0" w14:textId="77777777" w:rsidR="00557EE9" w:rsidRPr="00FA422B" w:rsidRDefault="00557EE9" w:rsidP="00AC1D76">
            <w:pPr>
              <w:keepNext/>
              <w:keepLines/>
              <w:numPr>
                <w:ilvl w:val="0"/>
                <w:numId w:val="14"/>
              </w:numPr>
              <w:jc w:val="both"/>
              <w:rPr>
                <w:rFonts w:cs="Tahoma"/>
                <w:b/>
                <w:sz w:val="20"/>
                <w:szCs w:val="20"/>
              </w:rPr>
            </w:pPr>
            <w:r w:rsidRPr="00FA422B">
              <w:rPr>
                <w:rFonts w:cs="Tahoma"/>
                <w:b/>
                <w:sz w:val="20"/>
                <w:szCs w:val="20"/>
              </w:rPr>
              <w:t>nima</w:t>
            </w:r>
          </w:p>
          <w:p w14:paraId="74BC75E9" w14:textId="77777777" w:rsidR="00557EE9" w:rsidRPr="00FA422B" w:rsidRDefault="00557EE9" w:rsidP="00AC1D76">
            <w:pPr>
              <w:keepNext/>
              <w:keepLines/>
              <w:jc w:val="both"/>
              <w:rPr>
                <w:rFonts w:cs="Tahoma"/>
                <w:b/>
                <w:sz w:val="20"/>
                <w:szCs w:val="20"/>
              </w:rPr>
            </w:pPr>
          </w:p>
        </w:tc>
      </w:tr>
      <w:tr w:rsidR="00557EE9" w:rsidRPr="00FA422B" w14:paraId="2987641A" w14:textId="77777777" w:rsidTr="0030102F">
        <w:trPr>
          <w:trHeight w:val="846"/>
        </w:trPr>
        <w:tc>
          <w:tcPr>
            <w:tcW w:w="9209" w:type="dxa"/>
            <w:gridSpan w:val="4"/>
            <w:tcBorders>
              <w:top w:val="nil"/>
              <w:left w:val="single" w:sz="4" w:space="0" w:color="auto"/>
              <w:bottom w:val="single" w:sz="4" w:space="0" w:color="auto"/>
              <w:right w:val="single" w:sz="4" w:space="0" w:color="auto"/>
            </w:tcBorders>
          </w:tcPr>
          <w:p w14:paraId="2DAA3595" w14:textId="77777777" w:rsidR="00557EE9" w:rsidRPr="00FA422B" w:rsidRDefault="00557EE9" w:rsidP="00AC1D76">
            <w:pPr>
              <w:keepNext/>
              <w:keepLines/>
              <w:jc w:val="center"/>
              <w:rPr>
                <w:rFonts w:cs="Tahoma"/>
                <w:b/>
                <w:sz w:val="20"/>
                <w:szCs w:val="20"/>
                <w:u w:val="single"/>
              </w:rPr>
            </w:pPr>
            <w:r w:rsidRPr="00FA422B">
              <w:rPr>
                <w:rFonts w:cs="Tahoma"/>
                <w:b/>
                <w:sz w:val="20"/>
                <w:szCs w:val="20"/>
              </w:rPr>
              <w:t>(</w:t>
            </w:r>
            <w:r w:rsidRPr="00FA422B">
              <w:rPr>
                <w:rFonts w:cs="Tahoma"/>
                <w:b/>
                <w:sz w:val="20"/>
                <w:szCs w:val="20"/>
                <w:u w:val="single"/>
              </w:rPr>
              <w:t xml:space="preserve">u s t r e z n o   </w:t>
            </w:r>
            <w:proofErr w:type="spellStart"/>
            <w:r w:rsidRPr="00FA422B">
              <w:rPr>
                <w:rFonts w:cs="Tahoma"/>
                <w:b/>
                <w:sz w:val="20"/>
                <w:szCs w:val="20"/>
                <w:u w:val="single"/>
              </w:rPr>
              <w:t>o</w:t>
            </w:r>
            <w:proofErr w:type="spellEnd"/>
            <w:r w:rsidRPr="00FA422B">
              <w:rPr>
                <w:rFonts w:cs="Tahoma"/>
                <w:b/>
                <w:sz w:val="20"/>
                <w:szCs w:val="20"/>
                <w:u w:val="single"/>
              </w:rPr>
              <w:t xml:space="preserve"> z n a č i t e</w:t>
            </w:r>
            <w:r w:rsidRPr="00FA422B">
              <w:rPr>
                <w:rFonts w:cs="Tahoma"/>
                <w:b/>
                <w:sz w:val="20"/>
                <w:szCs w:val="20"/>
              </w:rPr>
              <w:t>)</w:t>
            </w:r>
          </w:p>
          <w:p w14:paraId="75D64F32" w14:textId="77777777" w:rsidR="00557EE9" w:rsidRPr="00FA422B" w:rsidRDefault="00557EE9" w:rsidP="00AC1D76">
            <w:pPr>
              <w:keepNext/>
              <w:keepLines/>
              <w:jc w:val="both"/>
              <w:rPr>
                <w:rFonts w:cs="Tahoma"/>
                <w:b/>
                <w:sz w:val="20"/>
                <w:szCs w:val="20"/>
              </w:rPr>
            </w:pPr>
          </w:p>
          <w:p w14:paraId="39A9289A" w14:textId="77777777" w:rsidR="00557EE9" w:rsidRPr="00FA422B" w:rsidRDefault="00557EE9" w:rsidP="00AC1D76">
            <w:pPr>
              <w:keepNext/>
              <w:keepLines/>
              <w:jc w:val="both"/>
              <w:rPr>
                <w:rFonts w:cs="Tahoma"/>
                <w:b/>
                <w:sz w:val="20"/>
                <w:szCs w:val="20"/>
              </w:rPr>
            </w:pPr>
            <w:r w:rsidRPr="00FA422B">
              <w:rPr>
                <w:rFonts w:cs="Tahoma"/>
                <w:b/>
                <w:sz w:val="20"/>
                <w:szCs w:val="20"/>
              </w:rPr>
              <w:t>pridobljen vsaj osnovni certifikat Družini prijazno podjetje ali enakovreden certifikat</w:t>
            </w:r>
          </w:p>
        </w:tc>
      </w:tr>
    </w:tbl>
    <w:p w14:paraId="4A181036" w14:textId="77777777" w:rsidR="00557EE9" w:rsidRPr="00FA422B" w:rsidRDefault="00557EE9" w:rsidP="00AC1D76">
      <w:pPr>
        <w:keepNext/>
        <w:keepLines/>
        <w:rPr>
          <w:rFonts w:cs="Tahoma"/>
          <w:b/>
          <w:sz w:val="20"/>
        </w:rPr>
      </w:pPr>
    </w:p>
    <w:p w14:paraId="1832CE7F" w14:textId="77777777" w:rsidR="00F21464" w:rsidRPr="00FA422B" w:rsidRDefault="00F21464" w:rsidP="00AC1D76">
      <w:pPr>
        <w:keepNext/>
        <w:keepLines/>
        <w:numPr>
          <w:ilvl w:val="0"/>
          <w:numId w:val="15"/>
        </w:numPr>
        <w:tabs>
          <w:tab w:val="num" w:pos="426"/>
        </w:tabs>
        <w:ind w:left="0" w:firstLine="0"/>
        <w:rPr>
          <w:rFonts w:cs="Tahoma"/>
          <w:b/>
          <w:sz w:val="20"/>
        </w:rPr>
      </w:pPr>
      <w:r w:rsidRPr="00FA422B">
        <w:rPr>
          <w:rFonts w:cs="Tahoma"/>
          <w:b/>
          <w:sz w:val="20"/>
        </w:rPr>
        <w:t>VELJAVNOST PONUDBE</w:t>
      </w:r>
    </w:p>
    <w:p w14:paraId="7028A0AC" w14:textId="77777777" w:rsidR="00F21464" w:rsidRPr="00FA422B" w:rsidRDefault="00F21464" w:rsidP="00AC1D76">
      <w:pPr>
        <w:keepNext/>
        <w:keepLines/>
        <w:jc w:val="both"/>
        <w:rPr>
          <w:rFonts w:cs="Tahoma"/>
          <w:sz w:val="20"/>
        </w:rPr>
      </w:pPr>
    </w:p>
    <w:p w14:paraId="61A8CBB6" w14:textId="77777777" w:rsidR="00F21464" w:rsidRPr="00FA422B" w:rsidRDefault="0070727B" w:rsidP="00AC1D76">
      <w:pPr>
        <w:keepNext/>
        <w:keepLines/>
        <w:jc w:val="both"/>
        <w:rPr>
          <w:rFonts w:cs="Tahoma"/>
          <w:sz w:val="20"/>
        </w:rPr>
      </w:pPr>
      <w:r w:rsidRPr="00FA422B">
        <w:rPr>
          <w:rFonts w:cs="Tahoma"/>
          <w:sz w:val="20"/>
        </w:rPr>
        <w:t>Ponudba je veljavna</w:t>
      </w:r>
      <w:r w:rsidR="00557EE9" w:rsidRPr="00FA422B">
        <w:rPr>
          <w:rFonts w:cs="Tahoma"/>
          <w:sz w:val="20"/>
        </w:rPr>
        <w:t xml:space="preserve"> </w:t>
      </w:r>
      <w:r w:rsidR="00557EE9" w:rsidRPr="00FA422B">
        <w:rPr>
          <w:rFonts w:cs="Tahoma"/>
          <w:sz w:val="20"/>
          <w:szCs w:val="20"/>
        </w:rPr>
        <w:t xml:space="preserve">še tri </w:t>
      </w:r>
      <w:r w:rsidR="002C2FAC" w:rsidRPr="00FA422B">
        <w:rPr>
          <w:rFonts w:cs="Tahoma"/>
          <w:sz w:val="20"/>
          <w:szCs w:val="20"/>
        </w:rPr>
        <w:t xml:space="preserve">(3) </w:t>
      </w:r>
      <w:r w:rsidR="00557EE9" w:rsidRPr="00FA422B">
        <w:rPr>
          <w:rFonts w:cs="Tahoma"/>
          <w:sz w:val="20"/>
          <w:szCs w:val="20"/>
        </w:rPr>
        <w:t>mesece, šteto od roka za predložitev ponudb.</w:t>
      </w:r>
    </w:p>
    <w:p w14:paraId="239BEE3E" w14:textId="77777777" w:rsidR="00F21464" w:rsidRPr="00FA422B" w:rsidRDefault="00F21464" w:rsidP="00AC1D76">
      <w:pPr>
        <w:keepNext/>
        <w:keepLines/>
        <w:jc w:val="both"/>
        <w:rPr>
          <w:rFonts w:cs="Tahoma"/>
          <w:sz w:val="20"/>
          <w:szCs w:val="20"/>
        </w:rPr>
      </w:pPr>
    </w:p>
    <w:p w14:paraId="300F944B" w14:textId="77777777" w:rsidR="00F21464" w:rsidRPr="00FA422B" w:rsidRDefault="00F21464" w:rsidP="00AC1D76">
      <w:pPr>
        <w:keepNext/>
        <w:keepLines/>
        <w:jc w:val="both"/>
        <w:rPr>
          <w:rFonts w:cs="Tahoma"/>
          <w:sz w:val="20"/>
          <w:szCs w:val="20"/>
        </w:rPr>
      </w:pPr>
    </w:p>
    <w:tbl>
      <w:tblPr>
        <w:tblW w:w="0" w:type="auto"/>
        <w:tblLayout w:type="fixed"/>
        <w:tblCellMar>
          <w:left w:w="70" w:type="dxa"/>
          <w:right w:w="70" w:type="dxa"/>
        </w:tblCellMar>
        <w:tblLook w:val="0000" w:firstRow="0" w:lastRow="0" w:firstColumn="0" w:lastColumn="0" w:noHBand="0" w:noVBand="0"/>
      </w:tblPr>
      <w:tblGrid>
        <w:gridCol w:w="3189"/>
        <w:gridCol w:w="2268"/>
        <w:gridCol w:w="4111"/>
      </w:tblGrid>
      <w:tr w:rsidR="00F21464" w:rsidRPr="00FA422B" w14:paraId="3D689ABC" w14:textId="77777777" w:rsidTr="00557EE9">
        <w:trPr>
          <w:trHeight w:val="66"/>
        </w:trPr>
        <w:tc>
          <w:tcPr>
            <w:tcW w:w="3189" w:type="dxa"/>
            <w:tcBorders>
              <w:top w:val="single" w:sz="4" w:space="0" w:color="auto"/>
            </w:tcBorders>
            <w:vAlign w:val="bottom"/>
          </w:tcPr>
          <w:p w14:paraId="60B8DDEE" w14:textId="77777777" w:rsidR="00F21464" w:rsidRPr="00FA422B" w:rsidRDefault="00F21464" w:rsidP="00AC1D76">
            <w:pPr>
              <w:keepNext/>
              <w:keepLines/>
              <w:tabs>
                <w:tab w:val="left" w:pos="567"/>
                <w:tab w:val="num" w:pos="851"/>
                <w:tab w:val="left" w:pos="993"/>
              </w:tabs>
              <w:jc w:val="center"/>
              <w:rPr>
                <w:rFonts w:cs="Tahoma"/>
                <w:sz w:val="20"/>
                <w:szCs w:val="20"/>
              </w:rPr>
            </w:pPr>
            <w:r w:rsidRPr="00FA422B">
              <w:rPr>
                <w:rFonts w:cs="Tahoma"/>
                <w:sz w:val="20"/>
                <w:szCs w:val="20"/>
              </w:rPr>
              <w:t>Kraj, datum</w:t>
            </w:r>
          </w:p>
        </w:tc>
        <w:tc>
          <w:tcPr>
            <w:tcW w:w="2268" w:type="dxa"/>
          </w:tcPr>
          <w:p w14:paraId="2F26E7C0" w14:textId="77777777" w:rsidR="00F21464" w:rsidRPr="00FA422B" w:rsidRDefault="00F21464" w:rsidP="00AC1D76">
            <w:pPr>
              <w:keepNext/>
              <w:keepLines/>
              <w:tabs>
                <w:tab w:val="left" w:pos="567"/>
                <w:tab w:val="num" w:pos="851"/>
                <w:tab w:val="left" w:pos="993"/>
              </w:tabs>
              <w:jc w:val="center"/>
              <w:rPr>
                <w:rFonts w:cs="Tahoma"/>
                <w:sz w:val="20"/>
                <w:szCs w:val="20"/>
              </w:rPr>
            </w:pPr>
            <w:r w:rsidRPr="00FA422B">
              <w:rPr>
                <w:rFonts w:cs="Tahoma"/>
                <w:sz w:val="20"/>
                <w:szCs w:val="20"/>
              </w:rPr>
              <w:t>žig</w:t>
            </w:r>
          </w:p>
        </w:tc>
        <w:tc>
          <w:tcPr>
            <w:tcW w:w="4111" w:type="dxa"/>
            <w:tcBorders>
              <w:top w:val="single" w:sz="4" w:space="0" w:color="auto"/>
            </w:tcBorders>
          </w:tcPr>
          <w:p w14:paraId="029586FF" w14:textId="77777777" w:rsidR="00F21464" w:rsidRPr="00FA422B" w:rsidRDefault="00F21464" w:rsidP="00AC1D76">
            <w:pPr>
              <w:keepNext/>
              <w:keepLines/>
              <w:tabs>
                <w:tab w:val="left" w:pos="567"/>
                <w:tab w:val="num" w:pos="851"/>
                <w:tab w:val="left" w:pos="993"/>
              </w:tabs>
              <w:jc w:val="center"/>
              <w:rPr>
                <w:rFonts w:cs="Tahoma"/>
                <w:sz w:val="20"/>
                <w:szCs w:val="20"/>
              </w:rPr>
            </w:pPr>
            <w:r w:rsidRPr="00FA422B">
              <w:rPr>
                <w:rFonts w:cs="Tahoma"/>
                <w:sz w:val="20"/>
                <w:szCs w:val="20"/>
              </w:rPr>
              <w:t>(</w:t>
            </w:r>
            <w:r w:rsidR="00330041" w:rsidRPr="00FA422B">
              <w:rPr>
                <w:rFonts w:cs="Tahoma"/>
                <w:sz w:val="20"/>
                <w:szCs w:val="20"/>
              </w:rPr>
              <w:t xml:space="preserve">Naziv in podpis </w:t>
            </w:r>
            <w:r w:rsidRPr="00FA422B">
              <w:rPr>
                <w:rFonts w:cs="Tahoma"/>
                <w:sz w:val="20"/>
                <w:szCs w:val="20"/>
              </w:rPr>
              <w:t>ponudnika)</w:t>
            </w:r>
          </w:p>
        </w:tc>
      </w:tr>
    </w:tbl>
    <w:p w14:paraId="7104FDAE" w14:textId="77777777" w:rsidR="00F21464" w:rsidRPr="00FA422B" w:rsidRDefault="00F21464" w:rsidP="00AC1D76">
      <w:pPr>
        <w:keepNext/>
        <w:keepLines/>
        <w:rPr>
          <w:rFonts w:ascii="Times New Roman" w:hAnsi="Times New Roman"/>
          <w:sz w:val="20"/>
          <w:szCs w:val="20"/>
        </w:rPr>
      </w:pPr>
    </w:p>
    <w:p w14:paraId="6784F5D1" w14:textId="77777777" w:rsidR="00557EE9" w:rsidRPr="00FA422B" w:rsidRDefault="00557EE9" w:rsidP="00AC1D76">
      <w:pPr>
        <w:keepNext/>
        <w:keepLines/>
        <w:spacing w:after="120"/>
        <w:jc w:val="both"/>
        <w:rPr>
          <w:rFonts w:cs="Tahoma"/>
          <w:i/>
          <w:sz w:val="18"/>
          <w:szCs w:val="18"/>
        </w:rPr>
      </w:pPr>
      <w:r w:rsidRPr="00FA422B">
        <w:rPr>
          <w:rFonts w:cs="Tahoma"/>
          <w:i/>
          <w:sz w:val="18"/>
          <w:szCs w:val="18"/>
        </w:rPr>
        <w:t>Ponudnik mora k prilogi priložiti:</w:t>
      </w:r>
    </w:p>
    <w:p w14:paraId="72D74BA2" w14:textId="77777777" w:rsidR="00557EE9" w:rsidRPr="00FA422B" w:rsidRDefault="00557EE9" w:rsidP="00AC1D76">
      <w:pPr>
        <w:keepNext/>
        <w:keepLines/>
        <w:numPr>
          <w:ilvl w:val="0"/>
          <w:numId w:val="33"/>
        </w:numPr>
        <w:jc w:val="both"/>
        <w:rPr>
          <w:rFonts w:cs="Tahoma"/>
          <w:i/>
          <w:sz w:val="18"/>
          <w:szCs w:val="18"/>
        </w:rPr>
      </w:pPr>
      <w:r w:rsidRPr="00FA422B">
        <w:rPr>
          <w:rFonts w:cs="Tahoma"/>
          <w:i/>
          <w:sz w:val="18"/>
          <w:szCs w:val="18"/>
        </w:rPr>
        <w:t>veljaven pridobljen certifikat družini prijazno podjetje ali enakovreden certifikat (v kolikor je pridobljen),</w:t>
      </w:r>
    </w:p>
    <w:p w14:paraId="487D7798" w14:textId="77777777" w:rsidR="002C2FAC" w:rsidRPr="00FA422B" w:rsidRDefault="00557EE9" w:rsidP="00AC1D76">
      <w:pPr>
        <w:keepNext/>
        <w:keepLines/>
        <w:numPr>
          <w:ilvl w:val="0"/>
          <w:numId w:val="33"/>
        </w:numPr>
        <w:jc w:val="both"/>
        <w:rPr>
          <w:rFonts w:cs="Tahoma"/>
          <w:i/>
          <w:sz w:val="18"/>
          <w:szCs w:val="18"/>
        </w:rPr>
      </w:pPr>
      <w:r w:rsidRPr="00FA422B">
        <w:rPr>
          <w:rFonts w:cs="Tahoma"/>
          <w:i/>
          <w:sz w:val="18"/>
          <w:szCs w:val="18"/>
        </w:rPr>
        <w:t>seznam vozil in voznikov</w:t>
      </w:r>
      <w:r w:rsidR="002C2FAC" w:rsidRPr="00FA422B">
        <w:rPr>
          <w:rFonts w:cs="Tahoma"/>
          <w:i/>
          <w:sz w:val="18"/>
          <w:szCs w:val="18"/>
        </w:rPr>
        <w:t>,</w:t>
      </w:r>
    </w:p>
    <w:p w14:paraId="1061D1DF" w14:textId="77777777" w:rsidR="00557EE9" w:rsidRPr="00FA422B" w:rsidRDefault="00557EE9" w:rsidP="00AC1D76">
      <w:pPr>
        <w:keepNext/>
        <w:keepLines/>
        <w:numPr>
          <w:ilvl w:val="0"/>
          <w:numId w:val="33"/>
        </w:numPr>
        <w:jc w:val="both"/>
        <w:rPr>
          <w:rFonts w:cs="Tahoma"/>
          <w:i/>
          <w:sz w:val="18"/>
          <w:szCs w:val="18"/>
        </w:rPr>
      </w:pPr>
      <w:r w:rsidRPr="00FA422B">
        <w:rPr>
          <w:rFonts w:cs="Tahoma"/>
          <w:i/>
          <w:sz w:val="18"/>
          <w:szCs w:val="18"/>
        </w:rPr>
        <w:t>licenco za opravljanje avtobusnih prevozov v notranjem prevozu potnikov v cestnem prometu,</w:t>
      </w:r>
    </w:p>
    <w:p w14:paraId="13BD0EB6" w14:textId="77777777" w:rsidR="00557EE9" w:rsidRPr="00FA422B" w:rsidRDefault="00557EE9" w:rsidP="00AC1D76">
      <w:pPr>
        <w:keepNext/>
        <w:keepLines/>
        <w:numPr>
          <w:ilvl w:val="0"/>
          <w:numId w:val="33"/>
        </w:numPr>
        <w:jc w:val="both"/>
        <w:rPr>
          <w:rFonts w:cs="Tahoma"/>
          <w:i/>
          <w:sz w:val="18"/>
          <w:szCs w:val="18"/>
        </w:rPr>
      </w:pPr>
      <w:r w:rsidRPr="00FA422B">
        <w:rPr>
          <w:rFonts w:cs="Tahoma"/>
          <w:i/>
          <w:sz w:val="18"/>
          <w:szCs w:val="18"/>
        </w:rPr>
        <w:t>licenco za vsako ponujeno vozilo iz posamezne vrste vozil.</w:t>
      </w:r>
    </w:p>
    <w:p w14:paraId="56EA2685" w14:textId="77777777" w:rsidR="00F21464" w:rsidRPr="00FA422B" w:rsidRDefault="00F21464" w:rsidP="00AC1D76">
      <w:pPr>
        <w:keepNext/>
        <w:keepLines/>
        <w:jc w:val="both"/>
        <w:rPr>
          <w:rFonts w:cs="Tahoma"/>
          <w:sz w:val="20"/>
          <w:szCs w:val="20"/>
        </w:rPr>
      </w:pPr>
    </w:p>
    <w:p w14:paraId="6FD4A450" w14:textId="77777777" w:rsidR="000A5E3E" w:rsidRPr="00FA422B" w:rsidRDefault="000A5E3E" w:rsidP="00AC1D76">
      <w:pPr>
        <w:keepNext/>
        <w:keepLines/>
        <w:jc w:val="both"/>
        <w:rPr>
          <w:rFonts w:cs="Tahoma"/>
          <w:sz w:val="20"/>
          <w:szCs w:val="20"/>
        </w:rPr>
      </w:pPr>
    </w:p>
    <w:p w14:paraId="4BB095C3" w14:textId="77777777" w:rsidR="0069704B" w:rsidRPr="00FA422B" w:rsidRDefault="00F21464" w:rsidP="00AC1D76">
      <w:pPr>
        <w:keepNext/>
        <w:keepLines/>
        <w:tabs>
          <w:tab w:val="left" w:pos="6525"/>
        </w:tabs>
        <w:spacing w:line="276" w:lineRule="auto"/>
        <w:jc w:val="both"/>
        <w:rPr>
          <w:rFonts w:cs="Tahoma"/>
          <w:b/>
          <w:i/>
          <w:sz w:val="16"/>
        </w:rPr>
      </w:pPr>
      <w:r w:rsidRPr="00FA422B">
        <w:rPr>
          <w:rFonts w:cs="Tahoma"/>
          <w:b/>
          <w:i/>
          <w:sz w:val="16"/>
        </w:rPr>
        <w:t xml:space="preserve">Navodilo: </w:t>
      </w:r>
    </w:p>
    <w:p w14:paraId="506E27B1" w14:textId="77777777" w:rsidR="00557EE9" w:rsidRPr="00FA422B" w:rsidRDefault="00F21464" w:rsidP="00AC1D76">
      <w:pPr>
        <w:keepNext/>
        <w:keepLines/>
        <w:tabs>
          <w:tab w:val="left" w:pos="6525"/>
        </w:tabs>
        <w:spacing w:line="276" w:lineRule="auto"/>
        <w:jc w:val="both"/>
        <w:rPr>
          <w:rFonts w:cs="Tahoma"/>
          <w:b/>
          <w:i/>
          <w:sz w:val="16"/>
          <w:u w:val="single"/>
        </w:rPr>
      </w:pPr>
      <w:r w:rsidRPr="00FA422B">
        <w:rPr>
          <w:rFonts w:cs="Tahoma"/>
          <w:i/>
          <w:sz w:val="16"/>
        </w:rPr>
        <w:t xml:space="preserve">Ponudnik </w:t>
      </w:r>
      <w:r w:rsidRPr="00FA422B">
        <w:rPr>
          <w:rFonts w:cs="Tahoma"/>
          <w:i/>
          <w:sz w:val="16"/>
          <w:u w:val="single"/>
        </w:rPr>
        <w:t>mora</w:t>
      </w:r>
      <w:r w:rsidR="00FE0C46" w:rsidRPr="00FA422B">
        <w:rPr>
          <w:rFonts w:cs="Tahoma"/>
          <w:i/>
          <w:sz w:val="16"/>
          <w:u w:val="single"/>
        </w:rPr>
        <w:t xml:space="preserve"> P</w:t>
      </w:r>
      <w:r w:rsidRPr="00FA422B">
        <w:rPr>
          <w:rFonts w:cs="Tahoma"/>
          <w:i/>
          <w:sz w:val="16"/>
          <w:u w:val="single"/>
        </w:rPr>
        <w:t>rilogo</w:t>
      </w:r>
      <w:r w:rsidR="00FE0C46" w:rsidRPr="00FA422B">
        <w:rPr>
          <w:rFonts w:cs="Tahoma"/>
          <w:i/>
          <w:sz w:val="16"/>
          <w:u w:val="single"/>
        </w:rPr>
        <w:t xml:space="preserve"> 2</w:t>
      </w:r>
      <w:r w:rsidRPr="00FA422B">
        <w:rPr>
          <w:rFonts w:cs="Tahoma"/>
          <w:i/>
          <w:sz w:val="16"/>
          <w:u w:val="single"/>
        </w:rPr>
        <w:t xml:space="preserve"> </w:t>
      </w:r>
      <w:r w:rsidRPr="00FA422B">
        <w:rPr>
          <w:rFonts w:cs="Tahoma"/>
          <w:i/>
          <w:sz w:val="16"/>
        </w:rPr>
        <w:t>v .</w:t>
      </w:r>
      <w:proofErr w:type="spellStart"/>
      <w:r w:rsidRPr="00FA422B">
        <w:rPr>
          <w:rFonts w:cs="Tahoma"/>
          <w:i/>
          <w:sz w:val="16"/>
        </w:rPr>
        <w:t>pdf</w:t>
      </w:r>
      <w:proofErr w:type="spellEnd"/>
      <w:r w:rsidRPr="00FA422B">
        <w:rPr>
          <w:rFonts w:cs="Tahoma"/>
          <w:i/>
          <w:sz w:val="16"/>
        </w:rPr>
        <w:t xml:space="preserve"> obliki</w:t>
      </w:r>
      <w:r w:rsidR="007A4ECF" w:rsidRPr="00FA422B">
        <w:rPr>
          <w:rFonts w:cs="Tahoma"/>
          <w:i/>
          <w:sz w:val="16"/>
        </w:rPr>
        <w:t xml:space="preserve">/formatu </w:t>
      </w:r>
      <w:r w:rsidRPr="00FA422B">
        <w:rPr>
          <w:rFonts w:cs="Tahoma"/>
          <w:i/>
          <w:sz w:val="16"/>
        </w:rPr>
        <w:t xml:space="preserve">v okviru </w:t>
      </w:r>
      <w:r w:rsidRPr="00FA422B">
        <w:rPr>
          <w:rFonts w:cs="Tahoma"/>
          <w:i/>
          <w:sz w:val="16"/>
          <w:u w:val="single"/>
        </w:rPr>
        <w:t xml:space="preserve">sistema e-JN </w:t>
      </w:r>
      <w:r w:rsidR="000C3D5D" w:rsidRPr="00FA422B">
        <w:rPr>
          <w:rFonts w:cs="Tahoma"/>
          <w:i/>
          <w:sz w:val="16"/>
          <w:u w:val="single"/>
        </w:rPr>
        <w:t xml:space="preserve">naložiti </w:t>
      </w:r>
      <w:r w:rsidR="000C3D5D" w:rsidRPr="00FA422B">
        <w:rPr>
          <w:rFonts w:cs="Tahoma"/>
          <w:b/>
          <w:i/>
          <w:sz w:val="16"/>
          <w:u w:val="single"/>
        </w:rPr>
        <w:t xml:space="preserve">v </w:t>
      </w:r>
      <w:r w:rsidR="0069704B" w:rsidRPr="00FA422B">
        <w:rPr>
          <w:rFonts w:cs="Tahoma"/>
          <w:b/>
          <w:i/>
          <w:sz w:val="16"/>
          <w:u w:val="single"/>
        </w:rPr>
        <w:t>razdelek »Skupna ponudbena vrednost«, del »Predračun in v  razdelek »DOKUMENTI«, del »Ostale priloge«</w:t>
      </w:r>
      <w:r w:rsidR="00557EE9" w:rsidRPr="00FA422B">
        <w:rPr>
          <w:rFonts w:cs="Tahoma"/>
          <w:b/>
          <w:i/>
          <w:sz w:val="20"/>
          <w:szCs w:val="20"/>
        </w:rPr>
        <w:br w:type="page"/>
      </w: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329"/>
      </w:tblGrid>
      <w:tr w:rsidR="007F51A5" w:rsidRPr="00FA422B" w14:paraId="4FAFC40F" w14:textId="77777777" w:rsidTr="0030102F">
        <w:tc>
          <w:tcPr>
            <w:tcW w:w="599" w:type="dxa"/>
            <w:tcBorders>
              <w:right w:val="nil"/>
            </w:tcBorders>
          </w:tcPr>
          <w:p w14:paraId="2CF58094" w14:textId="77777777" w:rsidR="007F51A5" w:rsidRPr="00FA422B" w:rsidRDefault="007F51A5" w:rsidP="00AC1D76">
            <w:pPr>
              <w:keepNext/>
              <w:keepLines/>
              <w:jc w:val="both"/>
              <w:rPr>
                <w:rFonts w:cs="Tahoma"/>
                <w:sz w:val="20"/>
                <w:szCs w:val="20"/>
              </w:rPr>
            </w:pPr>
            <w:r w:rsidRPr="00FA422B">
              <w:rPr>
                <w:rFonts w:cs="Tahoma"/>
                <w:sz w:val="20"/>
                <w:szCs w:val="20"/>
              </w:rPr>
              <w:lastRenderedPageBreak/>
              <w:br w:type="page"/>
            </w:r>
          </w:p>
        </w:tc>
        <w:tc>
          <w:tcPr>
            <w:tcW w:w="7653" w:type="dxa"/>
            <w:tcBorders>
              <w:left w:val="nil"/>
            </w:tcBorders>
          </w:tcPr>
          <w:p w14:paraId="615267FC" w14:textId="77777777" w:rsidR="007F51A5" w:rsidRPr="00FA422B" w:rsidRDefault="007F51A5" w:rsidP="00AC1D76">
            <w:pPr>
              <w:keepNext/>
              <w:keepLines/>
              <w:jc w:val="both"/>
              <w:rPr>
                <w:rFonts w:cs="Tahoma"/>
                <w:sz w:val="20"/>
                <w:szCs w:val="20"/>
              </w:rPr>
            </w:pPr>
            <w:r w:rsidRPr="00FA422B">
              <w:rPr>
                <w:rFonts w:cs="Tahoma"/>
                <w:sz w:val="20"/>
                <w:szCs w:val="20"/>
              </w:rPr>
              <w:t>PRILOGE K PONUDBI</w:t>
            </w:r>
          </w:p>
        </w:tc>
        <w:tc>
          <w:tcPr>
            <w:tcW w:w="912" w:type="dxa"/>
            <w:tcBorders>
              <w:right w:val="nil"/>
            </w:tcBorders>
          </w:tcPr>
          <w:p w14:paraId="316C0D8F" w14:textId="77777777" w:rsidR="007F51A5" w:rsidRPr="00FA422B" w:rsidRDefault="007F51A5" w:rsidP="00AC1D76">
            <w:pPr>
              <w:keepNext/>
              <w:keepLines/>
              <w:jc w:val="both"/>
              <w:rPr>
                <w:rFonts w:cs="Tahoma"/>
                <w:b/>
                <w:sz w:val="20"/>
                <w:szCs w:val="20"/>
              </w:rPr>
            </w:pPr>
            <w:r w:rsidRPr="00FA422B">
              <w:rPr>
                <w:rFonts w:cs="Tahoma"/>
                <w:b/>
                <w:i/>
                <w:sz w:val="20"/>
                <w:szCs w:val="20"/>
              </w:rPr>
              <w:t xml:space="preserve"> </w:t>
            </w:r>
          </w:p>
        </w:tc>
        <w:tc>
          <w:tcPr>
            <w:tcW w:w="329" w:type="dxa"/>
            <w:tcBorders>
              <w:left w:val="nil"/>
            </w:tcBorders>
          </w:tcPr>
          <w:p w14:paraId="1950E6B7" w14:textId="77777777" w:rsidR="007F51A5" w:rsidRPr="00FA422B" w:rsidRDefault="007F51A5" w:rsidP="00AC1D76">
            <w:pPr>
              <w:keepNext/>
              <w:keepLines/>
              <w:jc w:val="both"/>
              <w:rPr>
                <w:rFonts w:cs="Tahoma"/>
                <w:b/>
                <w:i/>
                <w:sz w:val="20"/>
                <w:szCs w:val="20"/>
              </w:rPr>
            </w:pPr>
          </w:p>
        </w:tc>
      </w:tr>
    </w:tbl>
    <w:p w14:paraId="25015B87" w14:textId="77777777" w:rsidR="007F51A5" w:rsidRPr="00FA422B" w:rsidRDefault="007F51A5" w:rsidP="00AC1D76">
      <w:pPr>
        <w:keepNext/>
        <w:keepLines/>
        <w:rPr>
          <w:rFonts w:ascii="Times New Roman" w:hAnsi="Times New Roman"/>
          <w:sz w:val="20"/>
          <w:szCs w:val="20"/>
        </w:rPr>
      </w:pPr>
    </w:p>
    <w:p w14:paraId="402108FC" w14:textId="77777777" w:rsidR="007F51A5" w:rsidRPr="00FA422B" w:rsidRDefault="007F51A5" w:rsidP="00AC1D76">
      <w:pPr>
        <w:keepNext/>
        <w:keepLines/>
        <w:rPr>
          <w:rFonts w:ascii="Times New Roman" w:hAnsi="Times New Roman"/>
          <w:sz w:val="20"/>
          <w:szCs w:val="20"/>
        </w:rPr>
      </w:pPr>
    </w:p>
    <w:p w14:paraId="4E627533" w14:textId="77777777" w:rsidR="007F51A5" w:rsidRPr="00FA422B" w:rsidRDefault="007F51A5" w:rsidP="00AC1D76">
      <w:pPr>
        <w:keepNext/>
        <w:keepLines/>
        <w:spacing w:after="120"/>
        <w:jc w:val="both"/>
        <w:rPr>
          <w:rFonts w:cs="Tahoma"/>
          <w:i/>
          <w:sz w:val="18"/>
          <w:szCs w:val="18"/>
        </w:rPr>
      </w:pPr>
      <w:r w:rsidRPr="00FA422B">
        <w:rPr>
          <w:rFonts w:cs="Tahoma"/>
          <w:i/>
          <w:sz w:val="18"/>
          <w:szCs w:val="18"/>
        </w:rPr>
        <w:t xml:space="preserve">Ponudnik mora k </w:t>
      </w:r>
      <w:r w:rsidR="002C2FAC" w:rsidRPr="00FA422B">
        <w:rPr>
          <w:rFonts w:cs="Tahoma"/>
          <w:i/>
          <w:sz w:val="18"/>
          <w:szCs w:val="18"/>
        </w:rPr>
        <w:t>P</w:t>
      </w:r>
      <w:r w:rsidRPr="00FA422B">
        <w:rPr>
          <w:rFonts w:cs="Tahoma"/>
          <w:i/>
          <w:sz w:val="18"/>
          <w:szCs w:val="18"/>
        </w:rPr>
        <w:t>rilogi 2 (PONUDBA) priložiti:</w:t>
      </w:r>
    </w:p>
    <w:p w14:paraId="32371492" w14:textId="77777777" w:rsidR="007F51A5" w:rsidRPr="00FA422B" w:rsidRDefault="007F51A5" w:rsidP="00AC1D76">
      <w:pPr>
        <w:keepNext/>
        <w:keepLines/>
        <w:numPr>
          <w:ilvl w:val="0"/>
          <w:numId w:val="33"/>
        </w:numPr>
        <w:jc w:val="both"/>
        <w:rPr>
          <w:rFonts w:cs="Tahoma"/>
          <w:i/>
          <w:sz w:val="18"/>
          <w:szCs w:val="18"/>
        </w:rPr>
      </w:pPr>
      <w:r w:rsidRPr="00FA422B">
        <w:rPr>
          <w:rFonts w:cs="Tahoma"/>
          <w:i/>
          <w:sz w:val="18"/>
          <w:szCs w:val="18"/>
        </w:rPr>
        <w:t>veljaven pridobljen certifikat družini prijazno podjetje ali enakovreden certifikat (v kolikor je pridobljen),</w:t>
      </w:r>
    </w:p>
    <w:p w14:paraId="061D063A" w14:textId="77777777" w:rsidR="007F51A5" w:rsidRPr="00FA422B" w:rsidRDefault="007F51A5" w:rsidP="00AC1D76">
      <w:pPr>
        <w:keepNext/>
        <w:keepLines/>
        <w:numPr>
          <w:ilvl w:val="0"/>
          <w:numId w:val="33"/>
        </w:numPr>
        <w:jc w:val="both"/>
        <w:rPr>
          <w:rFonts w:cs="Tahoma"/>
          <w:i/>
          <w:sz w:val="18"/>
          <w:szCs w:val="18"/>
        </w:rPr>
      </w:pPr>
      <w:r w:rsidRPr="00FA422B">
        <w:rPr>
          <w:rFonts w:cs="Tahoma"/>
          <w:i/>
          <w:sz w:val="18"/>
          <w:szCs w:val="18"/>
        </w:rPr>
        <w:t>seznam vozil in voznikov,</w:t>
      </w:r>
    </w:p>
    <w:p w14:paraId="228482BD" w14:textId="77777777" w:rsidR="007F51A5" w:rsidRPr="00FA422B" w:rsidRDefault="007F51A5" w:rsidP="00AC1D76">
      <w:pPr>
        <w:keepNext/>
        <w:keepLines/>
        <w:numPr>
          <w:ilvl w:val="0"/>
          <w:numId w:val="33"/>
        </w:numPr>
        <w:jc w:val="both"/>
        <w:rPr>
          <w:rFonts w:cs="Tahoma"/>
          <w:i/>
          <w:sz w:val="18"/>
          <w:szCs w:val="18"/>
        </w:rPr>
      </w:pPr>
      <w:r w:rsidRPr="00FA422B">
        <w:rPr>
          <w:rFonts w:cs="Tahoma"/>
          <w:i/>
          <w:sz w:val="18"/>
          <w:szCs w:val="18"/>
        </w:rPr>
        <w:t>licenco za opravljanje avtobusnih prevozov v notranjem prevozu potnikov v cestnem prometu,</w:t>
      </w:r>
    </w:p>
    <w:p w14:paraId="509851D1" w14:textId="77777777" w:rsidR="007F51A5" w:rsidRPr="00FA422B" w:rsidRDefault="007F51A5" w:rsidP="00AC1D76">
      <w:pPr>
        <w:keepNext/>
        <w:keepLines/>
        <w:numPr>
          <w:ilvl w:val="0"/>
          <w:numId w:val="33"/>
        </w:numPr>
        <w:jc w:val="both"/>
        <w:rPr>
          <w:rFonts w:cs="Tahoma"/>
          <w:i/>
          <w:sz w:val="18"/>
          <w:szCs w:val="18"/>
        </w:rPr>
      </w:pPr>
      <w:r w:rsidRPr="00FA422B">
        <w:rPr>
          <w:rFonts w:cs="Tahoma"/>
          <w:i/>
          <w:sz w:val="18"/>
          <w:szCs w:val="18"/>
        </w:rPr>
        <w:t>licenco za vsako ponujeno vozilo iz posamezne vrste vozil.</w:t>
      </w:r>
    </w:p>
    <w:p w14:paraId="7E87B1DD" w14:textId="77777777" w:rsidR="007F51A5" w:rsidRPr="00FA422B" w:rsidRDefault="007F51A5" w:rsidP="00AC1D76">
      <w:pPr>
        <w:keepNext/>
        <w:keepLines/>
        <w:jc w:val="both"/>
        <w:rPr>
          <w:rFonts w:cs="Tahoma"/>
          <w:i/>
          <w:sz w:val="18"/>
          <w:szCs w:val="18"/>
        </w:rPr>
      </w:pPr>
    </w:p>
    <w:p w14:paraId="36BF5D8D" w14:textId="77777777" w:rsidR="007F51A5" w:rsidRPr="00FA422B" w:rsidRDefault="007F51A5" w:rsidP="00AC1D76">
      <w:pPr>
        <w:keepNext/>
        <w:keepLines/>
        <w:jc w:val="both"/>
        <w:rPr>
          <w:rFonts w:cs="Tahoma"/>
          <w:i/>
          <w:sz w:val="18"/>
          <w:szCs w:val="18"/>
        </w:rPr>
      </w:pPr>
    </w:p>
    <w:p w14:paraId="6674C436" w14:textId="77777777" w:rsidR="007F51A5" w:rsidRPr="00FA422B" w:rsidRDefault="007F51A5" w:rsidP="00AC1D76">
      <w:pPr>
        <w:keepNext/>
        <w:keepLines/>
        <w:jc w:val="both"/>
        <w:rPr>
          <w:rFonts w:cs="Tahoma"/>
          <w:i/>
          <w:sz w:val="18"/>
          <w:szCs w:val="18"/>
        </w:rPr>
      </w:pPr>
    </w:p>
    <w:p w14:paraId="28982B3A" w14:textId="77777777" w:rsidR="007F51A5" w:rsidRPr="00FA422B" w:rsidRDefault="007F51A5" w:rsidP="00AC1D76">
      <w:pPr>
        <w:keepNext/>
        <w:keepLines/>
        <w:jc w:val="both"/>
        <w:rPr>
          <w:rFonts w:cs="Tahoma"/>
          <w:i/>
          <w:sz w:val="18"/>
          <w:szCs w:val="18"/>
        </w:rPr>
      </w:pPr>
    </w:p>
    <w:p w14:paraId="70BF2137" w14:textId="77777777" w:rsidR="007F51A5" w:rsidRPr="00FA422B" w:rsidRDefault="007F51A5" w:rsidP="00AC1D76">
      <w:pPr>
        <w:keepNext/>
        <w:keepLines/>
        <w:jc w:val="both"/>
        <w:rPr>
          <w:rFonts w:cs="Tahoma"/>
          <w:i/>
          <w:sz w:val="18"/>
          <w:szCs w:val="18"/>
        </w:rPr>
      </w:pPr>
    </w:p>
    <w:p w14:paraId="6F6A3051" w14:textId="77777777" w:rsidR="007F51A5" w:rsidRPr="00FA422B" w:rsidRDefault="007F51A5" w:rsidP="00AC1D76">
      <w:pPr>
        <w:keepNext/>
        <w:keepLines/>
        <w:jc w:val="both"/>
        <w:rPr>
          <w:rFonts w:cs="Tahoma"/>
          <w:i/>
          <w:sz w:val="18"/>
          <w:szCs w:val="18"/>
        </w:rPr>
      </w:pPr>
    </w:p>
    <w:p w14:paraId="57CC7EA6" w14:textId="77777777" w:rsidR="007F51A5" w:rsidRPr="00FA422B" w:rsidRDefault="007F51A5" w:rsidP="00AC1D76">
      <w:pPr>
        <w:keepNext/>
        <w:keepLines/>
        <w:jc w:val="both"/>
        <w:rPr>
          <w:rFonts w:cs="Tahoma"/>
          <w:i/>
          <w:sz w:val="18"/>
          <w:szCs w:val="18"/>
        </w:rPr>
      </w:pPr>
    </w:p>
    <w:p w14:paraId="5B237D72" w14:textId="77777777" w:rsidR="007F51A5" w:rsidRPr="00FA422B" w:rsidRDefault="007F51A5" w:rsidP="00AC1D76">
      <w:pPr>
        <w:keepNext/>
        <w:keepLines/>
        <w:jc w:val="both"/>
        <w:rPr>
          <w:rFonts w:cs="Tahoma"/>
          <w:i/>
          <w:sz w:val="18"/>
          <w:szCs w:val="18"/>
        </w:rPr>
      </w:pPr>
    </w:p>
    <w:p w14:paraId="7B9061C4" w14:textId="77777777" w:rsidR="007F51A5" w:rsidRPr="00FA422B" w:rsidRDefault="007F51A5" w:rsidP="00AC1D76">
      <w:pPr>
        <w:keepNext/>
        <w:keepLines/>
        <w:jc w:val="both"/>
        <w:rPr>
          <w:rFonts w:cs="Tahoma"/>
          <w:i/>
          <w:sz w:val="18"/>
          <w:szCs w:val="18"/>
        </w:rPr>
      </w:pPr>
    </w:p>
    <w:p w14:paraId="6D0396DC" w14:textId="77777777" w:rsidR="007F51A5" w:rsidRPr="00FA422B" w:rsidRDefault="007F51A5" w:rsidP="00AC1D76">
      <w:pPr>
        <w:keepNext/>
        <w:keepLines/>
        <w:jc w:val="both"/>
        <w:rPr>
          <w:rFonts w:cs="Tahoma"/>
          <w:i/>
          <w:sz w:val="18"/>
          <w:szCs w:val="18"/>
        </w:rPr>
      </w:pPr>
    </w:p>
    <w:p w14:paraId="3DBF5D19" w14:textId="77777777" w:rsidR="007F51A5" w:rsidRPr="00FA422B" w:rsidRDefault="007F51A5" w:rsidP="00AC1D76">
      <w:pPr>
        <w:keepNext/>
        <w:keepLines/>
        <w:jc w:val="both"/>
        <w:rPr>
          <w:rFonts w:cs="Tahoma"/>
          <w:i/>
          <w:sz w:val="18"/>
          <w:szCs w:val="18"/>
        </w:rPr>
      </w:pPr>
    </w:p>
    <w:p w14:paraId="71636690" w14:textId="77777777" w:rsidR="007F51A5" w:rsidRPr="00FA422B" w:rsidRDefault="007F51A5" w:rsidP="00AC1D76">
      <w:pPr>
        <w:keepNext/>
        <w:keepLines/>
        <w:jc w:val="both"/>
        <w:rPr>
          <w:rFonts w:cs="Tahoma"/>
          <w:i/>
          <w:sz w:val="18"/>
          <w:szCs w:val="18"/>
        </w:rPr>
      </w:pPr>
    </w:p>
    <w:p w14:paraId="0D62A464" w14:textId="77777777" w:rsidR="007F51A5" w:rsidRPr="00FA422B" w:rsidRDefault="007F51A5" w:rsidP="00AC1D76">
      <w:pPr>
        <w:keepNext/>
        <w:keepLines/>
        <w:jc w:val="both"/>
        <w:rPr>
          <w:rFonts w:cs="Tahoma"/>
          <w:i/>
          <w:sz w:val="18"/>
          <w:szCs w:val="18"/>
        </w:rPr>
      </w:pPr>
    </w:p>
    <w:p w14:paraId="1C495065" w14:textId="77777777" w:rsidR="007F51A5" w:rsidRPr="00FA422B" w:rsidRDefault="007F51A5" w:rsidP="00AC1D76">
      <w:pPr>
        <w:keepNext/>
        <w:keepLines/>
        <w:jc w:val="both"/>
        <w:rPr>
          <w:rFonts w:cs="Tahoma"/>
          <w:i/>
          <w:sz w:val="18"/>
          <w:szCs w:val="18"/>
        </w:rPr>
      </w:pPr>
    </w:p>
    <w:p w14:paraId="439DF1C8" w14:textId="77777777" w:rsidR="007F51A5" w:rsidRPr="00FA422B" w:rsidRDefault="007F51A5" w:rsidP="00AC1D76">
      <w:pPr>
        <w:keepNext/>
        <w:keepLines/>
        <w:jc w:val="both"/>
        <w:rPr>
          <w:rFonts w:cs="Tahoma"/>
          <w:i/>
          <w:sz w:val="18"/>
          <w:szCs w:val="18"/>
        </w:rPr>
      </w:pPr>
    </w:p>
    <w:p w14:paraId="1D515D40" w14:textId="77777777" w:rsidR="007F51A5" w:rsidRPr="00FA422B" w:rsidRDefault="007F51A5" w:rsidP="00AC1D76">
      <w:pPr>
        <w:keepNext/>
        <w:keepLines/>
        <w:jc w:val="both"/>
        <w:rPr>
          <w:rFonts w:cs="Tahoma"/>
          <w:i/>
          <w:sz w:val="18"/>
          <w:szCs w:val="18"/>
        </w:rPr>
      </w:pPr>
    </w:p>
    <w:p w14:paraId="557320B0" w14:textId="77777777" w:rsidR="007F51A5" w:rsidRPr="00FA422B" w:rsidRDefault="007F51A5" w:rsidP="00AC1D76">
      <w:pPr>
        <w:keepNext/>
        <w:keepLines/>
        <w:jc w:val="both"/>
        <w:rPr>
          <w:rFonts w:cs="Tahoma"/>
          <w:i/>
          <w:sz w:val="18"/>
          <w:szCs w:val="18"/>
        </w:rPr>
      </w:pPr>
    </w:p>
    <w:p w14:paraId="3CB9E1DF" w14:textId="77777777" w:rsidR="007F51A5" w:rsidRPr="00FA422B" w:rsidRDefault="007F51A5" w:rsidP="00AC1D76">
      <w:pPr>
        <w:keepNext/>
        <w:keepLines/>
        <w:jc w:val="both"/>
        <w:rPr>
          <w:rFonts w:cs="Tahoma"/>
          <w:i/>
          <w:sz w:val="18"/>
          <w:szCs w:val="18"/>
        </w:rPr>
      </w:pPr>
    </w:p>
    <w:p w14:paraId="421AEAFF" w14:textId="77777777" w:rsidR="007F51A5" w:rsidRPr="00FA422B" w:rsidRDefault="007F51A5" w:rsidP="00AC1D76">
      <w:pPr>
        <w:keepNext/>
        <w:keepLines/>
        <w:jc w:val="both"/>
        <w:rPr>
          <w:rFonts w:cs="Tahoma"/>
          <w:i/>
          <w:sz w:val="18"/>
          <w:szCs w:val="18"/>
        </w:rPr>
      </w:pPr>
    </w:p>
    <w:p w14:paraId="1DB62150" w14:textId="77777777" w:rsidR="007F51A5" w:rsidRPr="00FA422B" w:rsidRDefault="007F51A5" w:rsidP="00AC1D76">
      <w:pPr>
        <w:keepNext/>
        <w:keepLines/>
        <w:jc w:val="both"/>
        <w:rPr>
          <w:rFonts w:cs="Tahoma"/>
          <w:i/>
          <w:sz w:val="18"/>
          <w:szCs w:val="18"/>
        </w:rPr>
      </w:pPr>
    </w:p>
    <w:p w14:paraId="6F28CA62" w14:textId="77777777" w:rsidR="007F51A5" w:rsidRPr="00FA422B" w:rsidRDefault="007F51A5" w:rsidP="00AC1D76">
      <w:pPr>
        <w:keepNext/>
        <w:keepLines/>
        <w:jc w:val="both"/>
        <w:rPr>
          <w:rFonts w:cs="Tahoma"/>
          <w:i/>
          <w:sz w:val="18"/>
          <w:szCs w:val="18"/>
        </w:rPr>
      </w:pPr>
    </w:p>
    <w:p w14:paraId="0AE90705" w14:textId="77777777" w:rsidR="007F51A5" w:rsidRPr="00FA422B" w:rsidRDefault="007F51A5" w:rsidP="00AC1D76">
      <w:pPr>
        <w:keepNext/>
        <w:keepLines/>
        <w:jc w:val="both"/>
        <w:rPr>
          <w:rFonts w:cs="Tahoma"/>
          <w:i/>
          <w:sz w:val="18"/>
          <w:szCs w:val="18"/>
        </w:rPr>
      </w:pPr>
    </w:p>
    <w:p w14:paraId="28BEF035" w14:textId="77777777" w:rsidR="007F51A5" w:rsidRPr="00FA422B" w:rsidRDefault="007F51A5" w:rsidP="00AC1D76">
      <w:pPr>
        <w:keepNext/>
        <w:keepLines/>
        <w:jc w:val="both"/>
        <w:rPr>
          <w:rFonts w:cs="Tahoma"/>
          <w:i/>
          <w:sz w:val="18"/>
          <w:szCs w:val="18"/>
        </w:rPr>
      </w:pPr>
    </w:p>
    <w:p w14:paraId="4011ED3B" w14:textId="77777777" w:rsidR="007F51A5" w:rsidRPr="00FA422B" w:rsidRDefault="007F51A5" w:rsidP="00AC1D76">
      <w:pPr>
        <w:keepNext/>
        <w:keepLines/>
        <w:jc w:val="both"/>
        <w:rPr>
          <w:rFonts w:cs="Tahoma"/>
          <w:i/>
          <w:sz w:val="18"/>
          <w:szCs w:val="18"/>
        </w:rPr>
      </w:pPr>
    </w:p>
    <w:p w14:paraId="0AC6D152" w14:textId="77777777" w:rsidR="007F51A5" w:rsidRPr="00FA422B" w:rsidRDefault="007F51A5" w:rsidP="00AC1D76">
      <w:pPr>
        <w:keepNext/>
        <w:keepLines/>
        <w:jc w:val="both"/>
        <w:rPr>
          <w:rFonts w:cs="Tahoma"/>
          <w:i/>
          <w:sz w:val="18"/>
          <w:szCs w:val="18"/>
        </w:rPr>
      </w:pPr>
    </w:p>
    <w:p w14:paraId="0858E4F3" w14:textId="77777777" w:rsidR="007F51A5" w:rsidRPr="00FA422B" w:rsidRDefault="007F51A5" w:rsidP="00AC1D76">
      <w:pPr>
        <w:keepNext/>
        <w:keepLines/>
        <w:jc w:val="both"/>
        <w:rPr>
          <w:rFonts w:cs="Tahoma"/>
          <w:i/>
          <w:sz w:val="18"/>
          <w:szCs w:val="18"/>
        </w:rPr>
      </w:pPr>
    </w:p>
    <w:p w14:paraId="5553ED8E" w14:textId="77777777" w:rsidR="007F51A5" w:rsidRPr="00FA422B" w:rsidRDefault="007F51A5" w:rsidP="00AC1D76">
      <w:pPr>
        <w:keepNext/>
        <w:keepLines/>
        <w:jc w:val="both"/>
        <w:rPr>
          <w:rFonts w:cs="Tahoma"/>
          <w:i/>
          <w:sz w:val="18"/>
          <w:szCs w:val="18"/>
        </w:rPr>
      </w:pPr>
    </w:p>
    <w:p w14:paraId="0FCD5208" w14:textId="77777777" w:rsidR="007F51A5" w:rsidRPr="00FA422B" w:rsidRDefault="007F51A5" w:rsidP="00AC1D76">
      <w:pPr>
        <w:keepNext/>
        <w:keepLines/>
        <w:jc w:val="both"/>
        <w:rPr>
          <w:rFonts w:cs="Tahoma"/>
          <w:i/>
          <w:sz w:val="18"/>
          <w:szCs w:val="18"/>
        </w:rPr>
      </w:pPr>
    </w:p>
    <w:p w14:paraId="52D0B088" w14:textId="77777777" w:rsidR="007F51A5" w:rsidRPr="00FA422B" w:rsidRDefault="007F51A5" w:rsidP="00AC1D76">
      <w:pPr>
        <w:keepNext/>
        <w:keepLines/>
        <w:jc w:val="both"/>
        <w:rPr>
          <w:rFonts w:cs="Tahoma"/>
          <w:i/>
          <w:sz w:val="18"/>
          <w:szCs w:val="18"/>
        </w:rPr>
      </w:pPr>
    </w:p>
    <w:p w14:paraId="2B113104" w14:textId="77777777" w:rsidR="007F51A5" w:rsidRPr="00FA422B" w:rsidRDefault="007F51A5" w:rsidP="00AC1D76">
      <w:pPr>
        <w:keepNext/>
        <w:keepLines/>
        <w:jc w:val="both"/>
        <w:rPr>
          <w:rFonts w:cs="Tahoma"/>
          <w:i/>
          <w:sz w:val="18"/>
          <w:szCs w:val="18"/>
        </w:rPr>
      </w:pPr>
    </w:p>
    <w:p w14:paraId="4D92379A" w14:textId="77777777" w:rsidR="007F51A5" w:rsidRPr="00FA422B" w:rsidRDefault="007F51A5" w:rsidP="00AC1D76">
      <w:pPr>
        <w:keepNext/>
        <w:keepLines/>
        <w:jc w:val="both"/>
        <w:rPr>
          <w:rFonts w:cs="Tahoma"/>
          <w:i/>
          <w:sz w:val="18"/>
          <w:szCs w:val="18"/>
        </w:rPr>
      </w:pPr>
    </w:p>
    <w:p w14:paraId="7D6BDDEB" w14:textId="77777777" w:rsidR="007F51A5" w:rsidRPr="00FA422B" w:rsidRDefault="007F51A5" w:rsidP="00AC1D76">
      <w:pPr>
        <w:keepNext/>
        <w:keepLines/>
        <w:jc w:val="both"/>
        <w:rPr>
          <w:rFonts w:cs="Tahoma"/>
          <w:i/>
          <w:sz w:val="18"/>
          <w:szCs w:val="18"/>
        </w:rPr>
      </w:pPr>
    </w:p>
    <w:p w14:paraId="2E2D6B72" w14:textId="77777777" w:rsidR="007F51A5" w:rsidRPr="00FA422B" w:rsidRDefault="007F51A5" w:rsidP="00AC1D76">
      <w:pPr>
        <w:keepNext/>
        <w:keepLines/>
        <w:jc w:val="both"/>
        <w:rPr>
          <w:rFonts w:cs="Tahoma"/>
          <w:i/>
          <w:sz w:val="18"/>
          <w:szCs w:val="18"/>
        </w:rPr>
      </w:pPr>
    </w:p>
    <w:p w14:paraId="1F7FBD9F" w14:textId="77777777" w:rsidR="007F51A5" w:rsidRPr="00FA422B" w:rsidRDefault="007F51A5" w:rsidP="00AC1D76">
      <w:pPr>
        <w:keepNext/>
        <w:keepLines/>
        <w:jc w:val="both"/>
        <w:rPr>
          <w:rFonts w:cs="Tahoma"/>
          <w:i/>
          <w:sz w:val="18"/>
          <w:szCs w:val="18"/>
        </w:rPr>
      </w:pPr>
    </w:p>
    <w:p w14:paraId="029A4200" w14:textId="77777777" w:rsidR="007F51A5" w:rsidRPr="00FA422B" w:rsidRDefault="007F51A5" w:rsidP="00AC1D76">
      <w:pPr>
        <w:keepNext/>
        <w:keepLines/>
        <w:jc w:val="both"/>
        <w:rPr>
          <w:rFonts w:cs="Tahoma"/>
          <w:i/>
          <w:sz w:val="18"/>
          <w:szCs w:val="18"/>
        </w:rPr>
      </w:pPr>
    </w:p>
    <w:p w14:paraId="72E2A72E" w14:textId="77777777" w:rsidR="007F51A5" w:rsidRPr="00FA422B" w:rsidRDefault="007F51A5" w:rsidP="00AC1D76">
      <w:pPr>
        <w:keepNext/>
        <w:keepLines/>
        <w:jc w:val="both"/>
        <w:rPr>
          <w:rFonts w:cs="Tahoma"/>
          <w:i/>
          <w:sz w:val="18"/>
          <w:szCs w:val="18"/>
        </w:rPr>
      </w:pPr>
    </w:p>
    <w:p w14:paraId="7C347DDB" w14:textId="77777777" w:rsidR="007F51A5" w:rsidRPr="00FA422B" w:rsidRDefault="007F51A5" w:rsidP="00AC1D76">
      <w:pPr>
        <w:keepNext/>
        <w:keepLines/>
        <w:jc w:val="both"/>
        <w:rPr>
          <w:rFonts w:cs="Tahoma"/>
          <w:i/>
          <w:sz w:val="18"/>
          <w:szCs w:val="18"/>
        </w:rPr>
      </w:pPr>
    </w:p>
    <w:p w14:paraId="04CD2BEE" w14:textId="77777777" w:rsidR="007F51A5" w:rsidRPr="00FA422B" w:rsidRDefault="007F51A5" w:rsidP="00AC1D76">
      <w:pPr>
        <w:keepNext/>
        <w:keepLines/>
        <w:jc w:val="both"/>
        <w:rPr>
          <w:rFonts w:cs="Tahoma"/>
          <w:i/>
          <w:sz w:val="18"/>
          <w:szCs w:val="18"/>
        </w:rPr>
      </w:pPr>
    </w:p>
    <w:p w14:paraId="4E1AF631" w14:textId="77777777" w:rsidR="007F51A5" w:rsidRPr="00FA422B" w:rsidRDefault="007F51A5" w:rsidP="00AC1D76">
      <w:pPr>
        <w:keepNext/>
        <w:keepLines/>
        <w:jc w:val="both"/>
        <w:rPr>
          <w:rFonts w:cs="Tahoma"/>
          <w:i/>
          <w:sz w:val="18"/>
          <w:szCs w:val="18"/>
        </w:rPr>
      </w:pPr>
    </w:p>
    <w:p w14:paraId="7B63A07F" w14:textId="77777777" w:rsidR="007F51A5" w:rsidRPr="00FA422B" w:rsidRDefault="007F51A5" w:rsidP="00AC1D76">
      <w:pPr>
        <w:keepNext/>
        <w:keepLines/>
        <w:jc w:val="both"/>
        <w:rPr>
          <w:rFonts w:cs="Tahoma"/>
          <w:i/>
          <w:sz w:val="18"/>
          <w:szCs w:val="18"/>
        </w:rPr>
      </w:pPr>
    </w:p>
    <w:p w14:paraId="38111B27" w14:textId="77777777" w:rsidR="007F51A5" w:rsidRPr="00FA422B" w:rsidRDefault="007F51A5" w:rsidP="00AC1D76">
      <w:pPr>
        <w:keepNext/>
        <w:keepLines/>
        <w:jc w:val="both"/>
        <w:rPr>
          <w:rFonts w:cs="Tahoma"/>
          <w:i/>
          <w:sz w:val="18"/>
          <w:szCs w:val="18"/>
        </w:rPr>
      </w:pPr>
    </w:p>
    <w:p w14:paraId="034B7A1E" w14:textId="77777777" w:rsidR="007F51A5" w:rsidRPr="00FA422B" w:rsidRDefault="007F51A5" w:rsidP="00AC1D76">
      <w:pPr>
        <w:keepNext/>
        <w:keepLines/>
        <w:jc w:val="both"/>
        <w:rPr>
          <w:rFonts w:cs="Tahoma"/>
          <w:i/>
          <w:sz w:val="18"/>
          <w:szCs w:val="18"/>
        </w:rPr>
      </w:pPr>
    </w:p>
    <w:p w14:paraId="0198874D" w14:textId="77777777" w:rsidR="007F51A5" w:rsidRPr="00FA422B" w:rsidRDefault="007F51A5" w:rsidP="00AC1D76">
      <w:pPr>
        <w:keepNext/>
        <w:keepLines/>
        <w:jc w:val="both"/>
        <w:rPr>
          <w:rFonts w:cs="Tahoma"/>
          <w:i/>
          <w:sz w:val="18"/>
          <w:szCs w:val="18"/>
        </w:rPr>
      </w:pPr>
    </w:p>
    <w:p w14:paraId="538B4381" w14:textId="77777777" w:rsidR="007F51A5" w:rsidRPr="00FA422B" w:rsidRDefault="007F51A5" w:rsidP="00AC1D76">
      <w:pPr>
        <w:keepNext/>
        <w:keepLines/>
        <w:jc w:val="both"/>
        <w:rPr>
          <w:rFonts w:cs="Tahoma"/>
          <w:i/>
          <w:sz w:val="18"/>
          <w:szCs w:val="18"/>
        </w:rPr>
      </w:pPr>
    </w:p>
    <w:p w14:paraId="20A994FC" w14:textId="77777777" w:rsidR="007F51A5" w:rsidRPr="00FA422B" w:rsidRDefault="007F51A5" w:rsidP="00AC1D76">
      <w:pPr>
        <w:keepNext/>
        <w:keepLines/>
        <w:jc w:val="both"/>
        <w:rPr>
          <w:rFonts w:cs="Tahoma"/>
          <w:i/>
          <w:sz w:val="18"/>
          <w:szCs w:val="18"/>
        </w:rPr>
      </w:pPr>
    </w:p>
    <w:p w14:paraId="24C54836" w14:textId="77777777" w:rsidR="007F51A5" w:rsidRPr="00FA422B" w:rsidRDefault="007F51A5" w:rsidP="00AC1D76">
      <w:pPr>
        <w:keepNext/>
        <w:keepLines/>
        <w:jc w:val="both"/>
        <w:rPr>
          <w:rFonts w:cs="Tahoma"/>
          <w:i/>
          <w:sz w:val="18"/>
          <w:szCs w:val="18"/>
        </w:rPr>
      </w:pPr>
    </w:p>
    <w:p w14:paraId="3F701017" w14:textId="77777777" w:rsidR="007F51A5" w:rsidRPr="00FA422B" w:rsidRDefault="007F51A5" w:rsidP="00AC1D76">
      <w:pPr>
        <w:keepNext/>
        <w:keepLines/>
        <w:jc w:val="both"/>
        <w:rPr>
          <w:rFonts w:cs="Tahoma"/>
          <w:i/>
          <w:sz w:val="18"/>
          <w:szCs w:val="18"/>
        </w:rPr>
      </w:pPr>
    </w:p>
    <w:p w14:paraId="49261F57" w14:textId="77777777" w:rsidR="007F51A5" w:rsidRPr="00FA422B" w:rsidRDefault="007F51A5" w:rsidP="00AC1D76">
      <w:pPr>
        <w:keepNext/>
        <w:keepLines/>
        <w:jc w:val="both"/>
        <w:rPr>
          <w:rFonts w:cs="Tahoma"/>
          <w:i/>
          <w:sz w:val="18"/>
          <w:szCs w:val="18"/>
        </w:rPr>
      </w:pPr>
    </w:p>
    <w:p w14:paraId="568D3667" w14:textId="77777777" w:rsidR="007F51A5" w:rsidRPr="00FA422B" w:rsidRDefault="007F51A5" w:rsidP="00AC1D76">
      <w:pPr>
        <w:keepNext/>
        <w:keepLines/>
        <w:jc w:val="both"/>
        <w:rPr>
          <w:rFonts w:cs="Tahoma"/>
          <w:i/>
          <w:sz w:val="18"/>
          <w:szCs w:val="18"/>
        </w:rPr>
      </w:pPr>
    </w:p>
    <w:p w14:paraId="026CF98B" w14:textId="77777777" w:rsidR="007F51A5" w:rsidRPr="00FA422B" w:rsidRDefault="007F51A5" w:rsidP="00AC1D76">
      <w:pPr>
        <w:keepNext/>
        <w:keepLines/>
        <w:jc w:val="both"/>
        <w:rPr>
          <w:rFonts w:cs="Tahoma"/>
          <w:i/>
          <w:sz w:val="18"/>
          <w:szCs w:val="18"/>
        </w:rPr>
      </w:pPr>
    </w:p>
    <w:p w14:paraId="29AE0118" w14:textId="77777777" w:rsidR="007F51A5" w:rsidRPr="00FA422B" w:rsidRDefault="007F51A5" w:rsidP="00AC1D76">
      <w:pPr>
        <w:keepNext/>
        <w:keepLines/>
        <w:jc w:val="both"/>
        <w:rPr>
          <w:rFonts w:cs="Tahoma"/>
          <w:i/>
          <w:sz w:val="18"/>
          <w:szCs w:val="18"/>
        </w:rPr>
      </w:pPr>
    </w:p>
    <w:p w14:paraId="136CC705" w14:textId="77777777" w:rsidR="007F51A5" w:rsidRPr="00FA422B" w:rsidRDefault="007F51A5" w:rsidP="00AC1D76">
      <w:pPr>
        <w:keepNext/>
        <w:keepLines/>
        <w:jc w:val="both"/>
        <w:rPr>
          <w:rFonts w:cs="Tahoma"/>
          <w:i/>
          <w:sz w:val="18"/>
          <w:szCs w:val="18"/>
        </w:rPr>
      </w:pPr>
    </w:p>
    <w:p w14:paraId="4F1BD85E" w14:textId="77777777" w:rsidR="007F51A5" w:rsidRPr="00FA422B" w:rsidRDefault="007F51A5" w:rsidP="00AC1D76">
      <w:pPr>
        <w:keepNext/>
        <w:keepLines/>
        <w:jc w:val="both"/>
        <w:rPr>
          <w:rFonts w:cs="Tahoma"/>
          <w:i/>
          <w:sz w:val="18"/>
          <w:szCs w:val="18"/>
        </w:rPr>
      </w:pPr>
    </w:p>
    <w:p w14:paraId="7A4867E9" w14:textId="77777777" w:rsidR="007F51A5" w:rsidRPr="00FA422B" w:rsidRDefault="007F51A5" w:rsidP="00AC1D76">
      <w:pPr>
        <w:keepNext/>
        <w:keepLines/>
        <w:jc w:val="both"/>
        <w:rPr>
          <w:rFonts w:cs="Tahoma"/>
          <w:i/>
          <w:sz w:val="18"/>
          <w:szCs w:val="18"/>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7F51A5" w:rsidRPr="00FA422B" w14:paraId="649E1386" w14:textId="77777777" w:rsidTr="0030102F">
        <w:tc>
          <w:tcPr>
            <w:tcW w:w="599" w:type="dxa"/>
            <w:tcBorders>
              <w:top w:val="single" w:sz="4" w:space="0" w:color="auto"/>
              <w:bottom w:val="single" w:sz="4" w:space="0" w:color="auto"/>
              <w:right w:val="nil"/>
            </w:tcBorders>
          </w:tcPr>
          <w:p w14:paraId="46C746B6" w14:textId="77777777" w:rsidR="007F51A5" w:rsidRPr="00FA422B" w:rsidRDefault="007F51A5" w:rsidP="00AC1D76">
            <w:pPr>
              <w:keepNext/>
              <w:keepLines/>
              <w:jc w:val="right"/>
              <w:rPr>
                <w:rFonts w:cs="Tahoma"/>
                <w:sz w:val="20"/>
                <w:szCs w:val="20"/>
              </w:rPr>
            </w:pPr>
            <w:r w:rsidRPr="00FA422B">
              <w:rPr>
                <w:rFonts w:ascii="Times New Roman" w:hAnsi="Times New Roman"/>
                <w:sz w:val="20"/>
                <w:szCs w:val="20"/>
              </w:rPr>
              <w:lastRenderedPageBreak/>
              <w:br w:type="page"/>
            </w:r>
            <w:r w:rsidRPr="00FA422B">
              <w:rPr>
                <w:rFonts w:ascii="Times New Roman" w:hAnsi="Times New Roman"/>
                <w:sz w:val="20"/>
                <w:szCs w:val="20"/>
              </w:rPr>
              <w:br w:type="page"/>
            </w:r>
            <w:r w:rsidRPr="00FA422B">
              <w:rPr>
                <w:rFonts w:ascii="Times New Roman" w:hAnsi="Times New Roman"/>
                <w:sz w:val="20"/>
                <w:szCs w:val="20"/>
              </w:rPr>
              <w:br w:type="page"/>
            </w:r>
            <w:r w:rsidRPr="00FA422B">
              <w:rPr>
                <w:rFonts w:cs="Tahoma"/>
                <w:b/>
                <w:sz w:val="20"/>
                <w:szCs w:val="20"/>
              </w:rPr>
              <w:br w:type="page"/>
            </w:r>
          </w:p>
        </w:tc>
        <w:tc>
          <w:tcPr>
            <w:tcW w:w="7653" w:type="dxa"/>
            <w:tcBorders>
              <w:top w:val="single" w:sz="4" w:space="0" w:color="auto"/>
              <w:left w:val="nil"/>
              <w:bottom w:val="single" w:sz="4" w:space="0" w:color="auto"/>
            </w:tcBorders>
          </w:tcPr>
          <w:p w14:paraId="65F091B3" w14:textId="77777777" w:rsidR="007F51A5" w:rsidRPr="00FA422B" w:rsidRDefault="007F51A5" w:rsidP="00AC1D76">
            <w:pPr>
              <w:keepNext/>
              <w:keepLines/>
              <w:jc w:val="both"/>
              <w:rPr>
                <w:rFonts w:cs="Tahoma"/>
                <w:sz w:val="20"/>
                <w:szCs w:val="20"/>
              </w:rPr>
            </w:pPr>
            <w:r w:rsidRPr="00FA422B">
              <w:rPr>
                <w:rFonts w:cs="Tahoma"/>
                <w:sz w:val="20"/>
                <w:szCs w:val="20"/>
              </w:rPr>
              <w:t xml:space="preserve">PRILOGA K PONUDBI - SEZNAM VOZIL IN VOZNIKOV  </w:t>
            </w:r>
          </w:p>
        </w:tc>
        <w:tc>
          <w:tcPr>
            <w:tcW w:w="912" w:type="dxa"/>
            <w:tcBorders>
              <w:top w:val="single" w:sz="4" w:space="0" w:color="auto"/>
              <w:bottom w:val="single" w:sz="4" w:space="0" w:color="auto"/>
              <w:right w:val="nil"/>
            </w:tcBorders>
          </w:tcPr>
          <w:p w14:paraId="59127B35" w14:textId="77777777" w:rsidR="007F51A5" w:rsidRPr="00FA422B" w:rsidRDefault="007F51A5" w:rsidP="00AC1D76">
            <w:pPr>
              <w:keepNext/>
              <w:keepLines/>
              <w:jc w:val="right"/>
              <w:rPr>
                <w:rFonts w:cs="Tahoma"/>
                <w:b/>
                <w:sz w:val="20"/>
                <w:szCs w:val="20"/>
              </w:rPr>
            </w:pPr>
            <w:r w:rsidRPr="00FA422B">
              <w:rPr>
                <w:rFonts w:cs="Tahoma"/>
                <w:b/>
                <w:i/>
                <w:sz w:val="20"/>
                <w:szCs w:val="20"/>
              </w:rPr>
              <w:t xml:space="preserve"> </w:t>
            </w:r>
          </w:p>
        </w:tc>
        <w:tc>
          <w:tcPr>
            <w:tcW w:w="551" w:type="dxa"/>
            <w:tcBorders>
              <w:top w:val="single" w:sz="4" w:space="0" w:color="auto"/>
              <w:left w:val="nil"/>
              <w:bottom w:val="single" w:sz="4" w:space="0" w:color="auto"/>
            </w:tcBorders>
          </w:tcPr>
          <w:p w14:paraId="350D91C5" w14:textId="77777777" w:rsidR="007F51A5" w:rsidRPr="00FA422B" w:rsidRDefault="007F51A5" w:rsidP="00AC1D76">
            <w:pPr>
              <w:keepNext/>
              <w:keepLines/>
              <w:rPr>
                <w:rFonts w:cs="Tahoma"/>
                <w:b/>
                <w:i/>
                <w:sz w:val="20"/>
                <w:szCs w:val="20"/>
              </w:rPr>
            </w:pPr>
          </w:p>
        </w:tc>
      </w:tr>
    </w:tbl>
    <w:p w14:paraId="1F5FD72B" w14:textId="77777777" w:rsidR="007F51A5" w:rsidRPr="00FA422B" w:rsidRDefault="007F51A5" w:rsidP="00AC1D76">
      <w:pPr>
        <w:keepNext/>
        <w:keepLines/>
        <w:jc w:val="both"/>
        <w:rPr>
          <w:rFonts w:cs="Tahoma"/>
          <w:i/>
          <w:sz w:val="18"/>
          <w:szCs w:val="18"/>
        </w:rPr>
      </w:pPr>
    </w:p>
    <w:p w14:paraId="3ACE5E25" w14:textId="77777777" w:rsidR="00666918" w:rsidRPr="00FA422B" w:rsidRDefault="00666918" w:rsidP="00AC1D76">
      <w:pPr>
        <w:keepNext/>
        <w:keepLines/>
        <w:tabs>
          <w:tab w:val="left" w:pos="0"/>
        </w:tabs>
        <w:jc w:val="center"/>
        <w:rPr>
          <w:rFonts w:cs="Tahoma"/>
          <w:b/>
          <w:sz w:val="22"/>
          <w:szCs w:val="20"/>
        </w:rPr>
      </w:pPr>
      <w:r w:rsidRPr="00FA422B">
        <w:rPr>
          <w:rFonts w:cs="Tahoma"/>
          <w:b/>
          <w:sz w:val="22"/>
          <w:szCs w:val="20"/>
        </w:rPr>
        <w:t>Seznam vozil in voznikov, vključno z vozili in vozniki navedenih podizvajalcev in drugih subjektov:</w:t>
      </w:r>
    </w:p>
    <w:p w14:paraId="19FE7CE6" w14:textId="77777777" w:rsidR="00666918" w:rsidRPr="00FA422B" w:rsidRDefault="00666918" w:rsidP="00AC1D76">
      <w:pPr>
        <w:keepNext/>
        <w:keepLines/>
        <w:tabs>
          <w:tab w:val="left" w:pos="0"/>
        </w:tabs>
        <w:jc w:val="center"/>
        <w:rPr>
          <w:rFonts w:cs="Tahoma"/>
          <w:b/>
          <w:sz w:val="22"/>
          <w:szCs w:val="20"/>
        </w:rPr>
      </w:pPr>
    </w:p>
    <w:p w14:paraId="530A33A8" w14:textId="77777777" w:rsidR="00666918" w:rsidRPr="00FA422B" w:rsidRDefault="00666918" w:rsidP="00AC1D76">
      <w:pPr>
        <w:keepNext/>
        <w:keepLines/>
        <w:tabs>
          <w:tab w:val="left" w:pos="0"/>
        </w:tabs>
        <w:jc w:val="center"/>
        <w:rPr>
          <w:rFonts w:cs="Tahoma"/>
          <w:b/>
          <w:sz w:val="22"/>
          <w:szCs w:val="20"/>
        </w:rPr>
      </w:pPr>
      <w:r w:rsidRPr="00FA422B">
        <w:rPr>
          <w:rFonts w:cs="Tahoma"/>
          <w:b/>
          <w:sz w:val="22"/>
          <w:szCs w:val="20"/>
        </w:rPr>
        <w:t>AVTOBUS (min. 50 potniških sedežev); število vozil, ki jih potrebuje naročnik znaša: 5</w:t>
      </w:r>
    </w:p>
    <w:p w14:paraId="496CA566" w14:textId="77777777" w:rsidR="00666918" w:rsidRPr="00FA422B" w:rsidRDefault="00666918" w:rsidP="00AC1D76">
      <w:pPr>
        <w:keepNext/>
        <w:keepLines/>
        <w:tabs>
          <w:tab w:val="left" w:pos="993"/>
        </w:tabs>
        <w:rPr>
          <w:rFonts w:cs="Tahoma"/>
          <w:sz w:val="22"/>
          <w:szCs w:val="20"/>
        </w:rPr>
      </w:pPr>
    </w:p>
    <w:p w14:paraId="68120D13" w14:textId="77777777" w:rsidR="00666918" w:rsidRPr="00FA422B" w:rsidRDefault="00666918" w:rsidP="00AC1D76">
      <w:pPr>
        <w:keepNext/>
        <w:keepLines/>
        <w:tabs>
          <w:tab w:val="left" w:pos="993"/>
        </w:tabs>
        <w:rPr>
          <w:rFonts w:cs="Tahoma"/>
          <w:sz w:val="20"/>
          <w:szCs w:val="20"/>
        </w:rPr>
      </w:pPr>
      <w:r w:rsidRPr="00FA422B">
        <w:rPr>
          <w:rFonts w:cs="Tahoma"/>
          <w:sz w:val="20"/>
          <w:szCs w:val="20"/>
        </w:rPr>
        <w:t>Prevoze bomo izvajali z naslednjimi vozili:</w:t>
      </w:r>
    </w:p>
    <w:p w14:paraId="178C75A2" w14:textId="77777777" w:rsidR="00666918" w:rsidRPr="00FA422B" w:rsidRDefault="00666918" w:rsidP="00AC1D76">
      <w:pPr>
        <w:keepNext/>
        <w:keepLines/>
        <w:tabs>
          <w:tab w:val="left" w:pos="993"/>
        </w:tabs>
        <w:rPr>
          <w:rFonts w:cs="Tahoma"/>
          <w:sz w:val="20"/>
          <w:szCs w:val="20"/>
        </w:rPr>
      </w:pP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1"/>
        <w:gridCol w:w="2981"/>
        <w:gridCol w:w="993"/>
        <w:gridCol w:w="1134"/>
        <w:gridCol w:w="992"/>
        <w:gridCol w:w="1417"/>
        <w:gridCol w:w="1276"/>
      </w:tblGrid>
      <w:tr w:rsidR="00666918" w:rsidRPr="00FA422B" w14:paraId="154745AA" w14:textId="77777777" w:rsidTr="00666918">
        <w:trPr>
          <w:trHeight w:val="728"/>
        </w:trPr>
        <w:tc>
          <w:tcPr>
            <w:tcW w:w="421" w:type="dxa"/>
            <w:vMerge w:val="restart"/>
            <w:tcBorders>
              <w:top w:val="single" w:sz="4" w:space="0" w:color="auto"/>
            </w:tcBorders>
          </w:tcPr>
          <w:p w14:paraId="028998A1" w14:textId="77777777" w:rsidR="00666918" w:rsidRPr="00FA422B" w:rsidRDefault="00666918" w:rsidP="00AC1D76">
            <w:pPr>
              <w:keepNext/>
              <w:keepLines/>
              <w:tabs>
                <w:tab w:val="left" w:pos="993"/>
              </w:tabs>
              <w:rPr>
                <w:rFonts w:cs="Tahoma"/>
                <w:sz w:val="20"/>
                <w:szCs w:val="20"/>
              </w:rPr>
            </w:pPr>
            <w:r w:rsidRPr="00FA422B">
              <w:rPr>
                <w:rFonts w:cs="Tahoma"/>
                <w:sz w:val="20"/>
                <w:szCs w:val="20"/>
              </w:rPr>
              <w:t>Št.</w:t>
            </w:r>
          </w:p>
        </w:tc>
        <w:tc>
          <w:tcPr>
            <w:tcW w:w="2981" w:type="dxa"/>
            <w:vMerge w:val="restart"/>
            <w:tcBorders>
              <w:top w:val="single" w:sz="4" w:space="0" w:color="auto"/>
            </w:tcBorders>
          </w:tcPr>
          <w:p w14:paraId="73B1049E" w14:textId="77777777" w:rsidR="00666918" w:rsidRPr="00FA422B" w:rsidRDefault="00666918" w:rsidP="00AC1D76">
            <w:pPr>
              <w:keepNext/>
              <w:keepLines/>
              <w:tabs>
                <w:tab w:val="left" w:pos="993"/>
              </w:tabs>
              <w:rPr>
                <w:rFonts w:cs="Tahoma"/>
                <w:sz w:val="20"/>
                <w:szCs w:val="20"/>
              </w:rPr>
            </w:pPr>
            <w:r w:rsidRPr="00FA422B">
              <w:rPr>
                <w:rFonts w:cs="Tahoma"/>
                <w:sz w:val="20"/>
                <w:szCs w:val="20"/>
              </w:rPr>
              <w:t>Znamka in tip vozila</w:t>
            </w:r>
          </w:p>
        </w:tc>
        <w:tc>
          <w:tcPr>
            <w:tcW w:w="993" w:type="dxa"/>
            <w:vMerge w:val="restart"/>
            <w:tcBorders>
              <w:top w:val="single" w:sz="4" w:space="0" w:color="auto"/>
            </w:tcBorders>
          </w:tcPr>
          <w:p w14:paraId="690B2114" w14:textId="77777777" w:rsidR="00666918" w:rsidRPr="00FA422B" w:rsidRDefault="00666918" w:rsidP="00AC1D76">
            <w:pPr>
              <w:keepNext/>
              <w:keepLines/>
              <w:tabs>
                <w:tab w:val="left" w:pos="993"/>
              </w:tabs>
              <w:jc w:val="center"/>
              <w:rPr>
                <w:rFonts w:cs="Tahoma"/>
                <w:sz w:val="20"/>
                <w:szCs w:val="20"/>
              </w:rPr>
            </w:pPr>
            <w:r w:rsidRPr="00FA422B">
              <w:rPr>
                <w:rFonts w:cs="Tahoma"/>
                <w:sz w:val="20"/>
                <w:szCs w:val="20"/>
              </w:rPr>
              <w:t>Reg. št. vozila</w:t>
            </w:r>
          </w:p>
        </w:tc>
        <w:tc>
          <w:tcPr>
            <w:tcW w:w="1134" w:type="dxa"/>
            <w:vMerge w:val="restart"/>
            <w:tcBorders>
              <w:top w:val="single" w:sz="4" w:space="0" w:color="auto"/>
            </w:tcBorders>
          </w:tcPr>
          <w:p w14:paraId="6B00DA99" w14:textId="77777777" w:rsidR="00666918" w:rsidRPr="00FA422B" w:rsidRDefault="00666918" w:rsidP="00AC1D76">
            <w:pPr>
              <w:keepNext/>
              <w:keepLines/>
              <w:tabs>
                <w:tab w:val="left" w:pos="993"/>
              </w:tabs>
              <w:jc w:val="center"/>
              <w:rPr>
                <w:rFonts w:cs="Tahoma"/>
                <w:sz w:val="20"/>
                <w:szCs w:val="20"/>
              </w:rPr>
            </w:pPr>
            <w:r w:rsidRPr="00FA422B">
              <w:rPr>
                <w:rFonts w:cs="Tahoma"/>
                <w:sz w:val="20"/>
                <w:szCs w:val="20"/>
              </w:rPr>
              <w:t xml:space="preserve">Kategorija vozila </w:t>
            </w:r>
          </w:p>
        </w:tc>
        <w:tc>
          <w:tcPr>
            <w:tcW w:w="992" w:type="dxa"/>
            <w:vMerge w:val="restart"/>
            <w:tcBorders>
              <w:top w:val="single" w:sz="4" w:space="0" w:color="auto"/>
            </w:tcBorders>
          </w:tcPr>
          <w:p w14:paraId="1ACF13B9" w14:textId="77777777" w:rsidR="00666918" w:rsidRPr="00FA422B" w:rsidRDefault="00666918" w:rsidP="00AC1D76">
            <w:pPr>
              <w:keepNext/>
              <w:keepLines/>
              <w:tabs>
                <w:tab w:val="left" w:pos="993"/>
              </w:tabs>
              <w:jc w:val="center"/>
              <w:rPr>
                <w:rFonts w:cs="Tahoma"/>
                <w:sz w:val="20"/>
                <w:szCs w:val="20"/>
              </w:rPr>
            </w:pPr>
            <w:r w:rsidRPr="00FA422B">
              <w:rPr>
                <w:rFonts w:cs="Tahoma"/>
                <w:sz w:val="20"/>
                <w:szCs w:val="20"/>
              </w:rPr>
              <w:t>Število potniških  sedežev</w:t>
            </w:r>
          </w:p>
        </w:tc>
        <w:tc>
          <w:tcPr>
            <w:tcW w:w="1417" w:type="dxa"/>
            <w:vMerge w:val="restart"/>
            <w:tcBorders>
              <w:top w:val="single" w:sz="4" w:space="0" w:color="auto"/>
            </w:tcBorders>
          </w:tcPr>
          <w:p w14:paraId="153468AA" w14:textId="77777777" w:rsidR="00666918" w:rsidRPr="00FA422B" w:rsidRDefault="00666918" w:rsidP="00AC1D76">
            <w:pPr>
              <w:keepNext/>
              <w:keepLines/>
              <w:tabs>
                <w:tab w:val="left" w:pos="993"/>
              </w:tabs>
              <w:jc w:val="center"/>
              <w:rPr>
                <w:rFonts w:cs="Tahoma"/>
                <w:sz w:val="20"/>
                <w:szCs w:val="20"/>
              </w:rPr>
            </w:pPr>
            <w:r w:rsidRPr="00FA422B">
              <w:rPr>
                <w:rFonts w:cs="Tahoma"/>
                <w:sz w:val="20"/>
                <w:szCs w:val="20"/>
              </w:rPr>
              <w:t>EURO standard motorja (najmanj EURO 5)</w:t>
            </w:r>
          </w:p>
        </w:tc>
        <w:tc>
          <w:tcPr>
            <w:tcW w:w="1276" w:type="dxa"/>
            <w:vMerge w:val="restart"/>
            <w:tcBorders>
              <w:top w:val="single" w:sz="4" w:space="0" w:color="auto"/>
            </w:tcBorders>
          </w:tcPr>
          <w:p w14:paraId="16A00E0A" w14:textId="77777777" w:rsidR="00666918" w:rsidRPr="00FA422B" w:rsidRDefault="00666918" w:rsidP="00AC1D76">
            <w:pPr>
              <w:keepNext/>
              <w:keepLines/>
              <w:tabs>
                <w:tab w:val="left" w:pos="993"/>
              </w:tabs>
              <w:jc w:val="center"/>
              <w:rPr>
                <w:rFonts w:cs="Tahoma"/>
                <w:sz w:val="20"/>
                <w:szCs w:val="20"/>
              </w:rPr>
            </w:pPr>
            <w:r w:rsidRPr="00FA422B">
              <w:rPr>
                <w:rFonts w:cs="Tahoma"/>
                <w:sz w:val="20"/>
                <w:szCs w:val="20"/>
              </w:rPr>
              <w:t>Vrsta goriva oz. pogonskega sredstva</w:t>
            </w:r>
          </w:p>
        </w:tc>
      </w:tr>
      <w:tr w:rsidR="00666918" w:rsidRPr="00FA422B" w14:paraId="74281345" w14:textId="77777777" w:rsidTr="00666918">
        <w:trPr>
          <w:trHeight w:val="460"/>
        </w:trPr>
        <w:tc>
          <w:tcPr>
            <w:tcW w:w="421" w:type="dxa"/>
            <w:vMerge/>
          </w:tcPr>
          <w:p w14:paraId="6A484ECA" w14:textId="77777777" w:rsidR="00666918" w:rsidRPr="00FA422B" w:rsidRDefault="00666918" w:rsidP="00AC1D76">
            <w:pPr>
              <w:keepNext/>
              <w:keepLines/>
              <w:tabs>
                <w:tab w:val="left" w:pos="993"/>
              </w:tabs>
              <w:rPr>
                <w:rFonts w:cs="Tahoma"/>
                <w:sz w:val="20"/>
                <w:szCs w:val="20"/>
              </w:rPr>
            </w:pPr>
          </w:p>
        </w:tc>
        <w:tc>
          <w:tcPr>
            <w:tcW w:w="2981" w:type="dxa"/>
            <w:vMerge/>
          </w:tcPr>
          <w:p w14:paraId="730398E3" w14:textId="77777777" w:rsidR="00666918" w:rsidRPr="00FA422B" w:rsidRDefault="00666918" w:rsidP="00AC1D76">
            <w:pPr>
              <w:keepNext/>
              <w:keepLines/>
              <w:tabs>
                <w:tab w:val="left" w:pos="993"/>
              </w:tabs>
              <w:jc w:val="center"/>
              <w:rPr>
                <w:rFonts w:cs="Tahoma"/>
                <w:sz w:val="20"/>
                <w:szCs w:val="20"/>
              </w:rPr>
            </w:pPr>
          </w:p>
        </w:tc>
        <w:tc>
          <w:tcPr>
            <w:tcW w:w="993" w:type="dxa"/>
            <w:vMerge/>
          </w:tcPr>
          <w:p w14:paraId="6C0D1FD1" w14:textId="77777777" w:rsidR="00666918" w:rsidRPr="00FA422B" w:rsidRDefault="00666918" w:rsidP="00AC1D76">
            <w:pPr>
              <w:keepNext/>
              <w:keepLines/>
              <w:tabs>
                <w:tab w:val="left" w:pos="993"/>
              </w:tabs>
              <w:jc w:val="center"/>
              <w:rPr>
                <w:rFonts w:cs="Tahoma"/>
                <w:sz w:val="20"/>
                <w:szCs w:val="20"/>
              </w:rPr>
            </w:pPr>
          </w:p>
        </w:tc>
        <w:tc>
          <w:tcPr>
            <w:tcW w:w="1134" w:type="dxa"/>
            <w:vMerge/>
          </w:tcPr>
          <w:p w14:paraId="4E8A8FBC" w14:textId="77777777" w:rsidR="00666918" w:rsidRPr="00FA422B" w:rsidRDefault="00666918" w:rsidP="00AC1D76">
            <w:pPr>
              <w:keepNext/>
              <w:keepLines/>
              <w:tabs>
                <w:tab w:val="left" w:pos="993"/>
              </w:tabs>
              <w:jc w:val="center"/>
              <w:rPr>
                <w:rFonts w:cs="Tahoma"/>
                <w:sz w:val="20"/>
                <w:szCs w:val="20"/>
              </w:rPr>
            </w:pPr>
          </w:p>
        </w:tc>
        <w:tc>
          <w:tcPr>
            <w:tcW w:w="992" w:type="dxa"/>
            <w:vMerge/>
          </w:tcPr>
          <w:p w14:paraId="34B8EE0C" w14:textId="77777777" w:rsidR="00666918" w:rsidRPr="00FA422B" w:rsidRDefault="00666918" w:rsidP="00AC1D76">
            <w:pPr>
              <w:keepNext/>
              <w:keepLines/>
              <w:tabs>
                <w:tab w:val="left" w:pos="993"/>
              </w:tabs>
              <w:jc w:val="center"/>
              <w:rPr>
                <w:rFonts w:cs="Tahoma"/>
                <w:sz w:val="20"/>
                <w:szCs w:val="20"/>
              </w:rPr>
            </w:pPr>
          </w:p>
        </w:tc>
        <w:tc>
          <w:tcPr>
            <w:tcW w:w="1417" w:type="dxa"/>
            <w:vMerge/>
          </w:tcPr>
          <w:p w14:paraId="35911887" w14:textId="77777777" w:rsidR="00666918" w:rsidRPr="00FA422B" w:rsidRDefault="00666918" w:rsidP="00AC1D76">
            <w:pPr>
              <w:keepNext/>
              <w:keepLines/>
              <w:tabs>
                <w:tab w:val="left" w:pos="993"/>
              </w:tabs>
              <w:jc w:val="center"/>
              <w:rPr>
                <w:rFonts w:cs="Tahoma"/>
                <w:sz w:val="20"/>
                <w:szCs w:val="20"/>
              </w:rPr>
            </w:pPr>
          </w:p>
        </w:tc>
        <w:tc>
          <w:tcPr>
            <w:tcW w:w="1276" w:type="dxa"/>
            <w:vMerge/>
          </w:tcPr>
          <w:p w14:paraId="1A66C88A" w14:textId="77777777" w:rsidR="00666918" w:rsidRPr="00FA422B" w:rsidRDefault="00666918" w:rsidP="00AC1D76">
            <w:pPr>
              <w:keepNext/>
              <w:keepLines/>
              <w:tabs>
                <w:tab w:val="left" w:pos="993"/>
              </w:tabs>
              <w:jc w:val="center"/>
              <w:rPr>
                <w:rFonts w:cs="Tahoma"/>
                <w:sz w:val="20"/>
                <w:szCs w:val="20"/>
              </w:rPr>
            </w:pPr>
          </w:p>
        </w:tc>
      </w:tr>
      <w:tr w:rsidR="00666918" w:rsidRPr="00FA422B" w14:paraId="4077DB7B" w14:textId="77777777" w:rsidTr="00666918">
        <w:trPr>
          <w:trHeight w:val="416"/>
        </w:trPr>
        <w:tc>
          <w:tcPr>
            <w:tcW w:w="421" w:type="dxa"/>
          </w:tcPr>
          <w:p w14:paraId="407846A9" w14:textId="77777777" w:rsidR="00666918" w:rsidRPr="00FA422B" w:rsidRDefault="00666918" w:rsidP="00AC1D76">
            <w:pPr>
              <w:keepNext/>
              <w:keepLines/>
              <w:tabs>
                <w:tab w:val="left" w:pos="993"/>
              </w:tabs>
              <w:rPr>
                <w:rFonts w:cs="Tahoma"/>
                <w:sz w:val="20"/>
                <w:szCs w:val="20"/>
              </w:rPr>
            </w:pPr>
          </w:p>
        </w:tc>
        <w:tc>
          <w:tcPr>
            <w:tcW w:w="2981" w:type="dxa"/>
          </w:tcPr>
          <w:p w14:paraId="613BA054" w14:textId="77777777" w:rsidR="00666918" w:rsidRPr="00FA422B" w:rsidRDefault="00666918" w:rsidP="00AC1D76">
            <w:pPr>
              <w:keepNext/>
              <w:keepLines/>
              <w:tabs>
                <w:tab w:val="left" w:pos="993"/>
              </w:tabs>
              <w:rPr>
                <w:rFonts w:cs="Tahoma"/>
                <w:sz w:val="20"/>
                <w:szCs w:val="20"/>
              </w:rPr>
            </w:pPr>
          </w:p>
        </w:tc>
        <w:tc>
          <w:tcPr>
            <w:tcW w:w="993" w:type="dxa"/>
          </w:tcPr>
          <w:p w14:paraId="478295AD" w14:textId="77777777" w:rsidR="00666918" w:rsidRPr="00FA422B" w:rsidRDefault="00666918" w:rsidP="00AC1D76">
            <w:pPr>
              <w:keepNext/>
              <w:keepLines/>
              <w:tabs>
                <w:tab w:val="left" w:pos="993"/>
              </w:tabs>
              <w:rPr>
                <w:rFonts w:cs="Tahoma"/>
                <w:sz w:val="20"/>
                <w:szCs w:val="20"/>
              </w:rPr>
            </w:pPr>
          </w:p>
        </w:tc>
        <w:tc>
          <w:tcPr>
            <w:tcW w:w="1134" w:type="dxa"/>
          </w:tcPr>
          <w:p w14:paraId="77B4DB8C" w14:textId="77777777" w:rsidR="00666918" w:rsidRPr="00FA422B" w:rsidRDefault="00666918" w:rsidP="00AC1D76">
            <w:pPr>
              <w:keepNext/>
              <w:keepLines/>
              <w:tabs>
                <w:tab w:val="left" w:pos="993"/>
              </w:tabs>
              <w:rPr>
                <w:rFonts w:cs="Tahoma"/>
                <w:sz w:val="20"/>
                <w:szCs w:val="20"/>
              </w:rPr>
            </w:pPr>
          </w:p>
        </w:tc>
        <w:tc>
          <w:tcPr>
            <w:tcW w:w="992" w:type="dxa"/>
          </w:tcPr>
          <w:p w14:paraId="7057718F" w14:textId="77777777" w:rsidR="00666918" w:rsidRPr="00FA422B" w:rsidRDefault="00666918" w:rsidP="00AC1D76">
            <w:pPr>
              <w:keepNext/>
              <w:keepLines/>
              <w:tabs>
                <w:tab w:val="left" w:pos="993"/>
              </w:tabs>
              <w:rPr>
                <w:rFonts w:cs="Tahoma"/>
                <w:sz w:val="20"/>
                <w:szCs w:val="20"/>
              </w:rPr>
            </w:pPr>
          </w:p>
        </w:tc>
        <w:tc>
          <w:tcPr>
            <w:tcW w:w="1417" w:type="dxa"/>
          </w:tcPr>
          <w:p w14:paraId="65AC63C6" w14:textId="77777777" w:rsidR="00666918" w:rsidRPr="00FA422B" w:rsidRDefault="00666918" w:rsidP="00AC1D76">
            <w:pPr>
              <w:keepNext/>
              <w:keepLines/>
              <w:tabs>
                <w:tab w:val="left" w:pos="993"/>
              </w:tabs>
              <w:rPr>
                <w:rFonts w:cs="Tahoma"/>
                <w:sz w:val="20"/>
                <w:szCs w:val="20"/>
              </w:rPr>
            </w:pPr>
          </w:p>
        </w:tc>
        <w:tc>
          <w:tcPr>
            <w:tcW w:w="1276" w:type="dxa"/>
            <w:vAlign w:val="center"/>
          </w:tcPr>
          <w:p w14:paraId="217C8144" w14:textId="77777777" w:rsidR="00666918" w:rsidRPr="00FA422B" w:rsidRDefault="00666918" w:rsidP="00AC1D76">
            <w:pPr>
              <w:keepNext/>
              <w:keepLines/>
              <w:tabs>
                <w:tab w:val="left" w:pos="993"/>
              </w:tabs>
              <w:jc w:val="center"/>
              <w:rPr>
                <w:rFonts w:cs="Tahoma"/>
                <w:sz w:val="20"/>
                <w:szCs w:val="20"/>
              </w:rPr>
            </w:pPr>
          </w:p>
        </w:tc>
      </w:tr>
      <w:tr w:rsidR="00666918" w:rsidRPr="00FA422B" w14:paraId="26B72565" w14:textId="77777777" w:rsidTr="00666918">
        <w:trPr>
          <w:trHeight w:val="412"/>
        </w:trPr>
        <w:tc>
          <w:tcPr>
            <w:tcW w:w="421" w:type="dxa"/>
          </w:tcPr>
          <w:p w14:paraId="512BC5FD" w14:textId="77777777" w:rsidR="00666918" w:rsidRPr="00FA422B" w:rsidRDefault="00666918" w:rsidP="00AC1D76">
            <w:pPr>
              <w:keepNext/>
              <w:keepLines/>
              <w:tabs>
                <w:tab w:val="left" w:pos="993"/>
              </w:tabs>
              <w:rPr>
                <w:rFonts w:cs="Tahoma"/>
                <w:sz w:val="20"/>
                <w:szCs w:val="20"/>
              </w:rPr>
            </w:pPr>
          </w:p>
        </w:tc>
        <w:tc>
          <w:tcPr>
            <w:tcW w:w="2981" w:type="dxa"/>
          </w:tcPr>
          <w:p w14:paraId="17575F9E" w14:textId="77777777" w:rsidR="00666918" w:rsidRPr="00FA422B" w:rsidRDefault="00666918" w:rsidP="00AC1D76">
            <w:pPr>
              <w:keepNext/>
              <w:keepLines/>
              <w:tabs>
                <w:tab w:val="left" w:pos="993"/>
              </w:tabs>
              <w:rPr>
                <w:rFonts w:cs="Tahoma"/>
                <w:sz w:val="20"/>
                <w:szCs w:val="20"/>
              </w:rPr>
            </w:pPr>
          </w:p>
        </w:tc>
        <w:tc>
          <w:tcPr>
            <w:tcW w:w="993" w:type="dxa"/>
          </w:tcPr>
          <w:p w14:paraId="0DFBE8AC" w14:textId="77777777" w:rsidR="00666918" w:rsidRPr="00FA422B" w:rsidRDefault="00666918" w:rsidP="00AC1D76">
            <w:pPr>
              <w:keepNext/>
              <w:keepLines/>
              <w:tabs>
                <w:tab w:val="left" w:pos="993"/>
              </w:tabs>
              <w:rPr>
                <w:rFonts w:cs="Tahoma"/>
                <w:sz w:val="20"/>
                <w:szCs w:val="20"/>
              </w:rPr>
            </w:pPr>
          </w:p>
        </w:tc>
        <w:tc>
          <w:tcPr>
            <w:tcW w:w="1134" w:type="dxa"/>
          </w:tcPr>
          <w:p w14:paraId="1419D1C6" w14:textId="77777777" w:rsidR="00666918" w:rsidRPr="00FA422B" w:rsidRDefault="00666918" w:rsidP="00AC1D76">
            <w:pPr>
              <w:keepNext/>
              <w:keepLines/>
              <w:tabs>
                <w:tab w:val="left" w:pos="993"/>
              </w:tabs>
              <w:rPr>
                <w:rFonts w:cs="Tahoma"/>
                <w:sz w:val="20"/>
                <w:szCs w:val="20"/>
              </w:rPr>
            </w:pPr>
          </w:p>
        </w:tc>
        <w:tc>
          <w:tcPr>
            <w:tcW w:w="992" w:type="dxa"/>
          </w:tcPr>
          <w:p w14:paraId="3D9150C0" w14:textId="77777777" w:rsidR="00666918" w:rsidRPr="00FA422B" w:rsidRDefault="00666918" w:rsidP="00AC1D76">
            <w:pPr>
              <w:keepNext/>
              <w:keepLines/>
              <w:tabs>
                <w:tab w:val="left" w:pos="993"/>
              </w:tabs>
              <w:rPr>
                <w:rFonts w:cs="Tahoma"/>
                <w:sz w:val="20"/>
                <w:szCs w:val="20"/>
              </w:rPr>
            </w:pPr>
          </w:p>
        </w:tc>
        <w:tc>
          <w:tcPr>
            <w:tcW w:w="1417" w:type="dxa"/>
          </w:tcPr>
          <w:p w14:paraId="0AD3BBF5" w14:textId="77777777" w:rsidR="00666918" w:rsidRPr="00FA422B" w:rsidRDefault="00666918" w:rsidP="00AC1D76">
            <w:pPr>
              <w:keepNext/>
              <w:keepLines/>
              <w:tabs>
                <w:tab w:val="left" w:pos="993"/>
              </w:tabs>
              <w:rPr>
                <w:rFonts w:cs="Tahoma"/>
                <w:sz w:val="20"/>
                <w:szCs w:val="20"/>
              </w:rPr>
            </w:pPr>
          </w:p>
        </w:tc>
        <w:tc>
          <w:tcPr>
            <w:tcW w:w="1276" w:type="dxa"/>
          </w:tcPr>
          <w:p w14:paraId="77DE502F" w14:textId="77777777" w:rsidR="00666918" w:rsidRPr="00FA422B" w:rsidRDefault="00666918" w:rsidP="00AC1D76">
            <w:pPr>
              <w:keepNext/>
              <w:keepLines/>
              <w:tabs>
                <w:tab w:val="left" w:pos="993"/>
              </w:tabs>
              <w:jc w:val="center"/>
              <w:rPr>
                <w:rFonts w:cs="Tahoma"/>
                <w:sz w:val="20"/>
                <w:szCs w:val="20"/>
              </w:rPr>
            </w:pPr>
          </w:p>
        </w:tc>
      </w:tr>
      <w:tr w:rsidR="00666918" w:rsidRPr="00FA422B" w14:paraId="4A081C72" w14:textId="77777777" w:rsidTr="00666918">
        <w:trPr>
          <w:trHeight w:val="430"/>
        </w:trPr>
        <w:tc>
          <w:tcPr>
            <w:tcW w:w="421" w:type="dxa"/>
          </w:tcPr>
          <w:p w14:paraId="5B225328" w14:textId="77777777" w:rsidR="00666918" w:rsidRPr="00FA422B" w:rsidRDefault="00666918" w:rsidP="00AC1D76">
            <w:pPr>
              <w:keepNext/>
              <w:keepLines/>
              <w:tabs>
                <w:tab w:val="left" w:pos="993"/>
              </w:tabs>
              <w:rPr>
                <w:rFonts w:cs="Tahoma"/>
                <w:sz w:val="20"/>
                <w:szCs w:val="20"/>
              </w:rPr>
            </w:pPr>
          </w:p>
        </w:tc>
        <w:tc>
          <w:tcPr>
            <w:tcW w:w="2981" w:type="dxa"/>
          </w:tcPr>
          <w:p w14:paraId="4EDCF99A" w14:textId="77777777" w:rsidR="00666918" w:rsidRPr="00FA422B" w:rsidRDefault="00666918" w:rsidP="00AC1D76">
            <w:pPr>
              <w:keepNext/>
              <w:keepLines/>
              <w:tabs>
                <w:tab w:val="left" w:pos="993"/>
              </w:tabs>
              <w:rPr>
                <w:rFonts w:cs="Tahoma"/>
                <w:sz w:val="20"/>
                <w:szCs w:val="20"/>
              </w:rPr>
            </w:pPr>
          </w:p>
        </w:tc>
        <w:tc>
          <w:tcPr>
            <w:tcW w:w="993" w:type="dxa"/>
          </w:tcPr>
          <w:p w14:paraId="0E605B25" w14:textId="77777777" w:rsidR="00666918" w:rsidRPr="00FA422B" w:rsidRDefault="00666918" w:rsidP="00AC1D76">
            <w:pPr>
              <w:keepNext/>
              <w:keepLines/>
              <w:tabs>
                <w:tab w:val="left" w:pos="993"/>
              </w:tabs>
              <w:rPr>
                <w:rFonts w:cs="Tahoma"/>
                <w:sz w:val="20"/>
                <w:szCs w:val="20"/>
              </w:rPr>
            </w:pPr>
          </w:p>
        </w:tc>
        <w:tc>
          <w:tcPr>
            <w:tcW w:w="1134" w:type="dxa"/>
          </w:tcPr>
          <w:p w14:paraId="219557E3" w14:textId="77777777" w:rsidR="00666918" w:rsidRPr="00FA422B" w:rsidRDefault="00666918" w:rsidP="00AC1D76">
            <w:pPr>
              <w:keepNext/>
              <w:keepLines/>
              <w:tabs>
                <w:tab w:val="left" w:pos="993"/>
              </w:tabs>
              <w:rPr>
                <w:rFonts w:cs="Tahoma"/>
                <w:sz w:val="20"/>
                <w:szCs w:val="20"/>
              </w:rPr>
            </w:pPr>
          </w:p>
        </w:tc>
        <w:tc>
          <w:tcPr>
            <w:tcW w:w="992" w:type="dxa"/>
          </w:tcPr>
          <w:p w14:paraId="795950D7" w14:textId="77777777" w:rsidR="00666918" w:rsidRPr="00FA422B" w:rsidRDefault="00666918" w:rsidP="00AC1D76">
            <w:pPr>
              <w:keepNext/>
              <w:keepLines/>
              <w:tabs>
                <w:tab w:val="left" w:pos="993"/>
              </w:tabs>
              <w:rPr>
                <w:rFonts w:cs="Tahoma"/>
                <w:sz w:val="20"/>
                <w:szCs w:val="20"/>
              </w:rPr>
            </w:pPr>
          </w:p>
        </w:tc>
        <w:tc>
          <w:tcPr>
            <w:tcW w:w="1417" w:type="dxa"/>
          </w:tcPr>
          <w:p w14:paraId="727F3CD7" w14:textId="77777777" w:rsidR="00666918" w:rsidRPr="00FA422B" w:rsidRDefault="00666918" w:rsidP="00AC1D76">
            <w:pPr>
              <w:keepNext/>
              <w:keepLines/>
              <w:tabs>
                <w:tab w:val="left" w:pos="993"/>
              </w:tabs>
              <w:rPr>
                <w:rFonts w:cs="Tahoma"/>
                <w:sz w:val="20"/>
                <w:szCs w:val="20"/>
              </w:rPr>
            </w:pPr>
          </w:p>
        </w:tc>
        <w:tc>
          <w:tcPr>
            <w:tcW w:w="1276" w:type="dxa"/>
          </w:tcPr>
          <w:p w14:paraId="164E0450" w14:textId="77777777" w:rsidR="00666918" w:rsidRPr="00FA422B" w:rsidRDefault="00666918" w:rsidP="00AC1D76">
            <w:pPr>
              <w:keepNext/>
              <w:keepLines/>
              <w:tabs>
                <w:tab w:val="left" w:pos="993"/>
              </w:tabs>
              <w:jc w:val="center"/>
              <w:rPr>
                <w:rFonts w:cs="Tahoma"/>
                <w:sz w:val="20"/>
                <w:szCs w:val="20"/>
              </w:rPr>
            </w:pPr>
          </w:p>
        </w:tc>
      </w:tr>
      <w:tr w:rsidR="00666918" w:rsidRPr="00FA422B" w14:paraId="7EC73D0B" w14:textId="77777777" w:rsidTr="00666918">
        <w:trPr>
          <w:trHeight w:val="408"/>
        </w:trPr>
        <w:tc>
          <w:tcPr>
            <w:tcW w:w="421" w:type="dxa"/>
          </w:tcPr>
          <w:p w14:paraId="343821C6" w14:textId="77777777" w:rsidR="00666918" w:rsidRPr="00FA422B" w:rsidRDefault="00666918" w:rsidP="00AC1D76">
            <w:pPr>
              <w:keepNext/>
              <w:keepLines/>
              <w:tabs>
                <w:tab w:val="left" w:pos="993"/>
              </w:tabs>
              <w:rPr>
                <w:rFonts w:cs="Tahoma"/>
                <w:sz w:val="20"/>
                <w:szCs w:val="20"/>
              </w:rPr>
            </w:pPr>
          </w:p>
        </w:tc>
        <w:tc>
          <w:tcPr>
            <w:tcW w:w="2981" w:type="dxa"/>
          </w:tcPr>
          <w:p w14:paraId="68747308" w14:textId="77777777" w:rsidR="00666918" w:rsidRPr="00FA422B" w:rsidRDefault="00666918" w:rsidP="00AC1D76">
            <w:pPr>
              <w:keepNext/>
              <w:keepLines/>
              <w:tabs>
                <w:tab w:val="left" w:pos="993"/>
              </w:tabs>
              <w:rPr>
                <w:rFonts w:cs="Tahoma"/>
                <w:sz w:val="20"/>
                <w:szCs w:val="20"/>
              </w:rPr>
            </w:pPr>
          </w:p>
        </w:tc>
        <w:tc>
          <w:tcPr>
            <w:tcW w:w="993" w:type="dxa"/>
          </w:tcPr>
          <w:p w14:paraId="566DEC65" w14:textId="77777777" w:rsidR="00666918" w:rsidRPr="00FA422B" w:rsidRDefault="00666918" w:rsidP="00AC1D76">
            <w:pPr>
              <w:keepNext/>
              <w:keepLines/>
              <w:tabs>
                <w:tab w:val="left" w:pos="993"/>
              </w:tabs>
              <w:rPr>
                <w:rFonts w:cs="Tahoma"/>
                <w:sz w:val="20"/>
                <w:szCs w:val="20"/>
              </w:rPr>
            </w:pPr>
          </w:p>
        </w:tc>
        <w:tc>
          <w:tcPr>
            <w:tcW w:w="1134" w:type="dxa"/>
          </w:tcPr>
          <w:p w14:paraId="5212CD82" w14:textId="77777777" w:rsidR="00666918" w:rsidRPr="00FA422B" w:rsidRDefault="00666918" w:rsidP="00AC1D76">
            <w:pPr>
              <w:keepNext/>
              <w:keepLines/>
              <w:tabs>
                <w:tab w:val="left" w:pos="993"/>
              </w:tabs>
              <w:rPr>
                <w:rFonts w:cs="Tahoma"/>
                <w:sz w:val="20"/>
                <w:szCs w:val="20"/>
              </w:rPr>
            </w:pPr>
          </w:p>
        </w:tc>
        <w:tc>
          <w:tcPr>
            <w:tcW w:w="992" w:type="dxa"/>
          </w:tcPr>
          <w:p w14:paraId="3662E6DE" w14:textId="77777777" w:rsidR="00666918" w:rsidRPr="00FA422B" w:rsidRDefault="00666918" w:rsidP="00AC1D76">
            <w:pPr>
              <w:keepNext/>
              <w:keepLines/>
              <w:tabs>
                <w:tab w:val="left" w:pos="993"/>
              </w:tabs>
              <w:rPr>
                <w:rFonts w:cs="Tahoma"/>
                <w:sz w:val="20"/>
                <w:szCs w:val="20"/>
              </w:rPr>
            </w:pPr>
          </w:p>
        </w:tc>
        <w:tc>
          <w:tcPr>
            <w:tcW w:w="1417" w:type="dxa"/>
          </w:tcPr>
          <w:p w14:paraId="0B3FA90B" w14:textId="77777777" w:rsidR="00666918" w:rsidRPr="00FA422B" w:rsidRDefault="00666918" w:rsidP="00AC1D76">
            <w:pPr>
              <w:keepNext/>
              <w:keepLines/>
              <w:tabs>
                <w:tab w:val="left" w:pos="993"/>
              </w:tabs>
              <w:rPr>
                <w:rFonts w:cs="Tahoma"/>
                <w:sz w:val="20"/>
                <w:szCs w:val="20"/>
              </w:rPr>
            </w:pPr>
          </w:p>
        </w:tc>
        <w:tc>
          <w:tcPr>
            <w:tcW w:w="1276" w:type="dxa"/>
          </w:tcPr>
          <w:p w14:paraId="2444CF08" w14:textId="77777777" w:rsidR="00666918" w:rsidRPr="00FA422B" w:rsidRDefault="00666918" w:rsidP="00AC1D76">
            <w:pPr>
              <w:keepNext/>
              <w:keepLines/>
              <w:tabs>
                <w:tab w:val="left" w:pos="993"/>
              </w:tabs>
              <w:jc w:val="center"/>
              <w:rPr>
                <w:rFonts w:cs="Tahoma"/>
                <w:sz w:val="20"/>
                <w:szCs w:val="20"/>
              </w:rPr>
            </w:pPr>
          </w:p>
        </w:tc>
      </w:tr>
      <w:tr w:rsidR="00666918" w:rsidRPr="00FA422B" w14:paraId="70FEE64B" w14:textId="77777777" w:rsidTr="00666918">
        <w:trPr>
          <w:trHeight w:val="408"/>
        </w:trPr>
        <w:tc>
          <w:tcPr>
            <w:tcW w:w="421" w:type="dxa"/>
          </w:tcPr>
          <w:p w14:paraId="3C7DD8B7" w14:textId="77777777" w:rsidR="00666918" w:rsidRPr="00FA422B" w:rsidRDefault="00666918" w:rsidP="00AC1D76">
            <w:pPr>
              <w:keepNext/>
              <w:keepLines/>
              <w:tabs>
                <w:tab w:val="left" w:pos="993"/>
              </w:tabs>
              <w:rPr>
                <w:rFonts w:cs="Tahoma"/>
                <w:sz w:val="20"/>
                <w:szCs w:val="20"/>
              </w:rPr>
            </w:pPr>
          </w:p>
        </w:tc>
        <w:tc>
          <w:tcPr>
            <w:tcW w:w="2981" w:type="dxa"/>
          </w:tcPr>
          <w:p w14:paraId="42EFB8ED" w14:textId="77777777" w:rsidR="00666918" w:rsidRPr="00FA422B" w:rsidRDefault="00666918" w:rsidP="00AC1D76">
            <w:pPr>
              <w:keepNext/>
              <w:keepLines/>
              <w:tabs>
                <w:tab w:val="left" w:pos="993"/>
              </w:tabs>
              <w:rPr>
                <w:rFonts w:cs="Tahoma"/>
                <w:sz w:val="20"/>
                <w:szCs w:val="20"/>
              </w:rPr>
            </w:pPr>
          </w:p>
        </w:tc>
        <w:tc>
          <w:tcPr>
            <w:tcW w:w="993" w:type="dxa"/>
          </w:tcPr>
          <w:p w14:paraId="01962AC7" w14:textId="77777777" w:rsidR="00666918" w:rsidRPr="00FA422B" w:rsidRDefault="00666918" w:rsidP="00AC1D76">
            <w:pPr>
              <w:keepNext/>
              <w:keepLines/>
              <w:tabs>
                <w:tab w:val="left" w:pos="993"/>
              </w:tabs>
              <w:rPr>
                <w:rFonts w:cs="Tahoma"/>
                <w:sz w:val="20"/>
                <w:szCs w:val="20"/>
              </w:rPr>
            </w:pPr>
          </w:p>
        </w:tc>
        <w:tc>
          <w:tcPr>
            <w:tcW w:w="1134" w:type="dxa"/>
          </w:tcPr>
          <w:p w14:paraId="78F3BD20" w14:textId="77777777" w:rsidR="00666918" w:rsidRPr="00FA422B" w:rsidRDefault="00666918" w:rsidP="00AC1D76">
            <w:pPr>
              <w:keepNext/>
              <w:keepLines/>
              <w:tabs>
                <w:tab w:val="left" w:pos="993"/>
              </w:tabs>
              <w:rPr>
                <w:rFonts w:cs="Tahoma"/>
                <w:sz w:val="20"/>
                <w:szCs w:val="20"/>
              </w:rPr>
            </w:pPr>
          </w:p>
        </w:tc>
        <w:tc>
          <w:tcPr>
            <w:tcW w:w="992" w:type="dxa"/>
          </w:tcPr>
          <w:p w14:paraId="39AB749B" w14:textId="77777777" w:rsidR="00666918" w:rsidRPr="00FA422B" w:rsidRDefault="00666918" w:rsidP="00AC1D76">
            <w:pPr>
              <w:keepNext/>
              <w:keepLines/>
              <w:tabs>
                <w:tab w:val="left" w:pos="993"/>
              </w:tabs>
              <w:rPr>
                <w:rFonts w:cs="Tahoma"/>
                <w:sz w:val="20"/>
                <w:szCs w:val="20"/>
              </w:rPr>
            </w:pPr>
          </w:p>
        </w:tc>
        <w:tc>
          <w:tcPr>
            <w:tcW w:w="1417" w:type="dxa"/>
          </w:tcPr>
          <w:p w14:paraId="01A5269E" w14:textId="77777777" w:rsidR="00666918" w:rsidRPr="00FA422B" w:rsidRDefault="00666918" w:rsidP="00AC1D76">
            <w:pPr>
              <w:keepNext/>
              <w:keepLines/>
              <w:tabs>
                <w:tab w:val="left" w:pos="993"/>
              </w:tabs>
              <w:rPr>
                <w:rFonts w:cs="Tahoma"/>
                <w:sz w:val="20"/>
                <w:szCs w:val="20"/>
              </w:rPr>
            </w:pPr>
          </w:p>
        </w:tc>
        <w:tc>
          <w:tcPr>
            <w:tcW w:w="1276" w:type="dxa"/>
          </w:tcPr>
          <w:p w14:paraId="37C739BD" w14:textId="77777777" w:rsidR="00666918" w:rsidRPr="00FA422B" w:rsidRDefault="00666918" w:rsidP="00AC1D76">
            <w:pPr>
              <w:keepNext/>
              <w:keepLines/>
              <w:tabs>
                <w:tab w:val="left" w:pos="993"/>
              </w:tabs>
              <w:jc w:val="center"/>
              <w:rPr>
                <w:rFonts w:cs="Tahoma"/>
                <w:sz w:val="20"/>
                <w:szCs w:val="20"/>
              </w:rPr>
            </w:pPr>
          </w:p>
        </w:tc>
      </w:tr>
    </w:tbl>
    <w:p w14:paraId="7DD5C05B" w14:textId="77777777" w:rsidR="00666918" w:rsidRPr="00FA422B" w:rsidRDefault="00666918" w:rsidP="00AC1D76">
      <w:pPr>
        <w:keepNext/>
        <w:keepLines/>
        <w:tabs>
          <w:tab w:val="left" w:pos="993"/>
        </w:tabs>
        <w:rPr>
          <w:rFonts w:cs="Tahoma"/>
          <w:sz w:val="20"/>
          <w:szCs w:val="20"/>
        </w:rPr>
      </w:pPr>
    </w:p>
    <w:p w14:paraId="0C415FAB" w14:textId="77777777" w:rsidR="00666918" w:rsidRPr="00FA422B" w:rsidRDefault="00666918" w:rsidP="00AC1D76">
      <w:pPr>
        <w:keepNext/>
        <w:keepLines/>
        <w:spacing w:after="40"/>
        <w:jc w:val="both"/>
        <w:rPr>
          <w:rFonts w:cs="Tahoma"/>
          <w:i/>
          <w:sz w:val="18"/>
          <w:szCs w:val="20"/>
        </w:rPr>
      </w:pPr>
      <w:r w:rsidRPr="00FA422B">
        <w:rPr>
          <w:rFonts w:cs="Tahoma"/>
          <w:i/>
          <w:sz w:val="18"/>
          <w:szCs w:val="20"/>
        </w:rPr>
        <w:t xml:space="preserve">Ponudnik mora k ponudbi za posamezno vozilo priložiti fotokopijo prometnega dovoljenja in fotokopijo homologacije za vsa ponujena vozila, s čemer ponudnik izkaže, da posamezno vozilo izpolnjuje zahteve naročnika. </w:t>
      </w:r>
    </w:p>
    <w:p w14:paraId="42FFD94B" w14:textId="77777777" w:rsidR="00666918" w:rsidRPr="00FA422B" w:rsidRDefault="00666918" w:rsidP="00AC1D76">
      <w:pPr>
        <w:keepNext/>
        <w:keepLines/>
        <w:tabs>
          <w:tab w:val="left" w:pos="993"/>
        </w:tabs>
        <w:rPr>
          <w:rFonts w:cs="Tahoma"/>
          <w:sz w:val="20"/>
          <w:szCs w:val="20"/>
        </w:rPr>
      </w:pPr>
    </w:p>
    <w:p w14:paraId="6C3FF899" w14:textId="77777777" w:rsidR="00666918" w:rsidRPr="00FA422B" w:rsidRDefault="00666918" w:rsidP="00AC1D76">
      <w:pPr>
        <w:keepNext/>
        <w:keepLines/>
        <w:tabs>
          <w:tab w:val="left" w:pos="0"/>
        </w:tabs>
        <w:rPr>
          <w:rFonts w:cs="Tahoma"/>
          <w:b/>
          <w:sz w:val="22"/>
          <w:szCs w:val="20"/>
        </w:rPr>
      </w:pPr>
      <w:r w:rsidRPr="00FA422B">
        <w:rPr>
          <w:rFonts w:cs="Tahoma"/>
          <w:sz w:val="20"/>
          <w:szCs w:val="20"/>
        </w:rPr>
        <w:t>V izvajanje prevozov z zgoraj navedenimi vozili bomo vključili naslednje voznike:</w:t>
      </w:r>
    </w:p>
    <w:p w14:paraId="6D30E410" w14:textId="77777777" w:rsidR="00666918" w:rsidRPr="00FA422B" w:rsidRDefault="00666918" w:rsidP="00AC1D76">
      <w:pPr>
        <w:keepNext/>
        <w:keepLines/>
        <w:tabs>
          <w:tab w:val="left" w:pos="993"/>
        </w:tabs>
        <w:rPr>
          <w:rFonts w:cs="Tahom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6446"/>
      </w:tblGrid>
      <w:tr w:rsidR="00666918" w:rsidRPr="00FA422B" w14:paraId="1776AF0C" w14:textId="77777777" w:rsidTr="0030102F">
        <w:trPr>
          <w:trHeight w:val="541"/>
        </w:trPr>
        <w:tc>
          <w:tcPr>
            <w:tcW w:w="637" w:type="dxa"/>
          </w:tcPr>
          <w:p w14:paraId="07AA3BF7" w14:textId="77777777" w:rsidR="00666918" w:rsidRPr="00FA422B" w:rsidRDefault="00666918" w:rsidP="00AC1D76">
            <w:pPr>
              <w:keepNext/>
              <w:keepLines/>
              <w:tabs>
                <w:tab w:val="left" w:pos="993"/>
              </w:tabs>
              <w:rPr>
                <w:rFonts w:cs="Tahoma"/>
                <w:sz w:val="20"/>
                <w:szCs w:val="20"/>
              </w:rPr>
            </w:pPr>
            <w:r w:rsidRPr="00FA422B">
              <w:rPr>
                <w:rFonts w:cs="Tahoma"/>
                <w:sz w:val="20"/>
                <w:szCs w:val="20"/>
              </w:rPr>
              <w:t>Št.</w:t>
            </w:r>
          </w:p>
        </w:tc>
        <w:tc>
          <w:tcPr>
            <w:tcW w:w="6446" w:type="dxa"/>
          </w:tcPr>
          <w:p w14:paraId="28CB39D7" w14:textId="77777777" w:rsidR="00666918" w:rsidRPr="00FA422B" w:rsidRDefault="00666918" w:rsidP="00AC1D76">
            <w:pPr>
              <w:keepNext/>
              <w:keepLines/>
              <w:tabs>
                <w:tab w:val="left" w:pos="993"/>
              </w:tabs>
              <w:jc w:val="center"/>
              <w:rPr>
                <w:rFonts w:cs="Tahoma"/>
                <w:sz w:val="20"/>
                <w:szCs w:val="20"/>
              </w:rPr>
            </w:pPr>
            <w:r w:rsidRPr="00FA422B">
              <w:rPr>
                <w:rFonts w:cs="Tahoma"/>
                <w:sz w:val="20"/>
                <w:szCs w:val="20"/>
              </w:rPr>
              <w:t>Ime in priimek voznika</w:t>
            </w:r>
          </w:p>
        </w:tc>
      </w:tr>
      <w:tr w:rsidR="00666918" w:rsidRPr="00FA422B" w14:paraId="4C4A3DA5" w14:textId="77777777" w:rsidTr="0030102F">
        <w:trPr>
          <w:trHeight w:val="409"/>
        </w:trPr>
        <w:tc>
          <w:tcPr>
            <w:tcW w:w="637" w:type="dxa"/>
          </w:tcPr>
          <w:p w14:paraId="3F260CD7" w14:textId="77777777" w:rsidR="00666918" w:rsidRPr="00FA422B" w:rsidRDefault="00666918" w:rsidP="00AC1D76">
            <w:pPr>
              <w:keepNext/>
              <w:keepLines/>
              <w:tabs>
                <w:tab w:val="left" w:pos="993"/>
              </w:tabs>
              <w:rPr>
                <w:rFonts w:cs="Tahoma"/>
                <w:sz w:val="20"/>
                <w:szCs w:val="20"/>
              </w:rPr>
            </w:pPr>
          </w:p>
        </w:tc>
        <w:tc>
          <w:tcPr>
            <w:tcW w:w="6446" w:type="dxa"/>
          </w:tcPr>
          <w:p w14:paraId="31C777C3" w14:textId="77777777" w:rsidR="00666918" w:rsidRPr="00FA422B" w:rsidRDefault="00666918" w:rsidP="00AC1D76">
            <w:pPr>
              <w:keepNext/>
              <w:keepLines/>
              <w:tabs>
                <w:tab w:val="left" w:pos="993"/>
              </w:tabs>
              <w:rPr>
                <w:rFonts w:cs="Tahoma"/>
                <w:sz w:val="20"/>
                <w:szCs w:val="20"/>
              </w:rPr>
            </w:pPr>
          </w:p>
        </w:tc>
      </w:tr>
      <w:tr w:rsidR="00666918" w:rsidRPr="00FA422B" w14:paraId="4CEFA49B" w14:textId="77777777" w:rsidTr="0030102F">
        <w:trPr>
          <w:trHeight w:val="413"/>
        </w:trPr>
        <w:tc>
          <w:tcPr>
            <w:tcW w:w="637" w:type="dxa"/>
          </w:tcPr>
          <w:p w14:paraId="572BB98F" w14:textId="77777777" w:rsidR="00666918" w:rsidRPr="00FA422B" w:rsidRDefault="00666918" w:rsidP="00AC1D76">
            <w:pPr>
              <w:keepNext/>
              <w:keepLines/>
              <w:tabs>
                <w:tab w:val="left" w:pos="993"/>
              </w:tabs>
              <w:rPr>
                <w:rFonts w:cs="Tahoma"/>
                <w:sz w:val="20"/>
                <w:szCs w:val="20"/>
              </w:rPr>
            </w:pPr>
          </w:p>
        </w:tc>
        <w:tc>
          <w:tcPr>
            <w:tcW w:w="6446" w:type="dxa"/>
          </w:tcPr>
          <w:p w14:paraId="437A7BE4" w14:textId="77777777" w:rsidR="00666918" w:rsidRPr="00FA422B" w:rsidRDefault="00666918" w:rsidP="00AC1D76">
            <w:pPr>
              <w:keepNext/>
              <w:keepLines/>
              <w:tabs>
                <w:tab w:val="left" w:pos="993"/>
              </w:tabs>
              <w:rPr>
                <w:rFonts w:cs="Tahoma"/>
                <w:sz w:val="20"/>
                <w:szCs w:val="20"/>
              </w:rPr>
            </w:pPr>
          </w:p>
        </w:tc>
      </w:tr>
      <w:tr w:rsidR="00666918" w:rsidRPr="00FA422B" w14:paraId="1E3F5D30" w14:textId="77777777" w:rsidTr="0030102F">
        <w:trPr>
          <w:trHeight w:val="423"/>
        </w:trPr>
        <w:tc>
          <w:tcPr>
            <w:tcW w:w="637" w:type="dxa"/>
          </w:tcPr>
          <w:p w14:paraId="208AB2CA" w14:textId="77777777" w:rsidR="00666918" w:rsidRPr="00FA422B" w:rsidRDefault="00666918" w:rsidP="00AC1D76">
            <w:pPr>
              <w:keepNext/>
              <w:keepLines/>
              <w:tabs>
                <w:tab w:val="left" w:pos="993"/>
              </w:tabs>
              <w:rPr>
                <w:rFonts w:cs="Tahoma"/>
                <w:sz w:val="20"/>
                <w:szCs w:val="20"/>
              </w:rPr>
            </w:pPr>
          </w:p>
        </w:tc>
        <w:tc>
          <w:tcPr>
            <w:tcW w:w="6446" w:type="dxa"/>
          </w:tcPr>
          <w:p w14:paraId="03F9B91E" w14:textId="77777777" w:rsidR="00666918" w:rsidRPr="00FA422B" w:rsidRDefault="00666918" w:rsidP="00AC1D76">
            <w:pPr>
              <w:keepNext/>
              <w:keepLines/>
              <w:tabs>
                <w:tab w:val="left" w:pos="993"/>
              </w:tabs>
              <w:rPr>
                <w:rFonts w:cs="Tahoma"/>
                <w:sz w:val="20"/>
                <w:szCs w:val="20"/>
              </w:rPr>
            </w:pPr>
          </w:p>
        </w:tc>
      </w:tr>
      <w:tr w:rsidR="00666918" w:rsidRPr="00FA422B" w14:paraId="69C2A4F9" w14:textId="77777777" w:rsidTr="0030102F">
        <w:trPr>
          <w:trHeight w:val="395"/>
        </w:trPr>
        <w:tc>
          <w:tcPr>
            <w:tcW w:w="637" w:type="dxa"/>
          </w:tcPr>
          <w:p w14:paraId="7FE6B122" w14:textId="77777777" w:rsidR="00666918" w:rsidRPr="00FA422B" w:rsidRDefault="00666918" w:rsidP="00AC1D76">
            <w:pPr>
              <w:keepNext/>
              <w:keepLines/>
              <w:tabs>
                <w:tab w:val="left" w:pos="993"/>
              </w:tabs>
              <w:rPr>
                <w:rFonts w:cs="Tahoma"/>
                <w:sz w:val="20"/>
                <w:szCs w:val="20"/>
              </w:rPr>
            </w:pPr>
          </w:p>
        </w:tc>
        <w:tc>
          <w:tcPr>
            <w:tcW w:w="6446" w:type="dxa"/>
          </w:tcPr>
          <w:p w14:paraId="5026561E" w14:textId="77777777" w:rsidR="00666918" w:rsidRPr="00FA422B" w:rsidRDefault="00666918" w:rsidP="00AC1D76">
            <w:pPr>
              <w:keepNext/>
              <w:keepLines/>
              <w:tabs>
                <w:tab w:val="left" w:pos="993"/>
              </w:tabs>
              <w:rPr>
                <w:rFonts w:cs="Tahoma"/>
                <w:sz w:val="20"/>
                <w:szCs w:val="20"/>
              </w:rPr>
            </w:pPr>
          </w:p>
        </w:tc>
      </w:tr>
      <w:tr w:rsidR="00666918" w:rsidRPr="00FA422B" w14:paraId="79285BE4" w14:textId="77777777" w:rsidTr="0030102F">
        <w:trPr>
          <w:trHeight w:val="414"/>
        </w:trPr>
        <w:tc>
          <w:tcPr>
            <w:tcW w:w="637" w:type="dxa"/>
          </w:tcPr>
          <w:p w14:paraId="6B3FC9C2" w14:textId="77777777" w:rsidR="00666918" w:rsidRPr="00FA422B" w:rsidRDefault="00666918" w:rsidP="00AC1D76">
            <w:pPr>
              <w:keepNext/>
              <w:keepLines/>
              <w:tabs>
                <w:tab w:val="left" w:pos="993"/>
              </w:tabs>
              <w:rPr>
                <w:rFonts w:cs="Tahoma"/>
                <w:sz w:val="20"/>
                <w:szCs w:val="20"/>
              </w:rPr>
            </w:pPr>
          </w:p>
        </w:tc>
        <w:tc>
          <w:tcPr>
            <w:tcW w:w="6446" w:type="dxa"/>
          </w:tcPr>
          <w:p w14:paraId="092C077F" w14:textId="77777777" w:rsidR="00666918" w:rsidRPr="00FA422B" w:rsidRDefault="00666918" w:rsidP="00AC1D76">
            <w:pPr>
              <w:keepNext/>
              <w:keepLines/>
              <w:tabs>
                <w:tab w:val="left" w:pos="993"/>
              </w:tabs>
              <w:rPr>
                <w:rFonts w:cs="Tahoma"/>
                <w:sz w:val="20"/>
                <w:szCs w:val="20"/>
              </w:rPr>
            </w:pPr>
          </w:p>
        </w:tc>
      </w:tr>
      <w:tr w:rsidR="00666918" w:rsidRPr="00FA422B" w14:paraId="6336FDFE" w14:textId="77777777" w:rsidTr="0030102F">
        <w:trPr>
          <w:trHeight w:val="414"/>
        </w:trPr>
        <w:tc>
          <w:tcPr>
            <w:tcW w:w="637" w:type="dxa"/>
          </w:tcPr>
          <w:p w14:paraId="1C5A21FB" w14:textId="77777777" w:rsidR="00666918" w:rsidRPr="00FA422B" w:rsidRDefault="00666918" w:rsidP="00AC1D76">
            <w:pPr>
              <w:keepNext/>
              <w:keepLines/>
              <w:tabs>
                <w:tab w:val="left" w:pos="993"/>
              </w:tabs>
              <w:rPr>
                <w:rFonts w:cs="Tahoma"/>
                <w:sz w:val="20"/>
                <w:szCs w:val="20"/>
              </w:rPr>
            </w:pPr>
          </w:p>
        </w:tc>
        <w:tc>
          <w:tcPr>
            <w:tcW w:w="6446" w:type="dxa"/>
          </w:tcPr>
          <w:p w14:paraId="48D6603E" w14:textId="77777777" w:rsidR="00666918" w:rsidRPr="00FA422B" w:rsidRDefault="00666918" w:rsidP="00AC1D76">
            <w:pPr>
              <w:keepNext/>
              <w:keepLines/>
              <w:tabs>
                <w:tab w:val="left" w:pos="993"/>
              </w:tabs>
              <w:rPr>
                <w:rFonts w:cs="Tahoma"/>
                <w:sz w:val="20"/>
                <w:szCs w:val="20"/>
              </w:rPr>
            </w:pPr>
          </w:p>
        </w:tc>
      </w:tr>
    </w:tbl>
    <w:p w14:paraId="4FBAE073" w14:textId="77777777" w:rsidR="00666918" w:rsidRPr="00FA422B" w:rsidRDefault="00666918" w:rsidP="00AC1D76">
      <w:pPr>
        <w:keepNext/>
        <w:keepLines/>
        <w:tabs>
          <w:tab w:val="left" w:pos="993"/>
        </w:tabs>
        <w:jc w:val="both"/>
        <w:rPr>
          <w:rFonts w:cs="Tahoma"/>
          <w:sz w:val="20"/>
          <w:szCs w:val="20"/>
        </w:rPr>
      </w:pPr>
    </w:p>
    <w:p w14:paraId="4F417A30" w14:textId="77777777" w:rsidR="00666918" w:rsidRPr="00FA422B" w:rsidRDefault="00666918" w:rsidP="00AC1D76">
      <w:pPr>
        <w:keepNext/>
        <w:keepLines/>
        <w:jc w:val="both"/>
        <w:rPr>
          <w:rFonts w:cs="Tahoma"/>
          <w:i/>
          <w:sz w:val="20"/>
          <w:szCs w:val="20"/>
        </w:rPr>
      </w:pPr>
      <w:r w:rsidRPr="00FA422B">
        <w:rPr>
          <w:rFonts w:cs="Tahoma"/>
          <w:i/>
          <w:sz w:val="20"/>
          <w:szCs w:val="20"/>
        </w:rPr>
        <w:t>Ponudnik mora za posameznega voznika, ki bo vključen v izvajanje prevozov, predložiti fotokopijo veljavnega vozniškega dovoljenja.</w:t>
      </w:r>
    </w:p>
    <w:p w14:paraId="1DF9582F" w14:textId="77777777" w:rsidR="00666918" w:rsidRPr="00FA422B" w:rsidRDefault="00666918" w:rsidP="00AC1D76">
      <w:pPr>
        <w:keepNext/>
        <w:keepLines/>
        <w:tabs>
          <w:tab w:val="left" w:pos="993"/>
        </w:tabs>
        <w:jc w:val="both"/>
        <w:rPr>
          <w:rFonts w:cs="Tahoma"/>
          <w:sz w:val="20"/>
          <w:szCs w:val="20"/>
        </w:rPr>
      </w:pPr>
    </w:p>
    <w:p w14:paraId="01B8C743" w14:textId="77777777" w:rsidR="00666918" w:rsidRPr="00FA422B" w:rsidRDefault="00666918" w:rsidP="00AC1D76">
      <w:pPr>
        <w:keepNext/>
        <w:keepLines/>
        <w:tabs>
          <w:tab w:val="left" w:pos="993"/>
        </w:tabs>
        <w:jc w:val="both"/>
        <w:rPr>
          <w:rFonts w:cs="Tahoma"/>
          <w:sz w:val="20"/>
          <w:szCs w:val="20"/>
        </w:rPr>
      </w:pPr>
      <w:r w:rsidRPr="00FA422B">
        <w:rPr>
          <w:rFonts w:cs="Tahoma"/>
          <w:sz w:val="20"/>
          <w:szCs w:val="20"/>
        </w:rPr>
        <w:t>Pod kazensko in materialno odgovornostjo izjavljamo, da vozila in vozniki, ki jih bomo vključili v izvajanje posebnih linijskih prevozov izpolnjujejo zakonsko določene pogoje, ki jih morajo izpolnjevati vozila in vozniki za opravljanje prevozov skupin otrok.</w:t>
      </w:r>
    </w:p>
    <w:p w14:paraId="28C1140E" w14:textId="77777777" w:rsidR="00666918" w:rsidRPr="00FA422B" w:rsidRDefault="00666918" w:rsidP="00AC1D76">
      <w:pPr>
        <w:keepNext/>
        <w:keepLines/>
        <w:tabs>
          <w:tab w:val="left" w:pos="993"/>
        </w:tabs>
        <w:rPr>
          <w:rFonts w:cs="Tahoma"/>
          <w:sz w:val="20"/>
          <w:szCs w:val="20"/>
        </w:rPr>
      </w:pPr>
    </w:p>
    <w:p w14:paraId="122B3834" w14:textId="77777777" w:rsidR="00666918" w:rsidRPr="00FA422B" w:rsidRDefault="00666918" w:rsidP="00AC1D76">
      <w:pPr>
        <w:keepNext/>
        <w:keepLines/>
        <w:spacing w:after="40"/>
        <w:jc w:val="both"/>
        <w:rPr>
          <w:rFonts w:ascii="Times New Roman" w:hAnsi="Times New Roman"/>
          <w:sz w:val="20"/>
          <w:szCs w:val="20"/>
        </w:rPr>
      </w:pPr>
      <w:r w:rsidRPr="00FA422B">
        <w:rPr>
          <w:rFonts w:cs="Tahoma"/>
          <w:b/>
          <w:i/>
          <w:sz w:val="18"/>
          <w:szCs w:val="18"/>
          <w:u w:val="single"/>
        </w:rPr>
        <w:t>Opomba:</w:t>
      </w:r>
      <w:r w:rsidRPr="00FA422B">
        <w:rPr>
          <w:rFonts w:ascii="Times New Roman" w:hAnsi="Times New Roman"/>
          <w:sz w:val="20"/>
          <w:szCs w:val="20"/>
        </w:rPr>
        <w:t xml:space="preserve"> </w:t>
      </w:r>
    </w:p>
    <w:p w14:paraId="1F17E894" w14:textId="77777777" w:rsidR="00666918" w:rsidRPr="00FA422B" w:rsidRDefault="00666918" w:rsidP="00AC1D76">
      <w:pPr>
        <w:keepNext/>
        <w:keepLines/>
        <w:spacing w:after="40"/>
        <w:jc w:val="both"/>
        <w:rPr>
          <w:rFonts w:cs="Tahoma"/>
          <w:i/>
          <w:sz w:val="18"/>
          <w:szCs w:val="20"/>
        </w:rPr>
      </w:pPr>
      <w:r w:rsidRPr="00FA422B">
        <w:rPr>
          <w:rFonts w:cs="Tahoma"/>
          <w:i/>
          <w:sz w:val="18"/>
          <w:szCs w:val="20"/>
        </w:rPr>
        <w:t xml:space="preserve">Priloga se posebej izpolni za vsako vrsto in za vsako posamezno ponujeno vozila za katerega ponudnik oddaja ponudbo. </w:t>
      </w:r>
      <w:r w:rsidRPr="00FA422B">
        <w:rPr>
          <w:rFonts w:ascii="Times New Roman" w:hAnsi="Times New Roman"/>
          <w:sz w:val="20"/>
          <w:szCs w:val="20"/>
        </w:rPr>
        <w:t xml:space="preserve"> </w:t>
      </w:r>
    </w:p>
    <w:p w14:paraId="73422664" w14:textId="77777777" w:rsidR="00666918" w:rsidRPr="00FA422B" w:rsidRDefault="00666918" w:rsidP="00AC1D76">
      <w:pPr>
        <w:keepNext/>
        <w:keepLines/>
        <w:tabs>
          <w:tab w:val="left" w:pos="993"/>
        </w:tabs>
        <w:jc w:val="both"/>
        <w:rPr>
          <w:rFonts w:cs="Tahoma"/>
          <w:sz w:val="20"/>
          <w:szCs w:val="20"/>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977"/>
        <w:gridCol w:w="3119"/>
      </w:tblGrid>
      <w:tr w:rsidR="00666918" w:rsidRPr="00FA422B" w14:paraId="72CFF44A" w14:textId="77777777" w:rsidTr="0030102F">
        <w:trPr>
          <w:trHeight w:val="235"/>
        </w:trPr>
        <w:tc>
          <w:tcPr>
            <w:tcW w:w="3402" w:type="dxa"/>
            <w:tcBorders>
              <w:bottom w:val="single" w:sz="4" w:space="0" w:color="auto"/>
            </w:tcBorders>
          </w:tcPr>
          <w:p w14:paraId="4BC7C61C" w14:textId="77777777" w:rsidR="00666918" w:rsidRPr="00FA422B" w:rsidRDefault="00666918" w:rsidP="00AC1D76">
            <w:pPr>
              <w:keepNext/>
              <w:keepLines/>
              <w:jc w:val="both"/>
              <w:rPr>
                <w:rFonts w:cs="Tahoma"/>
                <w:snapToGrid w:val="0"/>
                <w:color w:val="000000"/>
                <w:sz w:val="20"/>
                <w:szCs w:val="20"/>
              </w:rPr>
            </w:pPr>
          </w:p>
        </w:tc>
        <w:tc>
          <w:tcPr>
            <w:tcW w:w="2977" w:type="dxa"/>
          </w:tcPr>
          <w:p w14:paraId="4A07FCB5" w14:textId="77777777" w:rsidR="00666918" w:rsidRPr="00FA422B" w:rsidRDefault="00666918" w:rsidP="00AC1D76">
            <w:pPr>
              <w:keepNext/>
              <w:keepLines/>
              <w:jc w:val="center"/>
              <w:rPr>
                <w:rFonts w:cs="Tahoma"/>
                <w:snapToGrid w:val="0"/>
                <w:color w:val="000000"/>
                <w:sz w:val="20"/>
                <w:szCs w:val="20"/>
              </w:rPr>
            </w:pPr>
          </w:p>
        </w:tc>
        <w:tc>
          <w:tcPr>
            <w:tcW w:w="3119" w:type="dxa"/>
            <w:tcBorders>
              <w:bottom w:val="single" w:sz="4" w:space="0" w:color="auto"/>
            </w:tcBorders>
          </w:tcPr>
          <w:p w14:paraId="2F76921B" w14:textId="77777777" w:rsidR="00666918" w:rsidRPr="00FA422B" w:rsidRDefault="00666918" w:rsidP="00AC1D76">
            <w:pPr>
              <w:keepNext/>
              <w:keepLines/>
              <w:jc w:val="both"/>
              <w:rPr>
                <w:rFonts w:cs="Tahoma"/>
                <w:snapToGrid w:val="0"/>
                <w:color w:val="000000"/>
                <w:sz w:val="28"/>
                <w:szCs w:val="20"/>
              </w:rPr>
            </w:pPr>
          </w:p>
        </w:tc>
      </w:tr>
      <w:tr w:rsidR="00666918" w:rsidRPr="00FA422B" w14:paraId="7836E819" w14:textId="77777777" w:rsidTr="0030102F">
        <w:trPr>
          <w:trHeight w:val="235"/>
        </w:trPr>
        <w:tc>
          <w:tcPr>
            <w:tcW w:w="3402" w:type="dxa"/>
            <w:tcBorders>
              <w:top w:val="single" w:sz="4" w:space="0" w:color="auto"/>
            </w:tcBorders>
          </w:tcPr>
          <w:p w14:paraId="2EDBBCF6" w14:textId="77777777" w:rsidR="00666918" w:rsidRPr="00FA422B" w:rsidRDefault="00666918" w:rsidP="00AC1D76">
            <w:pPr>
              <w:keepNext/>
              <w:keepLines/>
              <w:jc w:val="center"/>
              <w:rPr>
                <w:rFonts w:cs="Tahoma"/>
                <w:snapToGrid w:val="0"/>
                <w:color w:val="000000"/>
                <w:sz w:val="20"/>
                <w:szCs w:val="20"/>
              </w:rPr>
            </w:pPr>
            <w:r w:rsidRPr="00FA422B">
              <w:rPr>
                <w:rFonts w:cs="Tahoma"/>
                <w:snapToGrid w:val="0"/>
                <w:color w:val="000000"/>
                <w:sz w:val="20"/>
                <w:szCs w:val="20"/>
              </w:rPr>
              <w:t>(Kraj, datum)</w:t>
            </w:r>
          </w:p>
        </w:tc>
        <w:tc>
          <w:tcPr>
            <w:tcW w:w="2977" w:type="dxa"/>
          </w:tcPr>
          <w:p w14:paraId="3EECE96E" w14:textId="77777777" w:rsidR="00666918" w:rsidRPr="00FA422B" w:rsidRDefault="00666918" w:rsidP="00AC1D76">
            <w:pPr>
              <w:keepNext/>
              <w:keepLines/>
              <w:jc w:val="center"/>
              <w:rPr>
                <w:rFonts w:cs="Tahoma"/>
                <w:snapToGrid w:val="0"/>
                <w:color w:val="000000"/>
                <w:sz w:val="20"/>
                <w:szCs w:val="20"/>
              </w:rPr>
            </w:pPr>
            <w:r w:rsidRPr="00FA422B">
              <w:rPr>
                <w:rFonts w:cs="Tahoma"/>
                <w:snapToGrid w:val="0"/>
                <w:color w:val="000000"/>
                <w:sz w:val="20"/>
                <w:szCs w:val="20"/>
              </w:rPr>
              <w:t>žig</w:t>
            </w:r>
          </w:p>
        </w:tc>
        <w:tc>
          <w:tcPr>
            <w:tcW w:w="3119" w:type="dxa"/>
            <w:tcBorders>
              <w:top w:val="single" w:sz="4" w:space="0" w:color="auto"/>
            </w:tcBorders>
          </w:tcPr>
          <w:p w14:paraId="21C4066A" w14:textId="77777777" w:rsidR="00666918" w:rsidRPr="00FA422B" w:rsidRDefault="00666918" w:rsidP="00AC1D76">
            <w:pPr>
              <w:keepNext/>
              <w:keepLines/>
              <w:jc w:val="center"/>
              <w:rPr>
                <w:rFonts w:cs="Tahoma"/>
                <w:snapToGrid w:val="0"/>
                <w:color w:val="000000"/>
                <w:sz w:val="20"/>
                <w:szCs w:val="20"/>
              </w:rPr>
            </w:pPr>
            <w:r w:rsidRPr="00FA422B">
              <w:rPr>
                <w:rFonts w:cs="Tahoma"/>
                <w:snapToGrid w:val="0"/>
                <w:color w:val="000000"/>
                <w:sz w:val="20"/>
                <w:szCs w:val="20"/>
              </w:rPr>
              <w:t>(Naziv in podpis ponudnika)</w:t>
            </w:r>
          </w:p>
        </w:tc>
      </w:tr>
    </w:tbl>
    <w:p w14:paraId="6D72EDE2" w14:textId="77777777" w:rsidR="007F51A5" w:rsidRPr="00FA422B" w:rsidRDefault="007F51A5" w:rsidP="00AC1D76">
      <w:pPr>
        <w:keepNext/>
        <w:keepLines/>
        <w:jc w:val="both"/>
        <w:rPr>
          <w:rFonts w:cs="Tahoma"/>
          <w:i/>
          <w:sz w:val="18"/>
          <w:szCs w:val="18"/>
        </w:rPr>
      </w:pPr>
    </w:p>
    <w:p w14:paraId="6D1CD908" w14:textId="77777777" w:rsidR="007F51A5" w:rsidRPr="00FA422B" w:rsidRDefault="007F51A5" w:rsidP="00AC1D76">
      <w:pPr>
        <w:keepNext/>
        <w:keepLines/>
        <w:spacing w:line="276" w:lineRule="auto"/>
        <w:rPr>
          <w:rFonts w:cs="Tahoma"/>
          <w:b/>
          <w:i/>
          <w:sz w:val="20"/>
          <w:szCs w:val="20"/>
        </w:rPr>
        <w:sectPr w:rsidR="007F51A5" w:rsidRPr="00FA422B" w:rsidSect="003B450F">
          <w:headerReference w:type="default" r:id="rId16"/>
          <w:footerReference w:type="default" r:id="rId17"/>
          <w:headerReference w:type="first" r:id="rId18"/>
          <w:footerReference w:type="first" r:id="rId19"/>
          <w:pgSz w:w="11906" w:h="16838" w:code="9"/>
          <w:pgMar w:top="1809" w:right="1134" w:bottom="1276" w:left="1276" w:header="425" w:footer="227" w:gutter="0"/>
          <w:pgNumType w:start="1"/>
          <w:cols w:space="708"/>
          <w:titlePg/>
          <w:docGrid w:linePitch="326"/>
        </w:sectPr>
      </w:pPr>
    </w:p>
    <w:tbl>
      <w:tblPr>
        <w:tblW w:w="9423"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67"/>
        <w:gridCol w:w="7296"/>
        <w:gridCol w:w="993"/>
        <w:gridCol w:w="567"/>
      </w:tblGrid>
      <w:tr w:rsidR="009A4457" w:rsidRPr="00FA422B" w14:paraId="5459C196" w14:textId="77777777" w:rsidTr="00E22A0F">
        <w:trPr>
          <w:trHeight w:val="274"/>
        </w:trPr>
        <w:tc>
          <w:tcPr>
            <w:tcW w:w="567" w:type="dxa"/>
            <w:tcBorders>
              <w:top w:val="single" w:sz="4" w:space="0" w:color="auto"/>
              <w:left w:val="single" w:sz="4" w:space="0" w:color="auto"/>
              <w:bottom w:val="single" w:sz="4" w:space="0" w:color="auto"/>
              <w:right w:val="nil"/>
            </w:tcBorders>
          </w:tcPr>
          <w:p w14:paraId="06BEF156" w14:textId="77777777" w:rsidR="00A71F09" w:rsidRPr="00FA422B" w:rsidRDefault="009A4457" w:rsidP="00AC1D76">
            <w:pPr>
              <w:keepNext/>
              <w:keepLines/>
              <w:jc w:val="both"/>
              <w:rPr>
                <w:rFonts w:cs="Tahoma"/>
                <w:sz w:val="20"/>
                <w:szCs w:val="20"/>
              </w:rPr>
            </w:pPr>
            <w:r w:rsidRPr="00FA422B">
              <w:rPr>
                <w:rFonts w:ascii="Times New Roman" w:hAnsi="Times New Roman"/>
                <w:sz w:val="20"/>
                <w:szCs w:val="20"/>
              </w:rPr>
              <w:lastRenderedPageBreak/>
              <w:br w:type="page"/>
            </w:r>
            <w:r w:rsidRPr="00FA422B">
              <w:rPr>
                <w:rFonts w:ascii="Times New Roman" w:hAnsi="Times New Roman"/>
                <w:sz w:val="20"/>
                <w:szCs w:val="20"/>
              </w:rPr>
              <w:br w:type="page"/>
            </w:r>
            <w:r w:rsidRPr="00FA422B">
              <w:rPr>
                <w:rFonts w:ascii="Times New Roman" w:hAnsi="Times New Roman"/>
                <w:sz w:val="20"/>
                <w:szCs w:val="20"/>
              </w:rPr>
              <w:br w:type="page"/>
            </w:r>
            <w:r w:rsidRPr="00FA422B">
              <w:rPr>
                <w:rFonts w:cs="Tahoma"/>
                <w:sz w:val="20"/>
                <w:szCs w:val="20"/>
              </w:rPr>
              <w:br w:type="page"/>
            </w:r>
            <w:r w:rsidRPr="00FA422B">
              <w:rPr>
                <w:rFonts w:cs="Tahoma"/>
                <w:b/>
                <w:sz w:val="20"/>
                <w:szCs w:val="20"/>
              </w:rPr>
              <w:br w:type="page"/>
            </w:r>
            <w:r w:rsidRPr="00FA422B">
              <w:rPr>
                <w:rFonts w:cs="Tahoma"/>
                <w:sz w:val="20"/>
                <w:szCs w:val="20"/>
              </w:rPr>
              <w:br w:type="page"/>
            </w:r>
          </w:p>
        </w:tc>
        <w:tc>
          <w:tcPr>
            <w:tcW w:w="7296" w:type="dxa"/>
            <w:tcBorders>
              <w:top w:val="single" w:sz="4" w:space="0" w:color="auto"/>
              <w:left w:val="nil"/>
              <w:bottom w:val="single" w:sz="4" w:space="0" w:color="auto"/>
              <w:right w:val="single" w:sz="4" w:space="0" w:color="auto"/>
            </w:tcBorders>
            <w:vAlign w:val="center"/>
          </w:tcPr>
          <w:p w14:paraId="663D133B" w14:textId="77777777" w:rsidR="009A4457" w:rsidRPr="00FA422B" w:rsidRDefault="004D6C24" w:rsidP="00AC1D76">
            <w:pPr>
              <w:keepNext/>
              <w:keepLines/>
              <w:rPr>
                <w:rFonts w:cs="Tahoma"/>
                <w:sz w:val="20"/>
                <w:szCs w:val="20"/>
              </w:rPr>
            </w:pPr>
            <w:r w:rsidRPr="00FA422B">
              <w:rPr>
                <w:rFonts w:cs="Tahoma"/>
                <w:sz w:val="20"/>
                <w:szCs w:val="20"/>
              </w:rPr>
              <w:t>IZJAVA O IZPOLNJEVANJU SPOSOBNOSTI PONUDNIKA/PARTNERJA</w:t>
            </w:r>
          </w:p>
        </w:tc>
        <w:tc>
          <w:tcPr>
            <w:tcW w:w="993" w:type="dxa"/>
            <w:tcBorders>
              <w:top w:val="single" w:sz="4" w:space="0" w:color="auto"/>
              <w:left w:val="single" w:sz="4" w:space="0" w:color="auto"/>
              <w:bottom w:val="single" w:sz="4" w:space="0" w:color="auto"/>
              <w:right w:val="nil"/>
            </w:tcBorders>
            <w:vAlign w:val="center"/>
          </w:tcPr>
          <w:p w14:paraId="5017B7F7" w14:textId="77777777" w:rsidR="009A4457" w:rsidRPr="00FA422B" w:rsidRDefault="001B23BF" w:rsidP="00AC1D76">
            <w:pPr>
              <w:keepNext/>
              <w:keepLines/>
              <w:rPr>
                <w:rFonts w:cs="Tahoma"/>
                <w:b/>
                <w:sz w:val="20"/>
                <w:szCs w:val="20"/>
              </w:rPr>
            </w:pPr>
            <w:r w:rsidRPr="00FA422B">
              <w:rPr>
                <w:rFonts w:cs="Tahoma"/>
                <w:b/>
                <w:sz w:val="20"/>
                <w:szCs w:val="20"/>
              </w:rPr>
              <w:t>P</w:t>
            </w:r>
            <w:r w:rsidR="009A4457" w:rsidRPr="00FA422B">
              <w:rPr>
                <w:rFonts w:cs="Tahoma"/>
                <w:b/>
                <w:sz w:val="20"/>
                <w:szCs w:val="20"/>
              </w:rPr>
              <w:t xml:space="preserve">riloga </w:t>
            </w:r>
          </w:p>
        </w:tc>
        <w:tc>
          <w:tcPr>
            <w:tcW w:w="567" w:type="dxa"/>
            <w:tcBorders>
              <w:top w:val="single" w:sz="4" w:space="0" w:color="auto"/>
              <w:left w:val="nil"/>
              <w:bottom w:val="single" w:sz="4" w:space="0" w:color="auto"/>
              <w:right w:val="single" w:sz="4" w:space="0" w:color="auto"/>
            </w:tcBorders>
            <w:vAlign w:val="center"/>
          </w:tcPr>
          <w:p w14:paraId="38F97066" w14:textId="77777777" w:rsidR="009A4457" w:rsidRPr="00FA422B" w:rsidRDefault="009A4457" w:rsidP="00AC1D76">
            <w:pPr>
              <w:keepNext/>
              <w:keepLines/>
              <w:ind w:left="-70"/>
              <w:rPr>
                <w:rFonts w:cs="Tahoma"/>
                <w:b/>
                <w:sz w:val="20"/>
                <w:szCs w:val="20"/>
              </w:rPr>
            </w:pPr>
            <w:r w:rsidRPr="00FA422B">
              <w:rPr>
                <w:rFonts w:cs="Tahoma"/>
                <w:b/>
                <w:sz w:val="20"/>
                <w:szCs w:val="20"/>
              </w:rPr>
              <w:t>3/1</w:t>
            </w:r>
          </w:p>
        </w:tc>
      </w:tr>
    </w:tbl>
    <w:p w14:paraId="12646ABE" w14:textId="77777777" w:rsidR="00631AA4" w:rsidRPr="00FA422B" w:rsidRDefault="00631AA4" w:rsidP="00AC1D76">
      <w:pPr>
        <w:keepNext/>
        <w:keepLines/>
        <w:tabs>
          <w:tab w:val="left" w:pos="567"/>
          <w:tab w:val="num" w:pos="851"/>
          <w:tab w:val="left" w:pos="993"/>
        </w:tabs>
        <w:jc w:val="both"/>
        <w:rPr>
          <w:rFonts w:cs="Tahoma"/>
          <w:sz w:val="20"/>
          <w:szCs w:val="20"/>
        </w:rPr>
      </w:pPr>
    </w:p>
    <w:p w14:paraId="315FA6EF" w14:textId="7022F1CD" w:rsidR="004D6C24" w:rsidRPr="00FA422B" w:rsidRDefault="004D6C24" w:rsidP="00AC1D76">
      <w:pPr>
        <w:keepNext/>
        <w:keepLines/>
        <w:jc w:val="both"/>
        <w:rPr>
          <w:rFonts w:cs="Tahoma"/>
          <w:sz w:val="20"/>
          <w:szCs w:val="20"/>
        </w:rPr>
      </w:pPr>
      <w:r w:rsidRPr="00FA422B">
        <w:rPr>
          <w:rFonts w:cs="Tahoma"/>
          <w:sz w:val="20"/>
          <w:szCs w:val="20"/>
        </w:rPr>
        <w:t xml:space="preserve">Gospodarski subjekt ___________________________________________________________, ki oddajamo ponudbo za javno naročilo </w:t>
      </w:r>
      <w:r w:rsidR="00B846DC" w:rsidRPr="00FA422B">
        <w:rPr>
          <w:rFonts w:cs="Tahoma"/>
          <w:b/>
          <w:sz w:val="20"/>
          <w:szCs w:val="20"/>
        </w:rPr>
        <w:t>LPP-134/24</w:t>
      </w:r>
      <w:r w:rsidR="00012EB1" w:rsidRPr="00FA422B">
        <w:rPr>
          <w:rFonts w:cs="Tahoma"/>
          <w:b/>
          <w:sz w:val="20"/>
          <w:szCs w:val="20"/>
        </w:rPr>
        <w:t xml:space="preserve"> </w:t>
      </w:r>
      <w:r w:rsidR="009679DD">
        <w:rPr>
          <w:rFonts w:cs="Tahoma"/>
          <w:b/>
          <w:sz w:val="20"/>
          <w:szCs w:val="20"/>
        </w:rPr>
        <w:t xml:space="preserve"> Izvajanje posebnega linijskega prevoza v Občini Medvode</w:t>
      </w:r>
      <w:r w:rsidRPr="00FA422B">
        <w:rPr>
          <w:rFonts w:cs="Tahoma"/>
          <w:color w:val="000000"/>
          <w:sz w:val="20"/>
          <w:szCs w:val="20"/>
        </w:rPr>
        <w:t xml:space="preserve">, podajamo naslednje izjave: </w:t>
      </w:r>
    </w:p>
    <w:p w14:paraId="3D93E33C" w14:textId="77777777" w:rsidR="007A4ECF" w:rsidRPr="00FA422B" w:rsidRDefault="007A4ECF" w:rsidP="00AC1D76">
      <w:pPr>
        <w:keepNext/>
        <w:keepLines/>
        <w:tabs>
          <w:tab w:val="left" w:pos="8647"/>
          <w:tab w:val="left" w:pos="9354"/>
        </w:tabs>
        <w:ind w:right="-2"/>
        <w:rPr>
          <w:rFonts w:cs="Tahoma"/>
          <w:b/>
          <w:sz w:val="20"/>
          <w:szCs w:val="20"/>
        </w:rPr>
      </w:pPr>
    </w:p>
    <w:p w14:paraId="6D81486A" w14:textId="77777777" w:rsidR="007A4ECF" w:rsidRPr="00FA422B" w:rsidRDefault="007A4ECF" w:rsidP="00AC1D76">
      <w:pPr>
        <w:keepNext/>
        <w:keepLines/>
        <w:tabs>
          <w:tab w:val="left" w:pos="8647"/>
          <w:tab w:val="left" w:pos="9354"/>
        </w:tabs>
        <w:ind w:right="-2"/>
        <w:jc w:val="center"/>
        <w:rPr>
          <w:rFonts w:cs="Tahoma"/>
          <w:b/>
          <w:sz w:val="20"/>
          <w:szCs w:val="20"/>
        </w:rPr>
      </w:pPr>
      <w:r w:rsidRPr="00FA422B">
        <w:rPr>
          <w:rFonts w:cs="Tahoma"/>
          <w:b/>
          <w:sz w:val="20"/>
          <w:szCs w:val="20"/>
        </w:rPr>
        <w:t>IZJAVLJAMO,</w:t>
      </w:r>
    </w:p>
    <w:p w14:paraId="13C3FFA0" w14:textId="77777777" w:rsidR="007A4ECF" w:rsidRPr="00FA422B" w:rsidRDefault="007A4ECF" w:rsidP="00AC1D76">
      <w:pPr>
        <w:keepNext/>
        <w:keepLines/>
        <w:tabs>
          <w:tab w:val="left" w:pos="8647"/>
          <w:tab w:val="left" w:pos="9354"/>
        </w:tabs>
        <w:ind w:right="-2"/>
        <w:jc w:val="center"/>
        <w:rPr>
          <w:rFonts w:cs="Tahoma"/>
          <w:b/>
          <w:sz w:val="20"/>
          <w:szCs w:val="20"/>
        </w:rPr>
      </w:pPr>
    </w:p>
    <w:p w14:paraId="61324D01" w14:textId="77777777" w:rsidR="007A4ECF" w:rsidRPr="00FA422B" w:rsidRDefault="007A4ECF" w:rsidP="00AC1D76">
      <w:pPr>
        <w:keepNext/>
        <w:keepLines/>
        <w:numPr>
          <w:ilvl w:val="0"/>
          <w:numId w:val="24"/>
        </w:numPr>
        <w:tabs>
          <w:tab w:val="left" w:pos="426"/>
          <w:tab w:val="left" w:pos="9354"/>
        </w:tabs>
        <w:ind w:right="-2"/>
        <w:rPr>
          <w:rFonts w:cs="Tahoma"/>
          <w:b/>
          <w:smallCaps/>
          <w:sz w:val="20"/>
          <w:szCs w:val="20"/>
        </w:rPr>
      </w:pPr>
      <w:r w:rsidRPr="00FA422B">
        <w:rPr>
          <w:rFonts w:cs="Tahoma"/>
          <w:b/>
          <w:smallCaps/>
          <w:sz w:val="20"/>
          <w:szCs w:val="20"/>
        </w:rPr>
        <w:t>Razlogi za izključitev</w:t>
      </w:r>
    </w:p>
    <w:p w14:paraId="61C0FBD3" w14:textId="77777777" w:rsidR="0011053C" w:rsidRPr="00FA422B" w:rsidRDefault="0011053C" w:rsidP="00AC1D76">
      <w:pPr>
        <w:keepNext/>
        <w:keepLines/>
        <w:numPr>
          <w:ilvl w:val="1"/>
          <w:numId w:val="24"/>
        </w:numPr>
        <w:tabs>
          <w:tab w:val="left" w:pos="426"/>
          <w:tab w:val="left" w:pos="9354"/>
        </w:tabs>
        <w:ind w:left="426" w:right="-2" w:hanging="426"/>
        <w:jc w:val="both"/>
        <w:rPr>
          <w:rFonts w:cs="Tahoma"/>
          <w:sz w:val="20"/>
          <w:szCs w:val="20"/>
        </w:rPr>
      </w:pPr>
      <w:r w:rsidRPr="00FA422B">
        <w:rPr>
          <w:rFonts w:cs="Tahoma"/>
          <w:sz w:val="20"/>
          <w:szCs w:val="20"/>
        </w:rPr>
        <w:t>da nam (gospodarskem subjektu) ni bila izrečena pravnomočna sodba za kazniva dejanja iz Kazenskega zakonika (Ur. l. RS, št. 50/12 s spremembami) ali za primerljiva kazniva dejanja, kot so opredeljena v prvem odstavku 75. člena ZJN-3;</w:t>
      </w:r>
    </w:p>
    <w:p w14:paraId="4389AD09" w14:textId="77777777" w:rsidR="007A4ECF" w:rsidRPr="00FA422B" w:rsidRDefault="007A4ECF" w:rsidP="00AC1D76">
      <w:pPr>
        <w:keepNext/>
        <w:keepLines/>
        <w:numPr>
          <w:ilvl w:val="1"/>
          <w:numId w:val="24"/>
        </w:numPr>
        <w:tabs>
          <w:tab w:val="left" w:pos="426"/>
          <w:tab w:val="left" w:pos="9354"/>
        </w:tabs>
        <w:ind w:left="426" w:right="-2" w:hanging="426"/>
        <w:jc w:val="both"/>
        <w:rPr>
          <w:rFonts w:cs="Tahoma"/>
          <w:sz w:val="20"/>
          <w:szCs w:val="20"/>
        </w:rPr>
      </w:pPr>
      <w:r w:rsidRPr="00FA422B">
        <w:rPr>
          <w:rFonts w:cs="Tahoma"/>
          <w:sz w:val="20"/>
          <w:szCs w:val="20"/>
          <w:lang w:val="x-none"/>
        </w:rPr>
        <w:t>da</w:t>
      </w:r>
      <w:r w:rsidRPr="00FA422B">
        <w:rPr>
          <w:rFonts w:cs="Tahoma"/>
          <w:sz w:val="20"/>
          <w:szCs w:val="20"/>
        </w:rPr>
        <w:t xml:space="preserve"> izpolnjujemo obvezne dajatve in druge denarne nedavčne obveznosti v skladu z zakonom, ki ureja finančno upravo, ki jih pobira davčni organ v skladu s predpisi države, v kateri imamo sedež, ali predpisi države naročnika, če vrednost teh neplačanih zapadlih obveznosti na dan oddaje ponudbe ali prijave znaša 50 evrov ali več in da imamo na dan oddaje prijave/ponudbe predložene vse obračune davčnih odtegljajev za dohodke iz delovnega razmerja za obdobje zadnjih petih let do dne oddaje prijave/ponudb;</w:t>
      </w:r>
    </w:p>
    <w:p w14:paraId="13C014E1" w14:textId="77777777" w:rsidR="007A4ECF" w:rsidRPr="00FA422B" w:rsidRDefault="007A4ECF" w:rsidP="00AC1D76">
      <w:pPr>
        <w:keepNext/>
        <w:keepLines/>
        <w:numPr>
          <w:ilvl w:val="1"/>
          <w:numId w:val="24"/>
        </w:numPr>
        <w:tabs>
          <w:tab w:val="left" w:pos="426"/>
          <w:tab w:val="left" w:pos="9354"/>
        </w:tabs>
        <w:ind w:left="426" w:right="-2" w:hanging="426"/>
        <w:jc w:val="both"/>
        <w:rPr>
          <w:rFonts w:cs="Tahoma"/>
          <w:sz w:val="20"/>
          <w:szCs w:val="20"/>
        </w:rPr>
      </w:pPr>
      <w:r w:rsidRPr="00FA422B">
        <w:rPr>
          <w:rFonts w:cs="Tahoma"/>
          <w:sz w:val="20"/>
          <w:szCs w:val="20"/>
        </w:rPr>
        <w:t>da na dan, ko je potekel rok za oddajo ponudb, nismo izločeni iz postopkov oddaje javnih naročil zaradi uvrstitve v evidenco gospodarskih subjektov z izrečenimi stranskimi sankcijami izločitve iz postopkov javnega naročanja;</w:t>
      </w:r>
    </w:p>
    <w:p w14:paraId="4AEDB0B6" w14:textId="77777777" w:rsidR="007A4ECF" w:rsidRPr="00FA422B" w:rsidRDefault="007A4ECF" w:rsidP="00AC1D76">
      <w:pPr>
        <w:keepNext/>
        <w:keepLines/>
        <w:numPr>
          <w:ilvl w:val="1"/>
          <w:numId w:val="24"/>
        </w:numPr>
        <w:tabs>
          <w:tab w:val="left" w:pos="426"/>
          <w:tab w:val="left" w:pos="9354"/>
        </w:tabs>
        <w:ind w:left="426" w:right="-2" w:hanging="426"/>
        <w:jc w:val="both"/>
        <w:rPr>
          <w:rFonts w:cs="Tahoma"/>
          <w:sz w:val="20"/>
          <w:szCs w:val="20"/>
        </w:rPr>
      </w:pPr>
      <w:r w:rsidRPr="00FA422B">
        <w:rPr>
          <w:rFonts w:cs="Tahoma"/>
          <w:sz w:val="20"/>
          <w:szCs w:val="20"/>
        </w:rPr>
        <w:t>da v zadnjih treh letih pred potekom roka za oddajo ponudb pristojni organ Republike Slovenije ali druge države članice ali tretje države ni ugotovil najmanj dve kršitvi v zvezi s plačilom za delo, delovnim časom, počitki, opravljanjem dela na podlagi pogodb civilnega prava kljub obstoju elementov delovnega razmerja ali v zvezi z zaposlovanjem na črno, za kateri nam (gospodarskemu subjektu) je bila s pravnomočno odločitvijo ali več pravnomočnimi odločitvami izrečena globa za prekršek;</w:t>
      </w:r>
    </w:p>
    <w:p w14:paraId="1BA12011" w14:textId="77777777" w:rsidR="004C16AF" w:rsidRPr="00FA422B" w:rsidRDefault="004C16AF" w:rsidP="00AC1D76">
      <w:pPr>
        <w:keepNext/>
        <w:keepLines/>
        <w:numPr>
          <w:ilvl w:val="1"/>
          <w:numId w:val="24"/>
        </w:numPr>
        <w:tabs>
          <w:tab w:val="left" w:pos="426"/>
          <w:tab w:val="left" w:pos="9354"/>
        </w:tabs>
        <w:ind w:left="426" w:right="-2" w:hanging="426"/>
        <w:jc w:val="both"/>
        <w:rPr>
          <w:rFonts w:cs="Tahoma"/>
          <w:sz w:val="20"/>
          <w:szCs w:val="20"/>
        </w:rPr>
      </w:pPr>
      <w:r w:rsidRPr="00FA422B">
        <w:rPr>
          <w:rFonts w:cs="Tahoma"/>
          <w:sz w:val="20"/>
          <w:szCs w:val="20"/>
        </w:rPr>
        <w:t>da kot ponudnik/partner iz skupine ponudnikov za predmetno naročilo,  izpolnjujemo omejevalne ukrepe navedene v členu 1h »sklepa Sveta (SZVP) 2022/578 z dne 8. aprila 2022 o spremembi Sklepa 2014/512/SZVP o omejevalnih ukrepih zaradi delovanja Rusije, ki povzroča destabilizacijo razmer v Ukrajini« (podtočka E. točke 3.1</w:t>
      </w:r>
      <w:r w:rsidR="0083120B" w:rsidRPr="00FA422B">
        <w:rPr>
          <w:rFonts w:cs="Tahoma"/>
          <w:sz w:val="20"/>
          <w:szCs w:val="20"/>
        </w:rPr>
        <w:t>. razpisne dokumentacije)</w:t>
      </w:r>
      <w:r w:rsidR="00A71F09" w:rsidRPr="00FA422B">
        <w:rPr>
          <w:rFonts w:cs="Tahoma"/>
          <w:sz w:val="20"/>
          <w:szCs w:val="20"/>
        </w:rPr>
        <w:t>.</w:t>
      </w:r>
    </w:p>
    <w:p w14:paraId="0F57FFE0" w14:textId="77777777" w:rsidR="00741DE5" w:rsidRPr="00FA422B" w:rsidRDefault="00741DE5" w:rsidP="00AC1D76">
      <w:pPr>
        <w:keepNext/>
        <w:keepLines/>
        <w:tabs>
          <w:tab w:val="left" w:pos="426"/>
          <w:tab w:val="left" w:pos="9354"/>
        </w:tabs>
        <w:ind w:right="-2"/>
        <w:jc w:val="both"/>
        <w:rPr>
          <w:rFonts w:cs="Tahoma"/>
          <w:sz w:val="20"/>
          <w:szCs w:val="20"/>
        </w:rPr>
      </w:pPr>
    </w:p>
    <w:p w14:paraId="3DFFE3BB" w14:textId="77777777" w:rsidR="007A4ECF" w:rsidRPr="00FA422B" w:rsidRDefault="007A4ECF" w:rsidP="00AC1D76">
      <w:pPr>
        <w:keepNext/>
        <w:keepLines/>
        <w:numPr>
          <w:ilvl w:val="0"/>
          <w:numId w:val="24"/>
        </w:numPr>
        <w:tabs>
          <w:tab w:val="left" w:pos="426"/>
          <w:tab w:val="left" w:pos="9354"/>
        </w:tabs>
        <w:ind w:right="-2"/>
        <w:rPr>
          <w:rFonts w:cs="Tahoma"/>
          <w:b/>
          <w:smallCaps/>
          <w:sz w:val="20"/>
          <w:szCs w:val="20"/>
        </w:rPr>
      </w:pPr>
      <w:r w:rsidRPr="00FA422B">
        <w:rPr>
          <w:rFonts w:cs="Tahoma"/>
          <w:b/>
          <w:smallCaps/>
          <w:sz w:val="20"/>
          <w:szCs w:val="20"/>
        </w:rPr>
        <w:t>Pogoji za sodelovanje</w:t>
      </w:r>
    </w:p>
    <w:p w14:paraId="1CD04EFC" w14:textId="77777777" w:rsidR="007A4ECF" w:rsidRPr="00FA422B" w:rsidRDefault="007A4ECF" w:rsidP="00AC1D76">
      <w:pPr>
        <w:keepNext/>
        <w:keepLines/>
        <w:numPr>
          <w:ilvl w:val="1"/>
          <w:numId w:val="24"/>
        </w:numPr>
        <w:tabs>
          <w:tab w:val="left" w:pos="426"/>
        </w:tabs>
        <w:ind w:left="426" w:right="-2" w:hanging="426"/>
        <w:jc w:val="both"/>
        <w:rPr>
          <w:rFonts w:cs="Tahoma"/>
          <w:sz w:val="20"/>
          <w:szCs w:val="20"/>
        </w:rPr>
      </w:pPr>
      <w:r w:rsidRPr="00FA422B">
        <w:rPr>
          <w:rFonts w:cs="Tahoma"/>
          <w:sz w:val="20"/>
          <w:szCs w:val="20"/>
        </w:rPr>
        <w:t>da smo sposobni za opravljanje poklicne dejavnosti oziroma imamo registrirano dejavnost oziroma smo vpisani v enega od poklicnih ali poslovnih registrov, ki se vodijo v državi članici, v kateri imamo sedež;</w:t>
      </w:r>
    </w:p>
    <w:p w14:paraId="7E72C90C" w14:textId="77777777" w:rsidR="00F90C48" w:rsidRPr="00FA422B" w:rsidRDefault="00F90C48" w:rsidP="00AC1D76">
      <w:pPr>
        <w:keepNext/>
        <w:keepLines/>
        <w:numPr>
          <w:ilvl w:val="1"/>
          <w:numId w:val="24"/>
        </w:numPr>
        <w:tabs>
          <w:tab w:val="left" w:pos="426"/>
        </w:tabs>
        <w:ind w:left="426" w:right="-2" w:hanging="426"/>
        <w:jc w:val="both"/>
        <w:rPr>
          <w:rFonts w:cs="Tahoma"/>
          <w:sz w:val="20"/>
          <w:szCs w:val="20"/>
        </w:rPr>
      </w:pPr>
      <w:r w:rsidRPr="00FA422B">
        <w:rPr>
          <w:rFonts w:cs="Tahoma"/>
          <w:sz w:val="20"/>
          <w:szCs w:val="20"/>
        </w:rPr>
        <w:t>da</w:t>
      </w:r>
      <w:r w:rsidRPr="00FA422B">
        <w:rPr>
          <w:rFonts w:cs="Tahoma"/>
          <w:b/>
          <w:sz w:val="20"/>
          <w:szCs w:val="20"/>
        </w:rPr>
        <w:t xml:space="preserve"> </w:t>
      </w:r>
      <w:r w:rsidRPr="00FA422B">
        <w:rPr>
          <w:rFonts w:cs="Tahoma"/>
          <w:sz w:val="20"/>
          <w:szCs w:val="20"/>
        </w:rPr>
        <w:t>imamo pridobljeno dovoljenje oziroma smo člani posebne organizacije, da lahko v svoji matični državi, kjer imamo sedež, opravljamo storitev, ki je ali se nanaša na predmet javnega naročila, v kolikor je tako dovoljenje ali članstvo potrebno;</w:t>
      </w:r>
    </w:p>
    <w:p w14:paraId="1497D7B5" w14:textId="77777777" w:rsidR="007A4ECF" w:rsidRPr="00FA422B" w:rsidRDefault="007A4ECF" w:rsidP="00AC1D76">
      <w:pPr>
        <w:keepNext/>
        <w:keepLines/>
        <w:numPr>
          <w:ilvl w:val="1"/>
          <w:numId w:val="24"/>
        </w:numPr>
        <w:tabs>
          <w:tab w:val="left" w:pos="426"/>
        </w:tabs>
        <w:ind w:left="426" w:right="-2" w:hanging="426"/>
        <w:jc w:val="both"/>
        <w:rPr>
          <w:rFonts w:cs="Tahoma"/>
          <w:sz w:val="20"/>
          <w:szCs w:val="20"/>
        </w:rPr>
      </w:pPr>
      <w:r w:rsidRPr="00FA422B">
        <w:rPr>
          <w:rFonts w:cs="Tahoma"/>
          <w:sz w:val="20"/>
          <w:szCs w:val="20"/>
        </w:rPr>
        <w:t>da smo ekonomsko in finančno sposobni izvesti predmet javnega naročila;</w:t>
      </w:r>
    </w:p>
    <w:p w14:paraId="203B0875" w14:textId="77777777" w:rsidR="007A4ECF" w:rsidRPr="00FA422B" w:rsidRDefault="007A4ECF" w:rsidP="00AC1D76">
      <w:pPr>
        <w:keepNext/>
        <w:keepLines/>
        <w:numPr>
          <w:ilvl w:val="1"/>
          <w:numId w:val="24"/>
        </w:numPr>
        <w:tabs>
          <w:tab w:val="left" w:pos="426"/>
        </w:tabs>
        <w:ind w:left="426" w:right="-2" w:hanging="426"/>
        <w:jc w:val="both"/>
        <w:rPr>
          <w:rFonts w:cs="Tahoma"/>
          <w:sz w:val="20"/>
          <w:szCs w:val="20"/>
        </w:rPr>
      </w:pPr>
      <w:r w:rsidRPr="00FA422B">
        <w:rPr>
          <w:rFonts w:cs="Tahoma"/>
          <w:sz w:val="20"/>
          <w:szCs w:val="20"/>
        </w:rPr>
        <w:t>razpolagamo z vsemi tehni</w:t>
      </w:r>
      <w:r w:rsidR="0083120B" w:rsidRPr="00FA422B">
        <w:rPr>
          <w:rFonts w:cs="Tahoma"/>
          <w:sz w:val="20"/>
          <w:szCs w:val="20"/>
        </w:rPr>
        <w:t>čnimi sredstvi, opremo in ustreznimi kadri</w:t>
      </w:r>
      <w:r w:rsidRPr="00FA422B">
        <w:rPr>
          <w:rFonts w:cs="Tahoma"/>
          <w:sz w:val="20"/>
          <w:szCs w:val="20"/>
        </w:rPr>
        <w:t>, ter bomo zagotovili ustrezne tehnične zmogljivosti za kvalitetno izvedbo celotnega naročila v predvidenem roku, skladno z zahtevami iz razpisne dokumentacije, pravili stroke ter določili predpisov in standardov s področja predmeta naročila;</w:t>
      </w:r>
    </w:p>
    <w:p w14:paraId="13C031D8" w14:textId="77777777" w:rsidR="007A4ECF" w:rsidRPr="00FA422B" w:rsidRDefault="007A4ECF" w:rsidP="00AC1D76">
      <w:pPr>
        <w:keepNext/>
        <w:keepLines/>
        <w:numPr>
          <w:ilvl w:val="1"/>
          <w:numId w:val="24"/>
        </w:numPr>
        <w:tabs>
          <w:tab w:val="left" w:pos="426"/>
        </w:tabs>
        <w:ind w:left="426" w:right="-2" w:hanging="426"/>
        <w:jc w:val="both"/>
        <w:rPr>
          <w:rFonts w:cs="Tahoma"/>
          <w:sz w:val="20"/>
          <w:szCs w:val="20"/>
        </w:rPr>
      </w:pPr>
      <w:r w:rsidRPr="00FA422B">
        <w:rPr>
          <w:rFonts w:cs="Tahoma"/>
          <w:sz w:val="20"/>
          <w:szCs w:val="20"/>
        </w:rPr>
        <w:t>da izpolnjujemo tehnično in strokovno (kadrovsko) sposobnost v skladu z zahtevami naročnika, nave</w:t>
      </w:r>
      <w:r w:rsidR="0083120B" w:rsidRPr="00FA422B">
        <w:rPr>
          <w:rFonts w:cs="Tahoma"/>
          <w:sz w:val="20"/>
          <w:szCs w:val="20"/>
        </w:rPr>
        <w:t>denimi v razpisni dokumentaciji;</w:t>
      </w:r>
    </w:p>
    <w:p w14:paraId="4F44EDEE" w14:textId="77777777" w:rsidR="007A4ECF" w:rsidRPr="00FA422B" w:rsidRDefault="007A4ECF" w:rsidP="00AC1D76">
      <w:pPr>
        <w:keepNext/>
        <w:keepLines/>
        <w:tabs>
          <w:tab w:val="left" w:pos="426"/>
        </w:tabs>
        <w:ind w:right="-2"/>
        <w:jc w:val="both"/>
        <w:rPr>
          <w:rFonts w:cs="Tahoma"/>
          <w:sz w:val="20"/>
          <w:szCs w:val="20"/>
        </w:rPr>
      </w:pPr>
    </w:p>
    <w:p w14:paraId="2268A1B9" w14:textId="77777777" w:rsidR="007A4ECF" w:rsidRPr="00FA422B" w:rsidRDefault="007A4ECF" w:rsidP="00AC1D76">
      <w:pPr>
        <w:keepNext/>
        <w:keepLines/>
        <w:numPr>
          <w:ilvl w:val="0"/>
          <w:numId w:val="24"/>
        </w:numPr>
        <w:tabs>
          <w:tab w:val="left" w:pos="426"/>
          <w:tab w:val="left" w:pos="9354"/>
        </w:tabs>
        <w:ind w:right="-2"/>
        <w:jc w:val="both"/>
        <w:rPr>
          <w:rFonts w:cs="Tahoma"/>
          <w:sz w:val="20"/>
          <w:szCs w:val="20"/>
        </w:rPr>
      </w:pPr>
      <w:r w:rsidRPr="00FA422B">
        <w:rPr>
          <w:rFonts w:cs="Tahoma"/>
          <w:b/>
          <w:sz w:val="20"/>
          <w:szCs w:val="20"/>
        </w:rPr>
        <w:t>O</w:t>
      </w:r>
      <w:r w:rsidRPr="00FA422B">
        <w:rPr>
          <w:rFonts w:cs="Tahoma"/>
          <w:b/>
          <w:smallCaps/>
          <w:sz w:val="20"/>
          <w:szCs w:val="20"/>
        </w:rPr>
        <w:t>stale zahteve naročnika in ostale izjave</w:t>
      </w:r>
    </w:p>
    <w:p w14:paraId="2310FD04" w14:textId="77777777" w:rsidR="007A4ECF" w:rsidRPr="00FA422B" w:rsidRDefault="007A4ECF" w:rsidP="00AC1D76">
      <w:pPr>
        <w:keepNext/>
        <w:keepLines/>
        <w:numPr>
          <w:ilvl w:val="1"/>
          <w:numId w:val="24"/>
        </w:numPr>
        <w:tabs>
          <w:tab w:val="left" w:pos="426"/>
        </w:tabs>
        <w:ind w:left="426" w:right="-2" w:hanging="426"/>
        <w:jc w:val="both"/>
        <w:rPr>
          <w:rFonts w:cs="Tahoma"/>
          <w:sz w:val="20"/>
          <w:szCs w:val="20"/>
        </w:rPr>
      </w:pPr>
      <w:r w:rsidRPr="00FA422B">
        <w:rPr>
          <w:rFonts w:cs="Tahoma"/>
          <w:sz w:val="20"/>
          <w:szCs w:val="20"/>
        </w:rPr>
        <w:t>da nismo uvrščeni v evidenco poslovnih subjektov katerim je omejeni poslovanje z naročnikom na podlagi 35. člena Zakona o integriteti in preprečevanju korupcije (Ur. l. RS, št. 69/11-UPB);</w:t>
      </w:r>
    </w:p>
    <w:p w14:paraId="5DC74EE1" w14:textId="77777777" w:rsidR="007A4ECF" w:rsidRPr="00FA422B" w:rsidRDefault="007A4ECF" w:rsidP="00AC1D76">
      <w:pPr>
        <w:keepNext/>
        <w:keepLines/>
        <w:numPr>
          <w:ilvl w:val="1"/>
          <w:numId w:val="24"/>
        </w:numPr>
        <w:tabs>
          <w:tab w:val="left" w:pos="426"/>
        </w:tabs>
        <w:ind w:left="426" w:right="-2" w:hanging="426"/>
        <w:jc w:val="both"/>
        <w:rPr>
          <w:rFonts w:cs="Tahoma"/>
          <w:sz w:val="20"/>
          <w:szCs w:val="20"/>
        </w:rPr>
      </w:pPr>
      <w:r w:rsidRPr="00FA422B">
        <w:rPr>
          <w:rFonts w:cs="Tahoma"/>
          <w:sz w:val="20"/>
          <w:szCs w:val="20"/>
        </w:rPr>
        <w:t>da se strinjamo in v celoti izpolnjujemo vse pogoje in zahteve glede predmeta javnega naročila, za katerega oddajamo ponudbo in ostalih pogojev in zahtev, ki so navedeni v predmetni razpisni dokumentaciji</w:t>
      </w:r>
      <w:r w:rsidR="00A71F09" w:rsidRPr="00FA422B">
        <w:rPr>
          <w:rFonts w:cs="Tahoma"/>
          <w:sz w:val="20"/>
          <w:szCs w:val="20"/>
        </w:rPr>
        <w:t>.</w:t>
      </w:r>
    </w:p>
    <w:p w14:paraId="4229F211" w14:textId="77777777" w:rsidR="007A4ECF" w:rsidRPr="00FA422B" w:rsidRDefault="007A4ECF" w:rsidP="00AC1D76">
      <w:pPr>
        <w:keepNext/>
        <w:keepLines/>
        <w:tabs>
          <w:tab w:val="left" w:pos="0"/>
          <w:tab w:val="left" w:pos="8647"/>
        </w:tabs>
        <w:ind w:right="-2"/>
        <w:jc w:val="both"/>
        <w:rPr>
          <w:rFonts w:cs="Tahoma"/>
          <w:sz w:val="20"/>
          <w:szCs w:val="20"/>
        </w:rPr>
      </w:pPr>
    </w:p>
    <w:p w14:paraId="5E385855" w14:textId="77777777" w:rsidR="007A4ECF" w:rsidRPr="00FA422B" w:rsidRDefault="007A4ECF" w:rsidP="00AC1D76">
      <w:pPr>
        <w:keepNext/>
        <w:keepLines/>
        <w:tabs>
          <w:tab w:val="left" w:pos="0"/>
          <w:tab w:val="left" w:pos="8647"/>
        </w:tabs>
        <w:ind w:right="-2"/>
        <w:jc w:val="both"/>
        <w:rPr>
          <w:rFonts w:cs="Tahoma"/>
          <w:sz w:val="20"/>
          <w:szCs w:val="20"/>
        </w:rPr>
      </w:pPr>
      <w:r w:rsidRPr="00FA422B">
        <w:rPr>
          <w:rFonts w:cs="Tahoma"/>
          <w:b/>
          <w:sz w:val="20"/>
          <w:szCs w:val="20"/>
        </w:rPr>
        <w:lastRenderedPageBreak/>
        <w:t xml:space="preserve">S podpisom te izjave izjavljamo tudi, da smo v celoti seznanjeni z vsebino razpisne dokumentacije ter vsemi njenimi spremembami in dopolnitvami ter da se strinjamo in sprejemamo tudi vse ostale pogoje in zahteve predmetne razpisne dokumentacije, vključno z vsebino pogodbe/okvirnega sporazuma in vzorci finančnih zavarovanj ter prevzemamo kazensko in materialno odgovornost, da so vsi podatki in dokumenti, podani v ponudbi, resnični, in da priložene listine ustrezajo originalu. S podpisom te izjave izjavljamo, da bomo v primeru izbora kot ekonomsko najugodnejši ponudnik, na poziv naročnika </w:t>
      </w:r>
      <w:r w:rsidR="002F111A" w:rsidRPr="00FA422B">
        <w:rPr>
          <w:rFonts w:cs="Tahoma"/>
          <w:b/>
          <w:sz w:val="20"/>
          <w:szCs w:val="20"/>
        </w:rPr>
        <w:t xml:space="preserve">pogodbo </w:t>
      </w:r>
      <w:r w:rsidRPr="00FA422B">
        <w:rPr>
          <w:rFonts w:cs="Tahoma"/>
          <w:b/>
          <w:sz w:val="20"/>
          <w:szCs w:val="20"/>
        </w:rPr>
        <w:t>podpisali brez ugovorov.</w:t>
      </w:r>
    </w:p>
    <w:p w14:paraId="32A18CC5" w14:textId="77777777" w:rsidR="007A4ECF" w:rsidRPr="00FA422B" w:rsidRDefault="007A4ECF" w:rsidP="00AC1D76">
      <w:pPr>
        <w:keepNext/>
        <w:keepLines/>
        <w:tabs>
          <w:tab w:val="left" w:pos="0"/>
        </w:tabs>
        <w:ind w:right="-2"/>
        <w:jc w:val="both"/>
        <w:rPr>
          <w:rFonts w:cs="Tahoma"/>
          <w:sz w:val="20"/>
          <w:szCs w:val="20"/>
        </w:rPr>
      </w:pPr>
    </w:p>
    <w:p w14:paraId="7AA23DE0" w14:textId="77777777" w:rsidR="007A4ECF" w:rsidRPr="00FA422B" w:rsidRDefault="007A4ECF" w:rsidP="00AC1D76">
      <w:pPr>
        <w:keepNext/>
        <w:keepLines/>
        <w:spacing w:after="120"/>
        <w:jc w:val="both"/>
        <w:rPr>
          <w:rFonts w:cs="Tahoma"/>
          <w:b/>
          <w:bCs/>
          <w:sz w:val="20"/>
          <w:szCs w:val="20"/>
        </w:rPr>
      </w:pPr>
      <w:r w:rsidRPr="00FA422B">
        <w:rPr>
          <w:rFonts w:cs="Tahoma"/>
          <w:b/>
          <w:sz w:val="20"/>
          <w:szCs w:val="20"/>
        </w:rPr>
        <w:t xml:space="preserve">S podpisom te izjave </w:t>
      </w:r>
      <w:r w:rsidR="00855B82" w:rsidRPr="00FA422B">
        <w:rPr>
          <w:rFonts w:cs="Tahoma"/>
          <w:b/>
          <w:sz w:val="20"/>
          <w:szCs w:val="20"/>
        </w:rPr>
        <w:t>SOGLAŠAMO</w:t>
      </w:r>
      <w:r w:rsidRPr="00FA422B">
        <w:rPr>
          <w:rFonts w:cs="Tahoma"/>
          <w:b/>
          <w:sz w:val="20"/>
          <w:szCs w:val="20"/>
        </w:rPr>
        <w:t xml:space="preserve">, da </w:t>
      </w:r>
      <w:r w:rsidR="00684B01" w:rsidRPr="00FA422B">
        <w:rPr>
          <w:rFonts w:cs="Tahoma"/>
          <w:b/>
          <w:sz w:val="20"/>
          <w:szCs w:val="20"/>
        </w:rPr>
        <w:t>naročnik</w:t>
      </w:r>
      <w:r w:rsidRPr="00FA422B">
        <w:rPr>
          <w:rFonts w:cs="Tahoma"/>
          <w:b/>
          <w:color w:val="000000" w:themeColor="text1"/>
          <w:sz w:val="20"/>
          <w:szCs w:val="20"/>
        </w:rPr>
        <w:t>:</w:t>
      </w:r>
    </w:p>
    <w:p w14:paraId="3D2CB230" w14:textId="77777777" w:rsidR="00684B01" w:rsidRPr="00FA422B" w:rsidRDefault="00684B01" w:rsidP="00AC1D76">
      <w:pPr>
        <w:keepNext/>
        <w:keepLines/>
        <w:numPr>
          <w:ilvl w:val="0"/>
          <w:numId w:val="27"/>
        </w:numPr>
        <w:tabs>
          <w:tab w:val="left" w:pos="0"/>
          <w:tab w:val="left" w:pos="8647"/>
        </w:tabs>
        <w:ind w:right="-2"/>
        <w:jc w:val="both"/>
        <w:rPr>
          <w:rFonts w:cs="Tahoma"/>
          <w:b/>
          <w:sz w:val="20"/>
          <w:szCs w:val="20"/>
        </w:rPr>
      </w:pPr>
      <w:r w:rsidRPr="00FA422B">
        <w:rPr>
          <w:rFonts w:cs="Tahoma"/>
          <w:b/>
          <w:sz w:val="20"/>
          <w:szCs w:val="20"/>
        </w:rPr>
        <w:t xml:space="preserve">v zvezi z oddajo predmetnega javnega naročila (v primeru, če naročnik dvomi o resničnost ponudnikovih izjav v skladu s tretjim odstavkom 47. člena ZJN-3) pridobi podatke za preveritev ponudbe v skladu z 89. členom ZJN-3 v enotnem informacijskem sistemu – </w:t>
      </w:r>
      <w:proofErr w:type="spellStart"/>
      <w:r w:rsidRPr="00FA422B">
        <w:rPr>
          <w:rFonts w:cs="Tahoma"/>
          <w:b/>
          <w:sz w:val="20"/>
          <w:szCs w:val="20"/>
        </w:rPr>
        <w:t>eDosje</w:t>
      </w:r>
      <w:proofErr w:type="spellEnd"/>
      <w:r w:rsidRPr="00FA422B">
        <w:rPr>
          <w:rFonts w:cs="Tahoma"/>
          <w:b/>
          <w:sz w:val="20"/>
          <w:szCs w:val="20"/>
        </w:rPr>
        <w:t xml:space="preserve"> iz devetega odstavka 77. člena ZJN-3, ter se tudi zavezujemo, da bomo na zahtevo naročnika predložiti dodatna pooblastila za preveritev podatkov iz uradnih evidenc,</w:t>
      </w:r>
    </w:p>
    <w:p w14:paraId="76BC9FFE" w14:textId="77777777" w:rsidR="00684B01" w:rsidRPr="00FA422B" w:rsidRDefault="00684B01" w:rsidP="00AC1D76">
      <w:pPr>
        <w:keepNext/>
        <w:keepLines/>
        <w:numPr>
          <w:ilvl w:val="0"/>
          <w:numId w:val="27"/>
        </w:numPr>
        <w:tabs>
          <w:tab w:val="left" w:pos="0"/>
          <w:tab w:val="left" w:pos="8647"/>
        </w:tabs>
        <w:ind w:right="-2"/>
        <w:jc w:val="both"/>
        <w:rPr>
          <w:rFonts w:cs="Tahoma"/>
          <w:b/>
          <w:sz w:val="20"/>
          <w:szCs w:val="20"/>
        </w:rPr>
      </w:pPr>
      <w:r w:rsidRPr="00FA422B">
        <w:rPr>
          <w:rFonts w:cs="Tahoma"/>
          <w:b/>
          <w:sz w:val="20"/>
          <w:szCs w:val="20"/>
        </w:rPr>
        <w:t>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 javna naročanja.</w:t>
      </w:r>
    </w:p>
    <w:p w14:paraId="3D52DB32" w14:textId="77777777" w:rsidR="007A4ECF" w:rsidRPr="00FA422B" w:rsidRDefault="007A4ECF" w:rsidP="00AC1D76">
      <w:pPr>
        <w:keepNext/>
        <w:keepLines/>
        <w:jc w:val="both"/>
        <w:rPr>
          <w:rFonts w:cs="Tahoma"/>
          <w:bCs/>
          <w:i/>
          <w:noProof/>
          <w:sz w:val="18"/>
          <w:szCs w:val="18"/>
        </w:rPr>
      </w:pPr>
    </w:p>
    <w:p w14:paraId="2EAFD3D3" w14:textId="77777777" w:rsidR="007A4ECF" w:rsidRPr="00FA422B" w:rsidRDefault="007A4ECF" w:rsidP="00AC1D76">
      <w:pPr>
        <w:keepNext/>
        <w:keepLines/>
        <w:tabs>
          <w:tab w:val="left" w:pos="0"/>
          <w:tab w:val="left" w:pos="8647"/>
        </w:tabs>
        <w:ind w:right="-2"/>
        <w:jc w:val="both"/>
        <w:rPr>
          <w:rFonts w:cs="Tahoma"/>
          <w:b/>
          <w:sz w:val="20"/>
          <w:szCs w:val="20"/>
        </w:rPr>
      </w:pPr>
      <w:r w:rsidRPr="00FA422B">
        <w:rPr>
          <w:rFonts w:cs="Tahoma"/>
          <w:b/>
          <w:sz w:val="20"/>
          <w:szCs w:val="20"/>
        </w:rPr>
        <w:t>Ponudnik s sedežem izven Republike Slovenije se zavezujemo, da bomo dokazila o izpolnjevanju zahtev iz tč. 3.1. razpisne dokumentacije iz ustreznih evidenc predložili naročniku sami, v kolikor nas bo naročnik k temu pozval.</w:t>
      </w:r>
    </w:p>
    <w:p w14:paraId="2A5E0425" w14:textId="77777777" w:rsidR="007A4ECF" w:rsidRPr="00FA422B" w:rsidRDefault="007A4ECF" w:rsidP="00AC1D76">
      <w:pPr>
        <w:keepNext/>
        <w:keepLines/>
        <w:tabs>
          <w:tab w:val="left" w:pos="0"/>
          <w:tab w:val="left" w:pos="8647"/>
        </w:tabs>
        <w:ind w:right="-2"/>
        <w:jc w:val="both"/>
        <w:rPr>
          <w:rFonts w:cs="Tahoma"/>
          <w:b/>
          <w:sz w:val="18"/>
          <w:szCs w:val="18"/>
        </w:rPr>
      </w:pPr>
    </w:p>
    <w:p w14:paraId="73D1C5A5" w14:textId="77777777" w:rsidR="007A4ECF" w:rsidRPr="00FA422B" w:rsidRDefault="007A4ECF" w:rsidP="00AC1D76">
      <w:pPr>
        <w:keepNext/>
        <w:keepLines/>
        <w:jc w:val="both"/>
        <w:rPr>
          <w:rFonts w:cs="Tahoma"/>
          <w:i/>
          <w:sz w:val="20"/>
          <w:szCs w:val="20"/>
          <w:u w:val="single"/>
        </w:rPr>
      </w:pPr>
      <w:r w:rsidRPr="00FA422B">
        <w:rPr>
          <w:rFonts w:cs="Tahoma"/>
          <w:i/>
          <w:sz w:val="20"/>
          <w:szCs w:val="20"/>
          <w:u w:val="single"/>
        </w:rPr>
        <w:t>Vse izjave podajamo pod kazensko in materialno odgovornostjo.</w:t>
      </w:r>
    </w:p>
    <w:p w14:paraId="519852B6" w14:textId="77777777" w:rsidR="007A4ECF" w:rsidRPr="00FA422B" w:rsidRDefault="007A4ECF" w:rsidP="00AC1D76">
      <w:pPr>
        <w:keepNext/>
        <w:keepLines/>
        <w:jc w:val="both"/>
        <w:rPr>
          <w:rFonts w:cs="Tahoma"/>
          <w:bCs/>
          <w:i/>
          <w:noProof/>
          <w:sz w:val="18"/>
          <w:szCs w:val="18"/>
        </w:rPr>
      </w:pPr>
    </w:p>
    <w:p w14:paraId="5BA9EF0D" w14:textId="77777777" w:rsidR="007A4ECF" w:rsidRPr="00FA422B" w:rsidRDefault="007A4ECF" w:rsidP="00AC1D76">
      <w:pPr>
        <w:keepNext/>
        <w:keepLines/>
        <w:jc w:val="both"/>
        <w:rPr>
          <w:rFonts w:cs="Tahoma"/>
          <w:bCs/>
          <w:i/>
          <w:noProof/>
          <w:sz w:val="18"/>
          <w:szCs w:val="18"/>
        </w:rPr>
      </w:pP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7A4ECF" w:rsidRPr="00FA422B" w14:paraId="470717CF" w14:textId="77777777" w:rsidTr="00516376">
        <w:trPr>
          <w:trHeight w:val="235"/>
        </w:trPr>
        <w:tc>
          <w:tcPr>
            <w:tcW w:w="3430" w:type="dxa"/>
            <w:tcBorders>
              <w:bottom w:val="single" w:sz="4" w:space="0" w:color="auto"/>
            </w:tcBorders>
          </w:tcPr>
          <w:p w14:paraId="2144A4E2" w14:textId="77777777" w:rsidR="007A4ECF" w:rsidRPr="00FA422B" w:rsidRDefault="007A4ECF" w:rsidP="00AC1D76">
            <w:pPr>
              <w:keepNext/>
              <w:keepLines/>
              <w:jc w:val="both"/>
              <w:rPr>
                <w:rFonts w:cs="Tahoma"/>
                <w:snapToGrid w:val="0"/>
                <w:color w:val="000000"/>
                <w:sz w:val="20"/>
                <w:szCs w:val="20"/>
              </w:rPr>
            </w:pPr>
          </w:p>
        </w:tc>
        <w:tc>
          <w:tcPr>
            <w:tcW w:w="2574" w:type="dxa"/>
          </w:tcPr>
          <w:p w14:paraId="61763FCD" w14:textId="77777777" w:rsidR="007A4ECF" w:rsidRPr="00FA422B" w:rsidRDefault="007A4ECF" w:rsidP="00AC1D76">
            <w:pPr>
              <w:keepNext/>
              <w:keepLines/>
              <w:jc w:val="center"/>
              <w:rPr>
                <w:rFonts w:cs="Tahoma"/>
                <w:snapToGrid w:val="0"/>
                <w:color w:val="000000"/>
                <w:sz w:val="20"/>
                <w:szCs w:val="20"/>
              </w:rPr>
            </w:pPr>
          </w:p>
        </w:tc>
        <w:tc>
          <w:tcPr>
            <w:tcW w:w="3148" w:type="dxa"/>
            <w:tcBorders>
              <w:bottom w:val="single" w:sz="4" w:space="0" w:color="auto"/>
            </w:tcBorders>
          </w:tcPr>
          <w:p w14:paraId="107A832D" w14:textId="77777777" w:rsidR="007A4ECF" w:rsidRPr="00FA422B" w:rsidRDefault="007A4ECF" w:rsidP="00AC1D76">
            <w:pPr>
              <w:keepNext/>
              <w:keepLines/>
              <w:tabs>
                <w:tab w:val="left" w:pos="567"/>
                <w:tab w:val="num" w:pos="851"/>
                <w:tab w:val="left" w:pos="993"/>
              </w:tabs>
              <w:jc w:val="both"/>
              <w:rPr>
                <w:rFonts w:cs="Tahoma"/>
                <w:snapToGrid w:val="0"/>
                <w:color w:val="000000"/>
                <w:sz w:val="20"/>
                <w:szCs w:val="20"/>
              </w:rPr>
            </w:pPr>
          </w:p>
        </w:tc>
      </w:tr>
      <w:tr w:rsidR="007A4ECF" w:rsidRPr="00FA422B" w14:paraId="6B2A89A1" w14:textId="77777777" w:rsidTr="00516376">
        <w:trPr>
          <w:trHeight w:val="235"/>
        </w:trPr>
        <w:tc>
          <w:tcPr>
            <w:tcW w:w="3430" w:type="dxa"/>
            <w:tcBorders>
              <w:top w:val="single" w:sz="4" w:space="0" w:color="auto"/>
            </w:tcBorders>
          </w:tcPr>
          <w:p w14:paraId="76293E75" w14:textId="77777777" w:rsidR="007A4ECF" w:rsidRPr="00FA422B" w:rsidRDefault="002B173A" w:rsidP="00AC1D76">
            <w:pPr>
              <w:keepNext/>
              <w:keepLines/>
              <w:jc w:val="center"/>
              <w:rPr>
                <w:rFonts w:cs="Tahoma"/>
                <w:snapToGrid w:val="0"/>
                <w:color w:val="000000"/>
                <w:sz w:val="20"/>
                <w:szCs w:val="20"/>
              </w:rPr>
            </w:pPr>
            <w:r w:rsidRPr="00FA422B">
              <w:rPr>
                <w:rFonts w:cs="Tahoma"/>
                <w:snapToGrid w:val="0"/>
                <w:color w:val="000000"/>
                <w:sz w:val="20"/>
                <w:szCs w:val="20"/>
              </w:rPr>
              <w:t>(K</w:t>
            </w:r>
            <w:r w:rsidR="007A4ECF" w:rsidRPr="00FA422B">
              <w:rPr>
                <w:rFonts w:cs="Tahoma"/>
                <w:snapToGrid w:val="0"/>
                <w:color w:val="000000"/>
                <w:sz w:val="20"/>
                <w:szCs w:val="20"/>
              </w:rPr>
              <w:t>raj, datum)</w:t>
            </w:r>
          </w:p>
        </w:tc>
        <w:tc>
          <w:tcPr>
            <w:tcW w:w="2574" w:type="dxa"/>
          </w:tcPr>
          <w:p w14:paraId="274DFBAD" w14:textId="77777777" w:rsidR="007A4ECF" w:rsidRPr="00FA422B" w:rsidRDefault="007A4ECF" w:rsidP="00AC1D76">
            <w:pPr>
              <w:keepNext/>
              <w:keepLines/>
              <w:jc w:val="center"/>
              <w:rPr>
                <w:rFonts w:cs="Tahoma"/>
                <w:snapToGrid w:val="0"/>
                <w:color w:val="000000"/>
                <w:sz w:val="20"/>
                <w:szCs w:val="20"/>
              </w:rPr>
            </w:pPr>
            <w:r w:rsidRPr="00FA422B">
              <w:rPr>
                <w:rFonts w:cs="Tahoma"/>
                <w:snapToGrid w:val="0"/>
                <w:color w:val="000000"/>
                <w:sz w:val="20"/>
                <w:szCs w:val="20"/>
              </w:rPr>
              <w:t>Žig</w:t>
            </w:r>
          </w:p>
        </w:tc>
        <w:tc>
          <w:tcPr>
            <w:tcW w:w="3148" w:type="dxa"/>
            <w:tcBorders>
              <w:top w:val="single" w:sz="4" w:space="0" w:color="auto"/>
            </w:tcBorders>
          </w:tcPr>
          <w:p w14:paraId="75BCE859" w14:textId="77777777" w:rsidR="007A4ECF" w:rsidRPr="00FA422B" w:rsidRDefault="007A4ECF" w:rsidP="00AC1D76">
            <w:pPr>
              <w:keepNext/>
              <w:keepLines/>
              <w:jc w:val="both"/>
              <w:rPr>
                <w:rFonts w:cs="Tahoma"/>
                <w:snapToGrid w:val="0"/>
                <w:color w:val="000000"/>
                <w:sz w:val="20"/>
                <w:szCs w:val="20"/>
              </w:rPr>
            </w:pPr>
            <w:r w:rsidRPr="00FA422B">
              <w:rPr>
                <w:rFonts w:cs="Tahoma"/>
                <w:snapToGrid w:val="0"/>
                <w:color w:val="000000"/>
                <w:sz w:val="20"/>
                <w:szCs w:val="20"/>
              </w:rPr>
              <w:t>(</w:t>
            </w:r>
            <w:r w:rsidR="002B173A" w:rsidRPr="00FA422B">
              <w:rPr>
                <w:rFonts w:cs="Tahoma"/>
                <w:snapToGrid w:val="0"/>
                <w:color w:val="000000"/>
                <w:sz w:val="20"/>
                <w:szCs w:val="20"/>
              </w:rPr>
              <w:t>Naziv</w:t>
            </w:r>
            <w:r w:rsidRPr="00FA422B">
              <w:rPr>
                <w:rFonts w:cs="Tahoma"/>
                <w:snapToGrid w:val="0"/>
                <w:color w:val="000000"/>
                <w:sz w:val="20"/>
                <w:szCs w:val="20"/>
              </w:rPr>
              <w:t xml:space="preserve"> ter podpis ponudnika/partnerja)</w:t>
            </w:r>
          </w:p>
        </w:tc>
      </w:tr>
    </w:tbl>
    <w:p w14:paraId="59EEC386" w14:textId="77777777" w:rsidR="007A4ECF" w:rsidRPr="00FA422B" w:rsidRDefault="007A4ECF" w:rsidP="00AC1D76">
      <w:pPr>
        <w:keepNext/>
        <w:keepLines/>
        <w:tabs>
          <w:tab w:val="left" w:pos="426"/>
        </w:tabs>
        <w:ind w:right="-2"/>
        <w:jc w:val="both"/>
        <w:rPr>
          <w:rFonts w:cs="Tahoma"/>
          <w:sz w:val="20"/>
          <w:szCs w:val="20"/>
        </w:rPr>
      </w:pPr>
    </w:p>
    <w:p w14:paraId="37CFC405" w14:textId="77777777" w:rsidR="007A4ECF" w:rsidRPr="00FA422B" w:rsidRDefault="007A4ECF" w:rsidP="00AC1D76">
      <w:pPr>
        <w:keepNext/>
        <w:keepLines/>
        <w:jc w:val="both"/>
        <w:rPr>
          <w:rFonts w:cs="Tahoma"/>
          <w:b/>
          <w:bCs/>
          <w:i/>
          <w:noProof/>
          <w:sz w:val="18"/>
          <w:szCs w:val="18"/>
        </w:rPr>
      </w:pPr>
    </w:p>
    <w:p w14:paraId="389FD393" w14:textId="77777777" w:rsidR="007A4ECF" w:rsidRPr="00FA422B" w:rsidRDefault="007A4ECF" w:rsidP="00AC1D76">
      <w:pPr>
        <w:keepNext/>
        <w:keepLines/>
        <w:jc w:val="both"/>
        <w:rPr>
          <w:rFonts w:cs="Tahoma"/>
          <w:bCs/>
          <w:i/>
          <w:iCs/>
          <w:noProof/>
          <w:sz w:val="18"/>
          <w:szCs w:val="18"/>
        </w:rPr>
      </w:pPr>
      <w:r w:rsidRPr="00FA422B">
        <w:rPr>
          <w:rFonts w:cs="Tahoma"/>
          <w:b/>
          <w:bCs/>
          <w:i/>
          <w:noProof/>
          <w:sz w:val="18"/>
          <w:szCs w:val="18"/>
        </w:rPr>
        <w:t xml:space="preserve">Navodilo: </w:t>
      </w:r>
      <w:r w:rsidRPr="00FA422B">
        <w:rPr>
          <w:rFonts w:cs="Tahoma"/>
          <w:bCs/>
          <w:i/>
          <w:iCs/>
          <w:noProof/>
          <w:sz w:val="18"/>
          <w:szCs w:val="18"/>
        </w:rPr>
        <w:t xml:space="preserve">Izjavo izpolni in podpiše </w:t>
      </w:r>
      <w:r w:rsidRPr="00FA422B">
        <w:rPr>
          <w:rFonts w:cs="Tahoma"/>
          <w:bCs/>
          <w:i/>
          <w:iCs/>
          <w:noProof/>
          <w:sz w:val="18"/>
          <w:szCs w:val="18"/>
          <w:u w:val="single"/>
        </w:rPr>
        <w:t>ponudnik</w:t>
      </w:r>
      <w:r w:rsidRPr="00FA422B">
        <w:rPr>
          <w:rFonts w:cs="Tahoma"/>
          <w:bCs/>
          <w:i/>
          <w:iCs/>
          <w:noProof/>
          <w:sz w:val="18"/>
          <w:szCs w:val="18"/>
        </w:rPr>
        <w:t xml:space="preserve"> kot tudi vsi </w:t>
      </w:r>
      <w:r w:rsidRPr="00FA422B">
        <w:rPr>
          <w:rFonts w:cs="Tahoma"/>
          <w:bCs/>
          <w:i/>
          <w:iCs/>
          <w:noProof/>
          <w:sz w:val="18"/>
          <w:szCs w:val="18"/>
          <w:u w:val="single"/>
        </w:rPr>
        <w:t>posamezni člani skupine ponudnikov</w:t>
      </w:r>
      <w:r w:rsidRPr="00FA422B">
        <w:rPr>
          <w:rFonts w:cs="Tahoma"/>
          <w:bCs/>
          <w:i/>
          <w:iCs/>
          <w:noProof/>
          <w:sz w:val="18"/>
          <w:szCs w:val="18"/>
        </w:rPr>
        <w:t xml:space="preserve"> (partnerji) v primeru skupne ponudbe. Ponudnik priloži </w:t>
      </w:r>
      <w:r w:rsidRPr="00FA422B">
        <w:rPr>
          <w:rFonts w:cs="Tahoma"/>
          <w:bCs/>
          <w:i/>
          <w:iCs/>
          <w:noProof/>
          <w:sz w:val="18"/>
          <w:szCs w:val="18"/>
          <w:u w:val="single"/>
        </w:rPr>
        <w:t>ločeno</w:t>
      </w:r>
      <w:r w:rsidRPr="00FA422B">
        <w:rPr>
          <w:rFonts w:cs="Tahoma"/>
          <w:bCs/>
          <w:i/>
          <w:iCs/>
          <w:noProof/>
          <w:sz w:val="18"/>
          <w:szCs w:val="18"/>
        </w:rPr>
        <w:t xml:space="preserve"> izpolnjene izjave za vsakega od gospodarskih subjektov v ponudbi.</w:t>
      </w:r>
    </w:p>
    <w:p w14:paraId="66848D7C" w14:textId="77777777" w:rsidR="00A1089B" w:rsidRPr="00FA422B" w:rsidRDefault="00A1089B" w:rsidP="00AC1D76">
      <w:pPr>
        <w:keepNext/>
        <w:keepLines/>
        <w:jc w:val="both"/>
        <w:rPr>
          <w:rFonts w:cs="Tahoma"/>
          <w:bCs/>
          <w:i/>
          <w:iCs/>
          <w:noProof/>
          <w:sz w:val="18"/>
          <w:szCs w:val="18"/>
        </w:rPr>
      </w:pPr>
    </w:p>
    <w:p w14:paraId="0634BB25" w14:textId="77777777" w:rsidR="00A1089B" w:rsidRPr="00FA422B" w:rsidRDefault="00A1089B" w:rsidP="00AC1D76">
      <w:pPr>
        <w:keepNext/>
        <w:keepLines/>
        <w:jc w:val="both"/>
        <w:rPr>
          <w:rFonts w:cs="Tahoma"/>
          <w:bCs/>
          <w:i/>
          <w:iCs/>
          <w:noProof/>
          <w:sz w:val="18"/>
          <w:szCs w:val="18"/>
        </w:rPr>
      </w:pPr>
    </w:p>
    <w:p w14:paraId="2FFC3FE7" w14:textId="77777777" w:rsidR="00A1089B" w:rsidRPr="00FA422B" w:rsidRDefault="00A1089B" w:rsidP="00AC1D76">
      <w:pPr>
        <w:keepNext/>
        <w:keepLines/>
        <w:jc w:val="both"/>
        <w:rPr>
          <w:rFonts w:cs="Tahoma"/>
          <w:bCs/>
          <w:i/>
          <w:iCs/>
          <w:noProof/>
          <w:sz w:val="18"/>
          <w:szCs w:val="18"/>
        </w:rPr>
      </w:pPr>
    </w:p>
    <w:p w14:paraId="7B2C4300" w14:textId="77777777" w:rsidR="00A1089B" w:rsidRPr="00FA422B" w:rsidRDefault="00A1089B" w:rsidP="00AC1D76">
      <w:pPr>
        <w:keepNext/>
        <w:keepLines/>
        <w:jc w:val="both"/>
        <w:rPr>
          <w:rFonts w:cs="Tahoma"/>
          <w:bCs/>
          <w:i/>
          <w:iCs/>
          <w:noProof/>
          <w:sz w:val="18"/>
          <w:szCs w:val="18"/>
        </w:rPr>
      </w:pPr>
    </w:p>
    <w:p w14:paraId="6C135F24" w14:textId="77777777" w:rsidR="00684B01" w:rsidRPr="00FA422B" w:rsidRDefault="00684B01" w:rsidP="00AC1D76">
      <w:pPr>
        <w:keepNext/>
        <w:keepLines/>
        <w:jc w:val="both"/>
        <w:rPr>
          <w:rFonts w:cs="Tahoma"/>
          <w:bCs/>
          <w:i/>
          <w:iCs/>
          <w:noProof/>
          <w:sz w:val="18"/>
          <w:szCs w:val="18"/>
        </w:rPr>
      </w:pPr>
    </w:p>
    <w:p w14:paraId="3E35E9EE" w14:textId="77777777" w:rsidR="00684B01" w:rsidRPr="00FA422B" w:rsidRDefault="00684B01" w:rsidP="00AC1D76">
      <w:pPr>
        <w:keepNext/>
        <w:keepLines/>
        <w:jc w:val="both"/>
        <w:rPr>
          <w:rFonts w:cs="Tahoma"/>
          <w:bCs/>
          <w:i/>
          <w:iCs/>
          <w:noProof/>
          <w:sz w:val="18"/>
          <w:szCs w:val="18"/>
        </w:rPr>
      </w:pPr>
    </w:p>
    <w:p w14:paraId="355C210F" w14:textId="77777777" w:rsidR="00684B01" w:rsidRPr="00FA422B" w:rsidRDefault="00684B01" w:rsidP="00AC1D76">
      <w:pPr>
        <w:keepNext/>
        <w:keepLines/>
        <w:jc w:val="both"/>
        <w:rPr>
          <w:rFonts w:cs="Tahoma"/>
          <w:bCs/>
          <w:i/>
          <w:iCs/>
          <w:noProof/>
          <w:sz w:val="18"/>
          <w:szCs w:val="18"/>
        </w:rPr>
      </w:pPr>
    </w:p>
    <w:p w14:paraId="2A6D0EDF" w14:textId="77777777" w:rsidR="00684B01" w:rsidRPr="00FA422B" w:rsidRDefault="00684B01" w:rsidP="00AC1D76">
      <w:pPr>
        <w:keepNext/>
        <w:keepLines/>
        <w:jc w:val="both"/>
        <w:rPr>
          <w:rFonts w:cs="Tahoma"/>
          <w:bCs/>
          <w:i/>
          <w:iCs/>
          <w:noProof/>
          <w:sz w:val="18"/>
          <w:szCs w:val="18"/>
        </w:rPr>
      </w:pPr>
    </w:p>
    <w:p w14:paraId="34E0535C" w14:textId="77777777" w:rsidR="00684B01" w:rsidRPr="00FA422B" w:rsidRDefault="00684B01" w:rsidP="00AC1D76">
      <w:pPr>
        <w:keepNext/>
        <w:keepLines/>
        <w:jc w:val="both"/>
        <w:rPr>
          <w:rFonts w:cs="Tahoma"/>
          <w:bCs/>
          <w:i/>
          <w:iCs/>
          <w:noProof/>
          <w:sz w:val="18"/>
          <w:szCs w:val="18"/>
        </w:rPr>
      </w:pPr>
    </w:p>
    <w:p w14:paraId="1CEABBCD" w14:textId="77777777" w:rsidR="00684B01" w:rsidRPr="00FA422B" w:rsidRDefault="00684B01" w:rsidP="00AC1D76">
      <w:pPr>
        <w:keepNext/>
        <w:keepLines/>
        <w:jc w:val="both"/>
        <w:rPr>
          <w:rFonts w:cs="Tahoma"/>
          <w:bCs/>
          <w:i/>
          <w:iCs/>
          <w:noProof/>
          <w:sz w:val="18"/>
          <w:szCs w:val="18"/>
        </w:rPr>
      </w:pPr>
    </w:p>
    <w:p w14:paraId="743376F8" w14:textId="77777777" w:rsidR="00684B01" w:rsidRPr="00FA422B" w:rsidRDefault="00684B01" w:rsidP="00AC1D76">
      <w:pPr>
        <w:keepNext/>
        <w:keepLines/>
        <w:jc w:val="both"/>
        <w:rPr>
          <w:rFonts w:cs="Tahoma"/>
          <w:bCs/>
          <w:i/>
          <w:iCs/>
          <w:noProof/>
          <w:sz w:val="18"/>
          <w:szCs w:val="18"/>
        </w:rPr>
      </w:pPr>
    </w:p>
    <w:p w14:paraId="7567FD94" w14:textId="77777777" w:rsidR="00684B01" w:rsidRPr="00FA422B" w:rsidRDefault="00684B01" w:rsidP="00AC1D76">
      <w:pPr>
        <w:keepNext/>
        <w:keepLines/>
        <w:jc w:val="both"/>
        <w:rPr>
          <w:rFonts w:cs="Tahoma"/>
          <w:bCs/>
          <w:i/>
          <w:iCs/>
          <w:noProof/>
          <w:sz w:val="18"/>
          <w:szCs w:val="18"/>
        </w:rPr>
      </w:pPr>
    </w:p>
    <w:p w14:paraId="31780FC7" w14:textId="77777777" w:rsidR="00684B01" w:rsidRPr="00FA422B" w:rsidRDefault="00684B01" w:rsidP="00AC1D76">
      <w:pPr>
        <w:keepNext/>
        <w:keepLines/>
        <w:jc w:val="both"/>
        <w:rPr>
          <w:rFonts w:cs="Tahoma"/>
          <w:bCs/>
          <w:i/>
          <w:iCs/>
          <w:noProof/>
          <w:sz w:val="18"/>
          <w:szCs w:val="18"/>
        </w:rPr>
      </w:pPr>
    </w:p>
    <w:p w14:paraId="66020641" w14:textId="77777777" w:rsidR="00684B01" w:rsidRPr="00FA422B" w:rsidRDefault="00684B01" w:rsidP="00AC1D76">
      <w:pPr>
        <w:keepNext/>
        <w:keepLines/>
        <w:jc w:val="both"/>
        <w:rPr>
          <w:rFonts w:cs="Tahoma"/>
          <w:bCs/>
          <w:i/>
          <w:iCs/>
          <w:noProof/>
          <w:sz w:val="18"/>
          <w:szCs w:val="18"/>
        </w:rPr>
      </w:pPr>
    </w:p>
    <w:p w14:paraId="76B6D7F5" w14:textId="77777777" w:rsidR="00F90C48" w:rsidRPr="00FA422B" w:rsidRDefault="00F90C48" w:rsidP="00AC1D76">
      <w:pPr>
        <w:keepNext/>
        <w:keepLines/>
        <w:jc w:val="both"/>
        <w:rPr>
          <w:rFonts w:cs="Tahoma"/>
          <w:bCs/>
          <w:i/>
          <w:iCs/>
          <w:noProof/>
          <w:sz w:val="18"/>
          <w:szCs w:val="18"/>
        </w:rPr>
      </w:pPr>
    </w:p>
    <w:p w14:paraId="5F87C4DE" w14:textId="77777777" w:rsidR="00F90C48" w:rsidRPr="00FA422B" w:rsidRDefault="00F90C48" w:rsidP="00AC1D76">
      <w:pPr>
        <w:keepNext/>
        <w:keepLines/>
        <w:jc w:val="both"/>
        <w:rPr>
          <w:rFonts w:cs="Tahoma"/>
          <w:bCs/>
          <w:i/>
          <w:iCs/>
          <w:noProof/>
          <w:sz w:val="18"/>
          <w:szCs w:val="18"/>
        </w:rPr>
      </w:pPr>
    </w:p>
    <w:p w14:paraId="76986405" w14:textId="77777777" w:rsidR="00F90C48" w:rsidRPr="00FA422B" w:rsidRDefault="00F90C48" w:rsidP="00AC1D76">
      <w:pPr>
        <w:keepNext/>
        <w:keepLines/>
        <w:jc w:val="both"/>
        <w:rPr>
          <w:rFonts w:cs="Tahoma"/>
          <w:bCs/>
          <w:i/>
          <w:iCs/>
          <w:noProof/>
          <w:sz w:val="18"/>
          <w:szCs w:val="18"/>
        </w:rPr>
      </w:pPr>
    </w:p>
    <w:p w14:paraId="4F41F8D2" w14:textId="77777777" w:rsidR="00F90C48" w:rsidRPr="00FA422B" w:rsidRDefault="00F90C48" w:rsidP="00AC1D76">
      <w:pPr>
        <w:keepNext/>
        <w:keepLines/>
        <w:jc w:val="both"/>
        <w:rPr>
          <w:rFonts w:cs="Tahoma"/>
          <w:bCs/>
          <w:i/>
          <w:iCs/>
          <w:noProof/>
          <w:sz w:val="18"/>
          <w:szCs w:val="18"/>
        </w:rPr>
      </w:pPr>
    </w:p>
    <w:p w14:paraId="30F3646F" w14:textId="77777777" w:rsidR="00F90C48" w:rsidRPr="00FA422B" w:rsidRDefault="00F90C48" w:rsidP="00AC1D76">
      <w:pPr>
        <w:keepNext/>
        <w:keepLines/>
        <w:jc w:val="both"/>
        <w:rPr>
          <w:rFonts w:cs="Tahoma"/>
          <w:bCs/>
          <w:i/>
          <w:iCs/>
          <w:noProof/>
          <w:sz w:val="18"/>
          <w:szCs w:val="18"/>
        </w:rPr>
      </w:pPr>
    </w:p>
    <w:p w14:paraId="0460CF7E" w14:textId="77777777" w:rsidR="00F90C48" w:rsidRPr="00FA422B" w:rsidRDefault="00F90C48" w:rsidP="00AC1D76">
      <w:pPr>
        <w:keepNext/>
        <w:keepLines/>
        <w:jc w:val="both"/>
        <w:rPr>
          <w:rFonts w:cs="Tahoma"/>
          <w:bCs/>
          <w:i/>
          <w:iCs/>
          <w:noProof/>
          <w:sz w:val="18"/>
          <w:szCs w:val="18"/>
        </w:rPr>
      </w:pPr>
    </w:p>
    <w:p w14:paraId="1104CE19" w14:textId="77777777" w:rsidR="00F90C48" w:rsidRPr="00FA422B" w:rsidRDefault="00F90C48" w:rsidP="00AC1D76">
      <w:pPr>
        <w:keepNext/>
        <w:keepLines/>
        <w:jc w:val="both"/>
        <w:rPr>
          <w:rFonts w:cs="Tahoma"/>
          <w:bCs/>
          <w:i/>
          <w:iCs/>
          <w:noProof/>
          <w:sz w:val="18"/>
          <w:szCs w:val="18"/>
        </w:rPr>
      </w:pPr>
    </w:p>
    <w:p w14:paraId="006346D7" w14:textId="77777777" w:rsidR="00684B01" w:rsidRPr="00FA422B" w:rsidRDefault="00684B01" w:rsidP="00AC1D76">
      <w:pPr>
        <w:keepNext/>
        <w:keepLines/>
        <w:jc w:val="both"/>
        <w:rPr>
          <w:rFonts w:cs="Tahoma"/>
          <w:bCs/>
          <w:i/>
          <w:iCs/>
          <w:noProof/>
          <w:sz w:val="18"/>
          <w:szCs w:val="18"/>
        </w:rPr>
      </w:pPr>
    </w:p>
    <w:p w14:paraId="7BA14A98" w14:textId="77777777" w:rsidR="00186DF6" w:rsidRPr="00FA422B" w:rsidRDefault="00186DF6" w:rsidP="00AC1D76">
      <w:pPr>
        <w:keepNext/>
        <w:keepLines/>
        <w:spacing w:after="200" w:line="276" w:lineRule="auto"/>
        <w:rPr>
          <w:rFonts w:cs="Tahoma"/>
          <w:b/>
          <w:sz w:val="20"/>
          <w:szCs w:val="20"/>
        </w:rPr>
      </w:pPr>
      <w:r w:rsidRPr="00FA422B">
        <w:rPr>
          <w:rFonts w:cs="Tahoma"/>
          <w:b/>
          <w:sz w:val="20"/>
          <w:szCs w:val="20"/>
        </w:rPr>
        <w:br w:type="page"/>
      </w:r>
    </w:p>
    <w:tbl>
      <w:tblPr>
        <w:tblW w:w="94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7296"/>
        <w:gridCol w:w="993"/>
        <w:gridCol w:w="567"/>
      </w:tblGrid>
      <w:tr w:rsidR="00E22A0F" w:rsidRPr="00FA422B" w14:paraId="5F699B7A" w14:textId="77777777" w:rsidTr="00F90C48">
        <w:trPr>
          <w:trHeight w:val="274"/>
        </w:trPr>
        <w:tc>
          <w:tcPr>
            <w:tcW w:w="567" w:type="dxa"/>
            <w:tcBorders>
              <w:top w:val="single" w:sz="4" w:space="0" w:color="auto"/>
              <w:left w:val="single" w:sz="4" w:space="0" w:color="auto"/>
              <w:bottom w:val="single" w:sz="4" w:space="0" w:color="auto"/>
              <w:right w:val="nil"/>
            </w:tcBorders>
          </w:tcPr>
          <w:p w14:paraId="75B794AA" w14:textId="77777777" w:rsidR="00E22A0F" w:rsidRPr="00FA422B" w:rsidRDefault="00E22A0F" w:rsidP="00AC1D76">
            <w:pPr>
              <w:keepNext/>
              <w:keepLines/>
              <w:jc w:val="both"/>
              <w:rPr>
                <w:rFonts w:cs="Tahoma"/>
                <w:sz w:val="20"/>
                <w:szCs w:val="20"/>
              </w:rPr>
            </w:pPr>
            <w:r w:rsidRPr="00FA422B">
              <w:rPr>
                <w:rFonts w:ascii="Times New Roman" w:hAnsi="Times New Roman"/>
                <w:sz w:val="20"/>
                <w:szCs w:val="20"/>
              </w:rPr>
              <w:lastRenderedPageBreak/>
              <w:br w:type="page"/>
            </w:r>
            <w:r w:rsidRPr="00FA422B">
              <w:rPr>
                <w:rFonts w:ascii="Times New Roman" w:hAnsi="Times New Roman"/>
                <w:sz w:val="20"/>
                <w:szCs w:val="20"/>
              </w:rPr>
              <w:br w:type="page"/>
            </w:r>
            <w:r w:rsidRPr="00FA422B">
              <w:rPr>
                <w:rFonts w:ascii="Times New Roman" w:hAnsi="Times New Roman"/>
                <w:sz w:val="20"/>
                <w:szCs w:val="20"/>
              </w:rPr>
              <w:br w:type="page"/>
            </w:r>
            <w:r w:rsidRPr="00FA422B">
              <w:rPr>
                <w:rFonts w:cs="Tahoma"/>
                <w:sz w:val="20"/>
                <w:szCs w:val="20"/>
              </w:rPr>
              <w:br w:type="page"/>
            </w:r>
            <w:r w:rsidRPr="00FA422B">
              <w:rPr>
                <w:rFonts w:cs="Tahoma"/>
                <w:b/>
                <w:sz w:val="20"/>
                <w:szCs w:val="20"/>
              </w:rPr>
              <w:br w:type="page"/>
            </w:r>
            <w:r w:rsidRPr="00FA422B">
              <w:rPr>
                <w:rFonts w:cs="Tahoma"/>
                <w:sz w:val="20"/>
                <w:szCs w:val="20"/>
              </w:rPr>
              <w:br w:type="page"/>
            </w:r>
          </w:p>
        </w:tc>
        <w:tc>
          <w:tcPr>
            <w:tcW w:w="7296" w:type="dxa"/>
            <w:tcBorders>
              <w:top w:val="single" w:sz="4" w:space="0" w:color="auto"/>
              <w:left w:val="nil"/>
              <w:bottom w:val="single" w:sz="4" w:space="0" w:color="auto"/>
              <w:right w:val="single" w:sz="4" w:space="0" w:color="auto"/>
            </w:tcBorders>
            <w:vAlign w:val="center"/>
          </w:tcPr>
          <w:p w14:paraId="1ECF381E" w14:textId="77777777" w:rsidR="00E22A0F" w:rsidRPr="00FA422B" w:rsidRDefault="00E22A0F" w:rsidP="00AC1D76">
            <w:pPr>
              <w:keepNext/>
              <w:keepLines/>
              <w:rPr>
                <w:rFonts w:cs="Tahoma"/>
                <w:sz w:val="20"/>
                <w:szCs w:val="20"/>
              </w:rPr>
            </w:pPr>
            <w:r w:rsidRPr="00FA422B">
              <w:rPr>
                <w:rFonts w:cs="Tahoma"/>
                <w:sz w:val="20"/>
                <w:szCs w:val="20"/>
              </w:rPr>
              <w:t>IZJAVA O IZPOLNJEVANJU SPOSOBNOSTI PODIZVAJALCA/ DRUGEGA SUBJEKTA</w:t>
            </w:r>
          </w:p>
        </w:tc>
        <w:tc>
          <w:tcPr>
            <w:tcW w:w="993" w:type="dxa"/>
            <w:tcBorders>
              <w:top w:val="single" w:sz="4" w:space="0" w:color="auto"/>
              <w:left w:val="single" w:sz="4" w:space="0" w:color="auto"/>
              <w:bottom w:val="single" w:sz="4" w:space="0" w:color="auto"/>
              <w:right w:val="nil"/>
            </w:tcBorders>
            <w:vAlign w:val="center"/>
          </w:tcPr>
          <w:p w14:paraId="0EA8A234" w14:textId="77777777" w:rsidR="00E22A0F" w:rsidRPr="00FA422B" w:rsidRDefault="00E22A0F" w:rsidP="00AC1D76">
            <w:pPr>
              <w:keepNext/>
              <w:keepLines/>
              <w:rPr>
                <w:rFonts w:cs="Tahoma"/>
                <w:b/>
                <w:sz w:val="20"/>
                <w:szCs w:val="20"/>
              </w:rPr>
            </w:pPr>
            <w:r w:rsidRPr="00FA422B">
              <w:rPr>
                <w:rFonts w:cs="Tahoma"/>
                <w:b/>
                <w:sz w:val="20"/>
                <w:szCs w:val="20"/>
              </w:rPr>
              <w:t xml:space="preserve">Priloga </w:t>
            </w:r>
          </w:p>
        </w:tc>
        <w:tc>
          <w:tcPr>
            <w:tcW w:w="567" w:type="dxa"/>
            <w:tcBorders>
              <w:top w:val="single" w:sz="4" w:space="0" w:color="auto"/>
              <w:left w:val="nil"/>
              <w:bottom w:val="single" w:sz="4" w:space="0" w:color="auto"/>
              <w:right w:val="single" w:sz="4" w:space="0" w:color="auto"/>
            </w:tcBorders>
            <w:vAlign w:val="center"/>
          </w:tcPr>
          <w:p w14:paraId="76636D6B" w14:textId="77777777" w:rsidR="00E22A0F" w:rsidRPr="00FA422B" w:rsidRDefault="00E22A0F" w:rsidP="00AC1D76">
            <w:pPr>
              <w:keepNext/>
              <w:keepLines/>
              <w:ind w:left="-70"/>
              <w:rPr>
                <w:rFonts w:cs="Tahoma"/>
                <w:b/>
                <w:sz w:val="20"/>
                <w:szCs w:val="20"/>
              </w:rPr>
            </w:pPr>
            <w:r w:rsidRPr="00FA422B">
              <w:rPr>
                <w:rFonts w:cs="Tahoma"/>
                <w:b/>
                <w:sz w:val="20"/>
                <w:szCs w:val="20"/>
              </w:rPr>
              <w:t>3/2</w:t>
            </w:r>
          </w:p>
        </w:tc>
      </w:tr>
    </w:tbl>
    <w:p w14:paraId="717E9007" w14:textId="77777777" w:rsidR="00E22A0F" w:rsidRPr="00FA422B" w:rsidRDefault="00E22A0F" w:rsidP="00AC1D76">
      <w:pPr>
        <w:keepNext/>
        <w:keepLines/>
        <w:tabs>
          <w:tab w:val="left" w:pos="284"/>
        </w:tabs>
        <w:rPr>
          <w:rFonts w:cs="Tahoma"/>
          <w:b/>
          <w:sz w:val="20"/>
          <w:szCs w:val="20"/>
        </w:rPr>
      </w:pPr>
    </w:p>
    <w:p w14:paraId="1F684E49" w14:textId="77777777" w:rsidR="00A1089B" w:rsidRPr="00FA422B" w:rsidRDefault="0077054B" w:rsidP="00AC1D76">
      <w:pPr>
        <w:keepNext/>
        <w:keepLines/>
        <w:jc w:val="both"/>
        <w:rPr>
          <w:rFonts w:cs="Tahoma"/>
          <w:sz w:val="20"/>
          <w:szCs w:val="20"/>
        </w:rPr>
      </w:pPr>
      <w:r w:rsidRPr="00FA422B">
        <w:rPr>
          <w:rFonts w:cs="Tahoma"/>
          <w:sz w:val="20"/>
          <w:szCs w:val="20"/>
        </w:rPr>
        <w:t>Gospodarski subjekt: ________________________________________________________,</w:t>
      </w:r>
      <w:r w:rsidR="001761A9" w:rsidRPr="00FA422B">
        <w:rPr>
          <w:rFonts w:cs="Tahoma"/>
          <w:sz w:val="20"/>
          <w:szCs w:val="20"/>
        </w:rPr>
        <w:t xml:space="preserve"> matična št. _______________, </w:t>
      </w:r>
      <w:r w:rsidRPr="00FA422B">
        <w:rPr>
          <w:rFonts w:cs="Tahoma"/>
          <w:sz w:val="20"/>
          <w:szCs w:val="20"/>
        </w:rPr>
        <w:t xml:space="preserve"> </w:t>
      </w:r>
      <w:r w:rsidRPr="00FA422B">
        <w:rPr>
          <w:rFonts w:cs="Tahoma"/>
          <w:sz w:val="20"/>
          <w:szCs w:val="20"/>
          <w:lang w:val="x-none"/>
        </w:rPr>
        <w:t xml:space="preserve">ki nastopamo kot </w:t>
      </w:r>
      <w:r w:rsidR="00A1089B" w:rsidRPr="00FA422B">
        <w:rPr>
          <w:rFonts w:cs="Tahoma"/>
          <w:sz w:val="20"/>
          <w:szCs w:val="20"/>
        </w:rPr>
        <w:t>(ustrezno označiti):</w:t>
      </w:r>
    </w:p>
    <w:p w14:paraId="7F90162A" w14:textId="77777777" w:rsidR="00A1089B" w:rsidRPr="00FA422B" w:rsidRDefault="00A1089B" w:rsidP="00AC1D76">
      <w:pPr>
        <w:keepNext/>
        <w:keepLines/>
        <w:numPr>
          <w:ilvl w:val="0"/>
          <w:numId w:val="25"/>
        </w:numPr>
        <w:jc w:val="both"/>
        <w:rPr>
          <w:rFonts w:cs="Tahoma"/>
          <w:sz w:val="20"/>
          <w:szCs w:val="20"/>
        </w:rPr>
      </w:pPr>
      <w:r w:rsidRPr="00FA422B">
        <w:rPr>
          <w:rFonts w:cs="Tahoma"/>
          <w:b/>
          <w:sz w:val="20"/>
          <w:szCs w:val="20"/>
        </w:rPr>
        <w:t xml:space="preserve">podizvajalec ____________________ </w:t>
      </w:r>
    </w:p>
    <w:p w14:paraId="55AF4CAE" w14:textId="77777777" w:rsidR="00A1089B" w:rsidRPr="00FA422B" w:rsidRDefault="00A1089B" w:rsidP="00AC1D76">
      <w:pPr>
        <w:keepNext/>
        <w:keepLines/>
        <w:numPr>
          <w:ilvl w:val="0"/>
          <w:numId w:val="25"/>
        </w:numPr>
        <w:jc w:val="both"/>
        <w:rPr>
          <w:rFonts w:cs="Tahoma"/>
          <w:sz w:val="20"/>
          <w:szCs w:val="20"/>
        </w:rPr>
      </w:pPr>
      <w:r w:rsidRPr="00FA422B">
        <w:rPr>
          <w:rFonts w:cs="Tahoma"/>
          <w:b/>
          <w:sz w:val="20"/>
          <w:szCs w:val="20"/>
        </w:rPr>
        <w:t xml:space="preserve">subjekt, katerega zmogljivost uporablja ponudnik </w:t>
      </w:r>
    </w:p>
    <w:p w14:paraId="411DA021" w14:textId="77777777" w:rsidR="00A1089B" w:rsidRPr="00FA422B" w:rsidRDefault="00A1089B" w:rsidP="00AC1D76">
      <w:pPr>
        <w:keepNext/>
        <w:keepLines/>
        <w:jc w:val="both"/>
        <w:rPr>
          <w:rFonts w:cs="Tahoma"/>
          <w:sz w:val="20"/>
          <w:szCs w:val="20"/>
        </w:rPr>
      </w:pPr>
    </w:p>
    <w:p w14:paraId="2894E190" w14:textId="1A61F5E1" w:rsidR="0077054B" w:rsidRPr="00FA422B" w:rsidRDefault="0077054B" w:rsidP="00AC1D76">
      <w:pPr>
        <w:keepNext/>
        <w:keepLines/>
        <w:jc w:val="both"/>
        <w:rPr>
          <w:rFonts w:cs="Tahoma"/>
          <w:sz w:val="20"/>
          <w:szCs w:val="20"/>
        </w:rPr>
      </w:pPr>
      <w:r w:rsidRPr="00FA422B">
        <w:rPr>
          <w:rFonts w:cs="Tahoma"/>
          <w:sz w:val="20"/>
          <w:szCs w:val="20"/>
          <w:lang w:val="x-none"/>
        </w:rPr>
        <w:t>za javno naročilo</w:t>
      </w:r>
      <w:r w:rsidRPr="00FA422B">
        <w:rPr>
          <w:rFonts w:cs="Tahoma"/>
          <w:sz w:val="20"/>
          <w:szCs w:val="20"/>
        </w:rPr>
        <w:t xml:space="preserve"> št. </w:t>
      </w:r>
      <w:r w:rsidR="00B846DC" w:rsidRPr="00FA422B">
        <w:rPr>
          <w:rFonts w:cs="Tahoma"/>
          <w:b/>
          <w:sz w:val="20"/>
          <w:szCs w:val="20"/>
        </w:rPr>
        <w:t>LPP-134/24</w:t>
      </w:r>
      <w:r w:rsidR="00012EB1" w:rsidRPr="00FA422B">
        <w:rPr>
          <w:rFonts w:cs="Tahoma"/>
          <w:b/>
          <w:sz w:val="20"/>
          <w:szCs w:val="20"/>
        </w:rPr>
        <w:t xml:space="preserve"> </w:t>
      </w:r>
      <w:r w:rsidR="009679DD">
        <w:rPr>
          <w:rFonts w:cs="Tahoma"/>
          <w:b/>
          <w:sz w:val="20"/>
          <w:szCs w:val="20"/>
        </w:rPr>
        <w:t xml:space="preserve"> Izvajanje posebnega linijskega prevoza v Občini Medvode</w:t>
      </w:r>
      <w:r w:rsidRPr="00FA422B">
        <w:rPr>
          <w:rFonts w:cs="Tahoma"/>
          <w:b/>
          <w:sz w:val="20"/>
          <w:szCs w:val="20"/>
        </w:rPr>
        <w:t xml:space="preserve">, </w:t>
      </w:r>
      <w:r w:rsidRPr="00FA422B">
        <w:rPr>
          <w:rFonts w:cs="Tahoma"/>
          <w:sz w:val="20"/>
          <w:szCs w:val="20"/>
        </w:rPr>
        <w:t>v okviru navedb, opredeljenih v ponudbi ponudnika, ki oddaja ponudbo za predmetno javno naročilo, podajamo naslednje izjave:</w:t>
      </w:r>
    </w:p>
    <w:p w14:paraId="729E2767" w14:textId="77777777" w:rsidR="00A1089B" w:rsidRPr="00FA422B" w:rsidRDefault="00A1089B" w:rsidP="00AC1D76">
      <w:pPr>
        <w:keepNext/>
        <w:keepLines/>
        <w:jc w:val="both"/>
        <w:rPr>
          <w:rFonts w:cs="Tahoma"/>
          <w:sz w:val="20"/>
          <w:szCs w:val="20"/>
          <w:lang w:val="x-none"/>
        </w:rPr>
      </w:pPr>
    </w:p>
    <w:p w14:paraId="385A8F4F" w14:textId="77777777" w:rsidR="00A1089B" w:rsidRPr="00FA422B" w:rsidRDefault="00A1089B" w:rsidP="00AC1D76">
      <w:pPr>
        <w:keepNext/>
        <w:keepLines/>
        <w:tabs>
          <w:tab w:val="left" w:pos="8647"/>
          <w:tab w:val="left" w:pos="9354"/>
        </w:tabs>
        <w:ind w:right="-2"/>
        <w:jc w:val="center"/>
        <w:rPr>
          <w:rFonts w:cs="Tahoma"/>
          <w:b/>
          <w:sz w:val="20"/>
          <w:szCs w:val="20"/>
        </w:rPr>
      </w:pPr>
      <w:r w:rsidRPr="00FA422B">
        <w:rPr>
          <w:rFonts w:cs="Tahoma"/>
          <w:b/>
          <w:sz w:val="20"/>
          <w:szCs w:val="20"/>
        </w:rPr>
        <w:t>IZJAVLJAMO,</w:t>
      </w:r>
    </w:p>
    <w:p w14:paraId="05388AF7" w14:textId="77777777" w:rsidR="00A1089B" w:rsidRPr="00FA422B" w:rsidRDefault="00A1089B" w:rsidP="00AC1D76">
      <w:pPr>
        <w:keepNext/>
        <w:keepLines/>
        <w:numPr>
          <w:ilvl w:val="0"/>
          <w:numId w:val="26"/>
        </w:numPr>
        <w:tabs>
          <w:tab w:val="left" w:pos="426"/>
          <w:tab w:val="left" w:pos="9354"/>
        </w:tabs>
        <w:ind w:right="-2"/>
        <w:rPr>
          <w:rFonts w:cs="Tahoma"/>
          <w:b/>
          <w:smallCaps/>
          <w:sz w:val="20"/>
          <w:szCs w:val="20"/>
        </w:rPr>
      </w:pPr>
      <w:r w:rsidRPr="00FA422B">
        <w:rPr>
          <w:rFonts w:cs="Tahoma"/>
          <w:b/>
          <w:smallCaps/>
          <w:sz w:val="20"/>
          <w:szCs w:val="20"/>
        </w:rPr>
        <w:t>Razlogi za izključitev</w:t>
      </w:r>
    </w:p>
    <w:p w14:paraId="6537E139" w14:textId="77777777" w:rsidR="00A1089B" w:rsidRPr="00FA422B" w:rsidRDefault="00A1089B" w:rsidP="00AC1D76">
      <w:pPr>
        <w:keepNext/>
        <w:keepLines/>
        <w:tabs>
          <w:tab w:val="left" w:pos="8647"/>
          <w:tab w:val="left" w:pos="9354"/>
        </w:tabs>
        <w:ind w:right="-2"/>
        <w:jc w:val="both"/>
        <w:rPr>
          <w:rFonts w:cs="Tahoma"/>
          <w:b/>
          <w:sz w:val="20"/>
          <w:szCs w:val="20"/>
        </w:rPr>
      </w:pPr>
    </w:p>
    <w:p w14:paraId="2BC82A17" w14:textId="77777777" w:rsidR="00A1089B" w:rsidRPr="00FA422B" w:rsidRDefault="00A1089B" w:rsidP="00AC1D76">
      <w:pPr>
        <w:keepNext/>
        <w:keepLines/>
        <w:numPr>
          <w:ilvl w:val="1"/>
          <w:numId w:val="26"/>
        </w:numPr>
        <w:tabs>
          <w:tab w:val="left" w:pos="426"/>
          <w:tab w:val="left" w:pos="9354"/>
        </w:tabs>
        <w:ind w:left="426" w:right="-2" w:hanging="426"/>
        <w:jc w:val="both"/>
        <w:rPr>
          <w:rFonts w:cs="Tahoma"/>
          <w:sz w:val="20"/>
          <w:szCs w:val="20"/>
        </w:rPr>
      </w:pPr>
      <w:r w:rsidRPr="00FA422B">
        <w:rPr>
          <w:rFonts w:cs="Tahoma"/>
          <w:sz w:val="20"/>
          <w:szCs w:val="20"/>
        </w:rPr>
        <w:t xml:space="preserve">da nam (gospodarskem subjektu) ni bila izrečena pravnomočna sodba za kazniva dejanja iz Kazenskega zakonika (Ur. l. RS, št. 50/12 </w:t>
      </w:r>
      <w:r w:rsidR="0011053C" w:rsidRPr="00FA422B">
        <w:rPr>
          <w:rFonts w:cs="Tahoma"/>
          <w:sz w:val="20"/>
          <w:szCs w:val="20"/>
        </w:rPr>
        <w:t>s spremembami</w:t>
      </w:r>
      <w:r w:rsidRPr="00FA422B">
        <w:rPr>
          <w:rFonts w:cs="Tahoma"/>
          <w:sz w:val="20"/>
          <w:szCs w:val="20"/>
        </w:rPr>
        <w:t xml:space="preserve"> ali za primerljiva kazniva dejanja, kot so opredeljena v prvem odstavku 75. člena ZJN-3;</w:t>
      </w:r>
    </w:p>
    <w:p w14:paraId="39037ACA" w14:textId="77777777" w:rsidR="00A1089B" w:rsidRPr="00FA422B" w:rsidRDefault="00A1089B" w:rsidP="00AC1D76">
      <w:pPr>
        <w:keepNext/>
        <w:keepLines/>
        <w:numPr>
          <w:ilvl w:val="1"/>
          <w:numId w:val="26"/>
        </w:numPr>
        <w:tabs>
          <w:tab w:val="left" w:pos="426"/>
          <w:tab w:val="left" w:pos="9354"/>
        </w:tabs>
        <w:ind w:left="426" w:right="-2" w:hanging="426"/>
        <w:jc w:val="both"/>
        <w:rPr>
          <w:rFonts w:cs="Tahoma"/>
          <w:sz w:val="20"/>
          <w:szCs w:val="20"/>
        </w:rPr>
      </w:pPr>
      <w:r w:rsidRPr="00FA422B">
        <w:rPr>
          <w:rFonts w:cs="Tahoma"/>
          <w:sz w:val="20"/>
          <w:szCs w:val="20"/>
          <w:lang w:val="x-none"/>
        </w:rPr>
        <w:t>da</w:t>
      </w:r>
      <w:r w:rsidRPr="00FA422B">
        <w:rPr>
          <w:rFonts w:cs="Tahoma"/>
          <w:sz w:val="20"/>
          <w:szCs w:val="20"/>
        </w:rPr>
        <w:t xml:space="preserve"> izpolnjujemo obvezne dajatve in druge denarne nedavčne obveznosti v skladu z zakonom, ki ureja finančno upravo, ki jih pobira davčni organ v skladu s predpisi države, v kateri imamo sedež, ali predpisi države naročnika, in da imamo predložene vse obračune davčnih odtegljajev za dohodke iz delovnega razmerja za obdobje zadnjih petih let do roka za oddajo ponudbe;</w:t>
      </w:r>
    </w:p>
    <w:p w14:paraId="558A6755" w14:textId="77777777" w:rsidR="00A1089B" w:rsidRPr="00FA422B" w:rsidRDefault="00A1089B" w:rsidP="00AC1D76">
      <w:pPr>
        <w:keepNext/>
        <w:keepLines/>
        <w:numPr>
          <w:ilvl w:val="1"/>
          <w:numId w:val="26"/>
        </w:numPr>
        <w:tabs>
          <w:tab w:val="left" w:pos="426"/>
          <w:tab w:val="left" w:pos="9354"/>
        </w:tabs>
        <w:ind w:left="426" w:right="-2" w:hanging="426"/>
        <w:jc w:val="both"/>
        <w:rPr>
          <w:rFonts w:cs="Tahoma"/>
          <w:sz w:val="20"/>
          <w:szCs w:val="20"/>
        </w:rPr>
      </w:pPr>
      <w:r w:rsidRPr="00FA422B">
        <w:rPr>
          <w:rFonts w:cs="Tahoma"/>
          <w:sz w:val="20"/>
          <w:szCs w:val="20"/>
        </w:rPr>
        <w:t>da na dan, ko je potekel rok za oddajo ponudb, nismo izločeni iz postopkov oddaje javnih naročil zaradi uvrstitve v evidenco gospodarskih subjektov z izrečenimi stranskimi sankcijami izločitve iz postopkov javnega naročanja;</w:t>
      </w:r>
    </w:p>
    <w:p w14:paraId="39AAFA73" w14:textId="77777777" w:rsidR="00A1089B" w:rsidRPr="00FA422B" w:rsidRDefault="00A1089B" w:rsidP="00AC1D76">
      <w:pPr>
        <w:keepNext/>
        <w:keepLines/>
        <w:numPr>
          <w:ilvl w:val="1"/>
          <w:numId w:val="26"/>
        </w:numPr>
        <w:tabs>
          <w:tab w:val="left" w:pos="426"/>
          <w:tab w:val="left" w:pos="9354"/>
        </w:tabs>
        <w:ind w:left="426" w:right="-2" w:hanging="426"/>
        <w:jc w:val="both"/>
        <w:rPr>
          <w:rFonts w:cs="Tahoma"/>
          <w:sz w:val="20"/>
          <w:szCs w:val="20"/>
        </w:rPr>
      </w:pPr>
      <w:r w:rsidRPr="00FA422B">
        <w:rPr>
          <w:rFonts w:cs="Tahoma"/>
          <w:sz w:val="20"/>
          <w:szCs w:val="20"/>
        </w:rPr>
        <w:t>da v zadnjih treh letih pred potekom roka za oddajo ponudb pristojni organ Republike Slovenije ali druge države članice ali tretje države ni ugotovil najmanj dve kršitvi v zvezi s plačilom za delo, delovnim časom, počitki, opravljanjem dela na podlagi pogodb civilnega prava kljub obstoju elementov delovnega razmerja ali v zvezi z zaposlovanjem na črno, za kateri nam (gospodarskemu subjektu) je bila s pravnomočno odločitvijo ali več pravnomočnimi odločitvami izrečena globa za prekršek;</w:t>
      </w:r>
    </w:p>
    <w:p w14:paraId="6F56EE0F" w14:textId="77777777" w:rsidR="00516376" w:rsidRPr="00FA422B" w:rsidRDefault="00741DE5" w:rsidP="00AC1D76">
      <w:pPr>
        <w:keepNext/>
        <w:keepLines/>
        <w:numPr>
          <w:ilvl w:val="1"/>
          <w:numId w:val="26"/>
        </w:numPr>
        <w:tabs>
          <w:tab w:val="left" w:pos="426"/>
          <w:tab w:val="left" w:pos="9354"/>
        </w:tabs>
        <w:ind w:left="426" w:right="-2" w:hanging="426"/>
        <w:jc w:val="both"/>
        <w:rPr>
          <w:rFonts w:cs="Tahoma"/>
          <w:sz w:val="20"/>
          <w:szCs w:val="20"/>
        </w:rPr>
      </w:pPr>
      <w:r w:rsidRPr="00FA422B">
        <w:rPr>
          <w:rFonts w:cs="Tahoma"/>
          <w:sz w:val="20"/>
          <w:szCs w:val="20"/>
        </w:rPr>
        <w:t xml:space="preserve">da </w:t>
      </w:r>
      <w:r w:rsidR="00F52366" w:rsidRPr="00FA422B">
        <w:rPr>
          <w:rFonts w:cs="Tahoma"/>
          <w:sz w:val="20"/>
          <w:szCs w:val="20"/>
        </w:rPr>
        <w:t>kot podizvajalec oziroma subjekt, katerih zmogljivosti uporablja ponudnik za predmetno naročilo</w:t>
      </w:r>
      <w:r w:rsidR="00516376" w:rsidRPr="00FA422B">
        <w:rPr>
          <w:rFonts w:cs="Tahoma"/>
          <w:sz w:val="20"/>
          <w:szCs w:val="20"/>
        </w:rPr>
        <w:t xml:space="preserve">, </w:t>
      </w:r>
      <w:r w:rsidR="00F52366" w:rsidRPr="00FA422B">
        <w:rPr>
          <w:rFonts w:cs="Tahoma"/>
          <w:sz w:val="20"/>
          <w:szCs w:val="20"/>
        </w:rPr>
        <w:t xml:space="preserve"> </w:t>
      </w:r>
      <w:r w:rsidR="00516376" w:rsidRPr="00FA422B">
        <w:rPr>
          <w:rFonts w:cs="Tahoma"/>
          <w:sz w:val="20"/>
          <w:szCs w:val="20"/>
        </w:rPr>
        <w:t>izpolnjujemo omejevalne ukrepe navedene v členu 1h »sklepa Sveta (SZVP) 2022/578 z dne 8. aprila 2022 o spremembi Sklepa 2014/512/SZVP o omejevalnih ukrepih zaradi delovanja Rusije, ki povzroča destabilizacijo razmer v Ukrajini« (podtočka E. točke 3.1</w:t>
      </w:r>
      <w:r w:rsidR="0005451E" w:rsidRPr="00FA422B">
        <w:rPr>
          <w:rFonts w:cs="Tahoma"/>
          <w:sz w:val="20"/>
          <w:szCs w:val="20"/>
        </w:rPr>
        <w:t>. razpisne dokumentacije);</w:t>
      </w:r>
    </w:p>
    <w:p w14:paraId="74F79EF2" w14:textId="77777777" w:rsidR="00A1089B" w:rsidRPr="00FA422B" w:rsidRDefault="00A1089B" w:rsidP="00AC1D76">
      <w:pPr>
        <w:keepNext/>
        <w:keepLines/>
        <w:jc w:val="both"/>
        <w:rPr>
          <w:rFonts w:cs="Tahoma"/>
          <w:bCs/>
          <w:i/>
          <w:noProof/>
          <w:sz w:val="18"/>
          <w:szCs w:val="18"/>
        </w:rPr>
      </w:pPr>
    </w:p>
    <w:p w14:paraId="5A99A086" w14:textId="77777777" w:rsidR="00A1089B" w:rsidRPr="00FA422B" w:rsidRDefault="00A1089B" w:rsidP="00AC1D76">
      <w:pPr>
        <w:keepNext/>
        <w:keepLines/>
        <w:numPr>
          <w:ilvl w:val="0"/>
          <w:numId w:val="26"/>
        </w:numPr>
        <w:tabs>
          <w:tab w:val="left" w:pos="426"/>
          <w:tab w:val="left" w:pos="9354"/>
        </w:tabs>
        <w:ind w:right="-2"/>
        <w:rPr>
          <w:rFonts w:cs="Tahoma"/>
          <w:b/>
          <w:smallCaps/>
          <w:sz w:val="20"/>
          <w:szCs w:val="20"/>
        </w:rPr>
      </w:pPr>
      <w:r w:rsidRPr="00FA422B">
        <w:rPr>
          <w:rFonts w:cs="Tahoma"/>
          <w:b/>
          <w:smallCaps/>
          <w:sz w:val="20"/>
          <w:szCs w:val="20"/>
        </w:rPr>
        <w:t>Pogoji za sodelovanje</w:t>
      </w:r>
    </w:p>
    <w:p w14:paraId="52B02333" w14:textId="77777777" w:rsidR="00A1089B" w:rsidRPr="00FA422B" w:rsidRDefault="00A1089B" w:rsidP="00AC1D76">
      <w:pPr>
        <w:keepNext/>
        <w:keepLines/>
        <w:ind w:left="426" w:hanging="426"/>
        <w:jc w:val="both"/>
        <w:rPr>
          <w:rFonts w:cs="Tahoma"/>
          <w:bCs/>
          <w:noProof/>
          <w:sz w:val="18"/>
          <w:szCs w:val="18"/>
        </w:rPr>
      </w:pPr>
    </w:p>
    <w:p w14:paraId="4A43324B" w14:textId="77777777" w:rsidR="00A1089B" w:rsidRPr="00FA422B" w:rsidRDefault="00A1089B" w:rsidP="00AC1D76">
      <w:pPr>
        <w:keepNext/>
        <w:keepLines/>
        <w:jc w:val="both"/>
        <w:rPr>
          <w:rFonts w:cs="Tahoma"/>
          <w:b/>
          <w:bCs/>
          <w:noProof/>
          <w:sz w:val="18"/>
          <w:szCs w:val="18"/>
        </w:rPr>
      </w:pPr>
      <w:r w:rsidRPr="00FA422B">
        <w:rPr>
          <w:rFonts w:cs="Tahoma"/>
          <w:b/>
          <w:bCs/>
          <w:noProof/>
          <w:sz w:val="18"/>
          <w:szCs w:val="18"/>
        </w:rPr>
        <w:t xml:space="preserve">Spodaj navedene izjave veljajo le v primeru, če ponudnik izpolnjuje pogoje za sodelovanje s podizvajalci ali z uporabo zmogljivosti drugih subjektov. Spodaj navedene izjave veljajo sorazmerno, v skladu z načinom ter obsegom izpolnitve posameznega pogoja, ki se nanaša na podizvajalca ali drugega subjekta, katerega zmogljivosti bo uporabljal ponudnik. Način ter obseg izpolnitve posameznega pogoja, v skladu z zahtevami naročnika, navedenimi v razpisni dokumentaciji, v ponudbi opredeli ponudnik in priloži zahtevana oziroma ustrezna dokazila, ki bodo potrjena ali izdana s strani podizvajalca ali drugega subjekta, katerega zmogljivosti bo uporabljal ponudnik. </w:t>
      </w:r>
    </w:p>
    <w:p w14:paraId="0EED4E20" w14:textId="77777777" w:rsidR="0083120B" w:rsidRPr="00FA422B" w:rsidRDefault="0083120B" w:rsidP="00AC1D76">
      <w:pPr>
        <w:keepNext/>
        <w:keepLines/>
        <w:tabs>
          <w:tab w:val="left" w:pos="426"/>
          <w:tab w:val="left" w:pos="9354"/>
        </w:tabs>
        <w:ind w:right="-2"/>
        <w:jc w:val="both"/>
        <w:rPr>
          <w:rFonts w:cs="Tahoma"/>
          <w:sz w:val="20"/>
          <w:szCs w:val="20"/>
        </w:rPr>
      </w:pPr>
    </w:p>
    <w:p w14:paraId="40DAE429" w14:textId="77777777" w:rsidR="0083120B" w:rsidRPr="00FA422B" w:rsidRDefault="0083120B" w:rsidP="00AC1D76">
      <w:pPr>
        <w:keepNext/>
        <w:keepLines/>
        <w:numPr>
          <w:ilvl w:val="1"/>
          <w:numId w:val="26"/>
        </w:numPr>
        <w:tabs>
          <w:tab w:val="left" w:pos="426"/>
          <w:tab w:val="left" w:pos="9354"/>
        </w:tabs>
        <w:ind w:left="426" w:right="-2" w:hanging="426"/>
        <w:jc w:val="both"/>
        <w:rPr>
          <w:rFonts w:cs="Tahoma"/>
          <w:sz w:val="20"/>
          <w:szCs w:val="20"/>
        </w:rPr>
      </w:pPr>
      <w:r w:rsidRPr="00FA422B">
        <w:rPr>
          <w:rFonts w:cs="Tahoma"/>
          <w:sz w:val="20"/>
          <w:szCs w:val="20"/>
        </w:rPr>
        <w:t>da smo sposobni za opravljanje poklicne dejavnosti oziroma imamo registrirano dejavnost oziroma smo vpisani v enega od poklicnih ali poslovnih registrov, ki se vodijo v državi članici, v kateri imamo sedež;</w:t>
      </w:r>
    </w:p>
    <w:p w14:paraId="286FDE20" w14:textId="77777777" w:rsidR="00F90C48" w:rsidRPr="00FA422B" w:rsidRDefault="00F90C48" w:rsidP="00AC1D76">
      <w:pPr>
        <w:keepNext/>
        <w:keepLines/>
        <w:numPr>
          <w:ilvl w:val="1"/>
          <w:numId w:val="26"/>
        </w:numPr>
        <w:tabs>
          <w:tab w:val="left" w:pos="426"/>
          <w:tab w:val="left" w:pos="9354"/>
        </w:tabs>
        <w:ind w:left="426" w:right="-2" w:hanging="426"/>
        <w:jc w:val="both"/>
        <w:rPr>
          <w:rFonts w:cs="Tahoma"/>
          <w:sz w:val="20"/>
          <w:szCs w:val="20"/>
        </w:rPr>
      </w:pPr>
      <w:r w:rsidRPr="00FA422B">
        <w:rPr>
          <w:rFonts w:cs="Tahoma"/>
          <w:sz w:val="20"/>
          <w:szCs w:val="20"/>
        </w:rPr>
        <w:t>da</w:t>
      </w:r>
      <w:r w:rsidRPr="00FA422B">
        <w:rPr>
          <w:rFonts w:cs="Tahoma"/>
          <w:b/>
          <w:sz w:val="20"/>
          <w:szCs w:val="20"/>
        </w:rPr>
        <w:t xml:space="preserve"> </w:t>
      </w:r>
      <w:r w:rsidRPr="00FA422B">
        <w:rPr>
          <w:rFonts w:cs="Tahoma"/>
          <w:sz w:val="20"/>
          <w:szCs w:val="20"/>
        </w:rPr>
        <w:t>imamo pridobljeno dovoljenje oziroma smo člani posebne organizacije, da lahko v svoji matični državi, kjer imamo sedež, opravljamo storitev, ki je ali se nanaša na predmet javnega naročila, v kolikor je tako dovoljenje ali članstvo potrebno;</w:t>
      </w:r>
    </w:p>
    <w:p w14:paraId="66A9344F" w14:textId="77777777" w:rsidR="0083120B" w:rsidRPr="00FA422B" w:rsidRDefault="0083120B" w:rsidP="00AC1D76">
      <w:pPr>
        <w:keepNext/>
        <w:keepLines/>
        <w:numPr>
          <w:ilvl w:val="1"/>
          <w:numId w:val="26"/>
        </w:numPr>
        <w:tabs>
          <w:tab w:val="left" w:pos="426"/>
          <w:tab w:val="left" w:pos="9354"/>
        </w:tabs>
        <w:ind w:left="426" w:right="-2" w:hanging="426"/>
        <w:jc w:val="both"/>
        <w:rPr>
          <w:rFonts w:cs="Tahoma"/>
          <w:sz w:val="20"/>
          <w:szCs w:val="20"/>
        </w:rPr>
      </w:pPr>
      <w:r w:rsidRPr="00FA422B">
        <w:rPr>
          <w:rFonts w:cs="Tahoma"/>
          <w:sz w:val="20"/>
          <w:szCs w:val="20"/>
        </w:rPr>
        <w:t>da smo ekonomsko in finančno sposobni izvesti predmet javnega naročila;</w:t>
      </w:r>
    </w:p>
    <w:p w14:paraId="0448ADDE" w14:textId="77777777" w:rsidR="0083120B" w:rsidRPr="00FA422B" w:rsidRDefault="0083120B" w:rsidP="00AC1D76">
      <w:pPr>
        <w:keepNext/>
        <w:keepLines/>
        <w:numPr>
          <w:ilvl w:val="1"/>
          <w:numId w:val="26"/>
        </w:numPr>
        <w:tabs>
          <w:tab w:val="left" w:pos="426"/>
          <w:tab w:val="left" w:pos="9354"/>
        </w:tabs>
        <w:ind w:left="426" w:right="-2" w:hanging="426"/>
        <w:jc w:val="both"/>
        <w:rPr>
          <w:rFonts w:cs="Tahoma"/>
          <w:sz w:val="20"/>
          <w:szCs w:val="20"/>
        </w:rPr>
      </w:pPr>
      <w:r w:rsidRPr="00FA422B">
        <w:rPr>
          <w:rFonts w:cs="Tahoma"/>
          <w:sz w:val="20"/>
          <w:szCs w:val="20"/>
        </w:rPr>
        <w:t>razpolagamo z vsemi tehničnimi sredstvi, opremo in ustreznimi kadri, ter bomo zagotovili ustrezne tehnične zmogljivosti za kvalitetno izvedbo celotnega naročila v predvidenem roku, skladno z zahtevami iz razpisne dokumentacije, pravili stroke ter določili predpisov in standardov s področja predmeta naročila;</w:t>
      </w:r>
    </w:p>
    <w:p w14:paraId="7342D817" w14:textId="77777777" w:rsidR="00F90C48" w:rsidRPr="00FA422B" w:rsidRDefault="0083120B" w:rsidP="00AC1D76">
      <w:pPr>
        <w:keepNext/>
        <w:keepLines/>
        <w:numPr>
          <w:ilvl w:val="1"/>
          <w:numId w:val="26"/>
        </w:numPr>
        <w:tabs>
          <w:tab w:val="left" w:pos="426"/>
          <w:tab w:val="left" w:pos="9354"/>
        </w:tabs>
        <w:ind w:left="426" w:right="-2" w:hanging="426"/>
        <w:jc w:val="both"/>
        <w:rPr>
          <w:rFonts w:cs="Tahoma"/>
          <w:sz w:val="20"/>
          <w:szCs w:val="20"/>
        </w:rPr>
      </w:pPr>
      <w:r w:rsidRPr="00FA422B">
        <w:rPr>
          <w:rFonts w:cs="Tahoma"/>
          <w:sz w:val="20"/>
          <w:szCs w:val="20"/>
        </w:rPr>
        <w:t>da izpolnjujemo tehnično in strokovno (kadrovsko) sposobnost v skladu z zahtevami naročnika, nave</w:t>
      </w:r>
      <w:r w:rsidR="00855B82" w:rsidRPr="00FA422B">
        <w:rPr>
          <w:rFonts w:cs="Tahoma"/>
          <w:sz w:val="20"/>
          <w:szCs w:val="20"/>
        </w:rPr>
        <w:t>denimi v razpisni dokumentaciji;</w:t>
      </w:r>
    </w:p>
    <w:p w14:paraId="6668DE44" w14:textId="77777777" w:rsidR="0083120B" w:rsidRPr="00FA422B" w:rsidRDefault="0083120B" w:rsidP="00AC1D76">
      <w:pPr>
        <w:keepNext/>
        <w:keepLines/>
        <w:numPr>
          <w:ilvl w:val="0"/>
          <w:numId w:val="26"/>
        </w:numPr>
        <w:tabs>
          <w:tab w:val="left" w:pos="426"/>
          <w:tab w:val="left" w:pos="9354"/>
        </w:tabs>
        <w:ind w:right="-2"/>
        <w:rPr>
          <w:rFonts w:cs="Tahoma"/>
          <w:sz w:val="20"/>
          <w:szCs w:val="20"/>
        </w:rPr>
      </w:pPr>
      <w:r w:rsidRPr="00FA422B">
        <w:rPr>
          <w:rFonts w:cs="Tahoma"/>
          <w:b/>
          <w:sz w:val="20"/>
          <w:szCs w:val="20"/>
        </w:rPr>
        <w:lastRenderedPageBreak/>
        <w:t>O</w:t>
      </w:r>
      <w:r w:rsidRPr="00FA422B">
        <w:rPr>
          <w:rFonts w:cs="Tahoma"/>
          <w:b/>
          <w:smallCaps/>
          <w:sz w:val="20"/>
          <w:szCs w:val="20"/>
        </w:rPr>
        <w:t>stale zahteve naročnika in ostale izjave</w:t>
      </w:r>
    </w:p>
    <w:p w14:paraId="6023D6E7" w14:textId="77777777" w:rsidR="0083120B" w:rsidRPr="00FA422B" w:rsidRDefault="0083120B" w:rsidP="00AC1D76">
      <w:pPr>
        <w:keepNext/>
        <w:keepLines/>
        <w:numPr>
          <w:ilvl w:val="1"/>
          <w:numId w:val="26"/>
        </w:numPr>
        <w:tabs>
          <w:tab w:val="left" w:pos="426"/>
        </w:tabs>
        <w:ind w:left="426" w:right="-2" w:hanging="426"/>
        <w:jc w:val="both"/>
        <w:rPr>
          <w:rFonts w:cs="Tahoma"/>
          <w:sz w:val="20"/>
          <w:szCs w:val="20"/>
        </w:rPr>
      </w:pPr>
      <w:r w:rsidRPr="00FA422B">
        <w:rPr>
          <w:rFonts w:cs="Tahoma"/>
          <w:sz w:val="20"/>
          <w:szCs w:val="20"/>
        </w:rPr>
        <w:t>da nismo uvrščeni v evidenco poslovnih subjektov katerim je omejeni poslovanje z naročnikom na podlagi 35. člena Zakona o integriteti in preprečevanju korupcije (Ur. l. RS, št. 69/11-UPB);</w:t>
      </w:r>
    </w:p>
    <w:p w14:paraId="59F853F4" w14:textId="77777777" w:rsidR="0083120B" w:rsidRPr="00FA422B" w:rsidRDefault="0083120B" w:rsidP="00AC1D76">
      <w:pPr>
        <w:keepNext/>
        <w:keepLines/>
        <w:numPr>
          <w:ilvl w:val="1"/>
          <w:numId w:val="26"/>
        </w:numPr>
        <w:tabs>
          <w:tab w:val="left" w:pos="426"/>
        </w:tabs>
        <w:ind w:left="426" w:right="-2" w:hanging="426"/>
        <w:jc w:val="both"/>
        <w:rPr>
          <w:rFonts w:cs="Tahoma"/>
          <w:sz w:val="20"/>
          <w:szCs w:val="20"/>
        </w:rPr>
      </w:pPr>
      <w:r w:rsidRPr="00FA422B">
        <w:rPr>
          <w:rFonts w:cs="Tahoma"/>
          <w:sz w:val="20"/>
          <w:szCs w:val="20"/>
        </w:rPr>
        <w:t>da se strinjamo in v celoti izpolnjujemo vse pogoje in zahteve glede predmeta javnega naročila in ostalih pogojev in zahtev, ki se nanašajo na podizvajalce ali druge subjekte, katerih zmogljivosti bo uporabljal ponudnik;</w:t>
      </w:r>
    </w:p>
    <w:p w14:paraId="26B99108" w14:textId="77777777" w:rsidR="0083120B" w:rsidRPr="00FA422B" w:rsidRDefault="0083120B" w:rsidP="00AC1D76">
      <w:pPr>
        <w:keepNext/>
        <w:keepLines/>
        <w:numPr>
          <w:ilvl w:val="1"/>
          <w:numId w:val="26"/>
        </w:numPr>
        <w:tabs>
          <w:tab w:val="left" w:pos="426"/>
        </w:tabs>
        <w:ind w:left="426" w:right="-2" w:hanging="426"/>
        <w:jc w:val="both"/>
        <w:rPr>
          <w:rFonts w:cs="Tahoma"/>
          <w:sz w:val="20"/>
          <w:szCs w:val="20"/>
        </w:rPr>
      </w:pPr>
      <w:r w:rsidRPr="00FA422B">
        <w:rPr>
          <w:rFonts w:cs="Tahoma"/>
          <w:sz w:val="20"/>
          <w:szCs w:val="20"/>
        </w:rPr>
        <w:t xml:space="preserve">da smo seznanjeni s celotno vsebino razpisne dokumentacije ter vsemi njenimi popravki in dopolnitvami oz. spremembami in da sprejemamo vse pogoje in zahteve naročnika, navedene v razpisni dokumentaciji za predmetno javno naročilo (opisi, tehnične zahteve, določila, zahteve, pogoji, finančne zahteve </w:t>
      </w:r>
      <w:proofErr w:type="spellStart"/>
      <w:r w:rsidRPr="00FA422B">
        <w:rPr>
          <w:rFonts w:cs="Tahoma"/>
          <w:sz w:val="20"/>
          <w:szCs w:val="20"/>
        </w:rPr>
        <w:t>itd</w:t>
      </w:r>
      <w:proofErr w:type="spellEnd"/>
      <w:r w:rsidRPr="00FA422B">
        <w:rPr>
          <w:rFonts w:cs="Tahoma"/>
          <w:sz w:val="20"/>
          <w:szCs w:val="20"/>
        </w:rPr>
        <w:t>…), ki se nanašajo na podizvajalce ali druge subjekte, katerih zmogljivosti bo uporabljal ponudnik in jih v celoti izpolnjujemo.</w:t>
      </w:r>
    </w:p>
    <w:p w14:paraId="37FDAE22" w14:textId="77777777" w:rsidR="00855B82" w:rsidRPr="00FA422B" w:rsidRDefault="00855B82" w:rsidP="00AC1D76">
      <w:pPr>
        <w:keepNext/>
        <w:keepLines/>
        <w:tabs>
          <w:tab w:val="left" w:pos="426"/>
        </w:tabs>
        <w:ind w:right="-2"/>
        <w:jc w:val="both"/>
        <w:rPr>
          <w:rFonts w:cs="Tahoma"/>
          <w:sz w:val="20"/>
          <w:szCs w:val="20"/>
        </w:rPr>
      </w:pPr>
    </w:p>
    <w:p w14:paraId="1A0E1A1B" w14:textId="77777777" w:rsidR="00855B82" w:rsidRPr="00FA422B" w:rsidRDefault="00855B82" w:rsidP="00AC1D76">
      <w:pPr>
        <w:keepNext/>
        <w:keepLines/>
        <w:tabs>
          <w:tab w:val="left" w:pos="0"/>
          <w:tab w:val="left" w:pos="8647"/>
        </w:tabs>
        <w:ind w:right="-2"/>
        <w:jc w:val="both"/>
        <w:rPr>
          <w:rFonts w:cs="Tahoma"/>
          <w:b/>
          <w:sz w:val="20"/>
          <w:szCs w:val="20"/>
        </w:rPr>
      </w:pPr>
      <w:r w:rsidRPr="00FA422B">
        <w:rPr>
          <w:rFonts w:cs="Tahoma"/>
          <w:b/>
          <w:sz w:val="20"/>
          <w:szCs w:val="20"/>
        </w:rPr>
        <w:t>S podpisom te izjave sprejemamo tudi vse ostale pogoje in zahteve predmetne razpisne dokumentacije, ki se nanašajo na podizvajalce ali druge subjekte, katerih zmogljivosti bo uporabljal ponudnik, vključno z vsebino pogodbe/okvirnega sporazuma ter prevzemamo kazensko in materialno odgovornost, da so vsi podatki in dokumenti, podani v ponudbi, resnični, in da priložene listine ustrezajo originalu.</w:t>
      </w:r>
    </w:p>
    <w:p w14:paraId="2A0C49CA" w14:textId="77777777" w:rsidR="00855B82" w:rsidRPr="00FA422B" w:rsidRDefault="00855B82" w:rsidP="00AC1D76">
      <w:pPr>
        <w:keepNext/>
        <w:keepLines/>
        <w:tabs>
          <w:tab w:val="left" w:pos="0"/>
          <w:tab w:val="left" w:pos="8647"/>
        </w:tabs>
        <w:ind w:right="-2"/>
        <w:jc w:val="both"/>
        <w:rPr>
          <w:rFonts w:cs="Tahoma"/>
          <w:b/>
          <w:sz w:val="20"/>
          <w:szCs w:val="20"/>
        </w:rPr>
      </w:pPr>
    </w:p>
    <w:p w14:paraId="347784E7" w14:textId="77777777" w:rsidR="00855B82" w:rsidRPr="00FA422B" w:rsidRDefault="00855B82" w:rsidP="00AC1D76">
      <w:pPr>
        <w:keepNext/>
        <w:keepLines/>
        <w:spacing w:after="120"/>
        <w:jc w:val="both"/>
        <w:rPr>
          <w:rFonts w:cs="Tahoma"/>
          <w:b/>
          <w:bCs/>
          <w:sz w:val="20"/>
          <w:szCs w:val="20"/>
        </w:rPr>
      </w:pPr>
      <w:r w:rsidRPr="00FA422B">
        <w:rPr>
          <w:rFonts w:cs="Tahoma"/>
          <w:b/>
          <w:sz w:val="20"/>
          <w:szCs w:val="20"/>
        </w:rPr>
        <w:t>S podpisom te izjave SOGLAŠAMO, da naročnik</w:t>
      </w:r>
      <w:r w:rsidRPr="00FA422B">
        <w:rPr>
          <w:rFonts w:cs="Tahoma"/>
          <w:b/>
          <w:color w:val="000000" w:themeColor="text1"/>
          <w:sz w:val="20"/>
          <w:szCs w:val="20"/>
        </w:rPr>
        <w:t>:</w:t>
      </w:r>
    </w:p>
    <w:p w14:paraId="6832666F" w14:textId="77777777" w:rsidR="00855B82" w:rsidRPr="00FA422B" w:rsidRDefault="00855B82" w:rsidP="00AC1D76">
      <w:pPr>
        <w:keepNext/>
        <w:keepLines/>
        <w:numPr>
          <w:ilvl w:val="0"/>
          <w:numId w:val="28"/>
        </w:numPr>
        <w:tabs>
          <w:tab w:val="left" w:pos="0"/>
          <w:tab w:val="left" w:pos="8647"/>
        </w:tabs>
        <w:ind w:right="-2"/>
        <w:jc w:val="both"/>
        <w:rPr>
          <w:rFonts w:cs="Tahoma"/>
          <w:b/>
          <w:sz w:val="20"/>
          <w:szCs w:val="20"/>
        </w:rPr>
      </w:pPr>
      <w:r w:rsidRPr="00FA422B">
        <w:rPr>
          <w:rFonts w:cs="Tahoma"/>
          <w:b/>
          <w:sz w:val="20"/>
          <w:szCs w:val="20"/>
        </w:rPr>
        <w:t xml:space="preserve">v zvezi z oddajo predmetnega javnega naročila (v primeru, če naročnik dvomi o resničnost ponudnikovih izjav v skladu s tretjim odstavkom 47. člena ZJN-3) pridobi podatke za preveritev ponudbe v skladu z 89. členom ZJN-3 v enotnem informacijskem sistemu – </w:t>
      </w:r>
      <w:proofErr w:type="spellStart"/>
      <w:r w:rsidRPr="00FA422B">
        <w:rPr>
          <w:rFonts w:cs="Tahoma"/>
          <w:b/>
          <w:sz w:val="20"/>
          <w:szCs w:val="20"/>
        </w:rPr>
        <w:t>eDosje</w:t>
      </w:r>
      <w:proofErr w:type="spellEnd"/>
      <w:r w:rsidRPr="00FA422B">
        <w:rPr>
          <w:rFonts w:cs="Tahoma"/>
          <w:b/>
          <w:sz w:val="20"/>
          <w:szCs w:val="20"/>
        </w:rPr>
        <w:t xml:space="preserve"> iz devetega odstavka 77. člena ZJN-3, ter se tudi zavezujemo, da bomo na zahtevo naročnika predložiti dodatna pooblastila za preveritev podatkov iz uradnih evidenc,</w:t>
      </w:r>
    </w:p>
    <w:p w14:paraId="7090AC54" w14:textId="77777777" w:rsidR="00855B82" w:rsidRPr="00FA422B" w:rsidRDefault="00855B82" w:rsidP="00AC1D76">
      <w:pPr>
        <w:keepNext/>
        <w:keepLines/>
        <w:numPr>
          <w:ilvl w:val="0"/>
          <w:numId w:val="28"/>
        </w:numPr>
        <w:tabs>
          <w:tab w:val="left" w:pos="0"/>
          <w:tab w:val="left" w:pos="8647"/>
        </w:tabs>
        <w:ind w:right="-2"/>
        <w:jc w:val="both"/>
        <w:rPr>
          <w:rFonts w:cs="Tahoma"/>
          <w:b/>
          <w:sz w:val="20"/>
          <w:szCs w:val="20"/>
        </w:rPr>
      </w:pPr>
      <w:r w:rsidRPr="00FA422B">
        <w:rPr>
          <w:rFonts w:cs="Tahoma"/>
          <w:b/>
          <w:sz w:val="20"/>
          <w:szCs w:val="20"/>
        </w:rPr>
        <w:t>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 javna naročanja.</w:t>
      </w:r>
    </w:p>
    <w:p w14:paraId="793003F4" w14:textId="77777777" w:rsidR="00855B82" w:rsidRPr="00FA422B" w:rsidRDefault="00855B82" w:rsidP="00AC1D76">
      <w:pPr>
        <w:keepNext/>
        <w:keepLines/>
        <w:jc w:val="both"/>
        <w:rPr>
          <w:rFonts w:cs="Tahoma"/>
          <w:bCs/>
          <w:i/>
          <w:noProof/>
          <w:sz w:val="18"/>
          <w:szCs w:val="18"/>
        </w:rPr>
      </w:pPr>
    </w:p>
    <w:p w14:paraId="4214A825" w14:textId="77777777" w:rsidR="00855B82" w:rsidRPr="00FA422B" w:rsidRDefault="00855B82" w:rsidP="00AC1D76">
      <w:pPr>
        <w:keepNext/>
        <w:keepLines/>
        <w:tabs>
          <w:tab w:val="left" w:pos="0"/>
          <w:tab w:val="left" w:pos="8647"/>
        </w:tabs>
        <w:ind w:right="-2"/>
        <w:jc w:val="both"/>
        <w:rPr>
          <w:rFonts w:cs="Tahoma"/>
          <w:b/>
          <w:sz w:val="20"/>
          <w:szCs w:val="20"/>
        </w:rPr>
      </w:pPr>
      <w:r w:rsidRPr="00FA422B">
        <w:rPr>
          <w:rFonts w:cs="Tahoma"/>
          <w:b/>
          <w:sz w:val="20"/>
          <w:szCs w:val="20"/>
        </w:rPr>
        <w:t>Podizvajalec/drug subjekt s sedežem izven Republike Slovenije se zavezujemo, da bomo dokazila o izpolnjevanju zahtev iz tč. 3.1. razpisne dokumentacije iz ustreznih evidenc predložili naročniku sami, v kolikor nas bo naročnik k temu pozval.</w:t>
      </w:r>
    </w:p>
    <w:p w14:paraId="2D835AB3" w14:textId="77777777" w:rsidR="00855B82" w:rsidRPr="00FA422B" w:rsidRDefault="00855B82" w:rsidP="00AC1D76">
      <w:pPr>
        <w:keepNext/>
        <w:keepLines/>
        <w:tabs>
          <w:tab w:val="left" w:pos="0"/>
          <w:tab w:val="left" w:pos="8647"/>
        </w:tabs>
        <w:ind w:right="-2"/>
        <w:jc w:val="both"/>
        <w:rPr>
          <w:rFonts w:cs="Tahoma"/>
          <w:b/>
          <w:sz w:val="18"/>
          <w:szCs w:val="18"/>
        </w:rPr>
      </w:pPr>
    </w:p>
    <w:p w14:paraId="233B54E7" w14:textId="77777777" w:rsidR="00855B82" w:rsidRPr="00FA422B" w:rsidRDefault="00855B82" w:rsidP="00AC1D76">
      <w:pPr>
        <w:keepNext/>
        <w:keepLines/>
        <w:jc w:val="both"/>
        <w:rPr>
          <w:rFonts w:cs="Tahoma"/>
          <w:i/>
          <w:sz w:val="20"/>
          <w:szCs w:val="20"/>
          <w:u w:val="single"/>
        </w:rPr>
      </w:pPr>
      <w:r w:rsidRPr="00FA422B">
        <w:rPr>
          <w:rFonts w:cs="Tahoma"/>
          <w:i/>
          <w:sz w:val="20"/>
          <w:szCs w:val="20"/>
          <w:u w:val="single"/>
        </w:rPr>
        <w:t>Vse izjave podajamo pod kazensko in materialno odgovornostjo.</w:t>
      </w:r>
    </w:p>
    <w:p w14:paraId="3634ED86" w14:textId="77777777" w:rsidR="00855B82" w:rsidRPr="00FA422B" w:rsidRDefault="00855B82" w:rsidP="00AC1D76">
      <w:pPr>
        <w:keepNext/>
        <w:keepLines/>
        <w:tabs>
          <w:tab w:val="left" w:pos="0"/>
          <w:tab w:val="left" w:pos="8647"/>
        </w:tabs>
        <w:ind w:right="-2"/>
        <w:jc w:val="both"/>
        <w:rPr>
          <w:rFonts w:cs="Tahoma"/>
          <w:b/>
          <w:sz w:val="20"/>
          <w:szCs w:val="20"/>
        </w:rPr>
      </w:pPr>
    </w:p>
    <w:p w14:paraId="2788EBB9" w14:textId="77777777" w:rsidR="00A1089B" w:rsidRPr="00FA422B" w:rsidRDefault="00A1089B" w:rsidP="00AC1D76">
      <w:pPr>
        <w:keepNext/>
        <w:keepLines/>
        <w:jc w:val="both"/>
        <w:rPr>
          <w:rFonts w:cs="Tahoma"/>
          <w:bCs/>
          <w:i/>
          <w:noProof/>
          <w:sz w:val="18"/>
          <w:szCs w:val="18"/>
        </w:rPr>
      </w:pPr>
    </w:p>
    <w:p w14:paraId="4AC7DAF8" w14:textId="77777777" w:rsidR="00A1089B" w:rsidRPr="00FA422B" w:rsidRDefault="00A1089B" w:rsidP="00AC1D76">
      <w:pPr>
        <w:keepNext/>
        <w:keepLines/>
        <w:jc w:val="both"/>
        <w:rPr>
          <w:rFonts w:cs="Tahoma"/>
          <w:bCs/>
          <w:i/>
          <w:noProof/>
          <w:sz w:val="18"/>
          <w:szCs w:val="18"/>
        </w:rPr>
      </w:pP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A1089B" w:rsidRPr="00FA422B" w14:paraId="0DF380B8" w14:textId="77777777" w:rsidTr="00516376">
        <w:trPr>
          <w:trHeight w:val="235"/>
        </w:trPr>
        <w:tc>
          <w:tcPr>
            <w:tcW w:w="3430" w:type="dxa"/>
            <w:tcBorders>
              <w:bottom w:val="single" w:sz="4" w:space="0" w:color="auto"/>
            </w:tcBorders>
          </w:tcPr>
          <w:p w14:paraId="70282FDC" w14:textId="77777777" w:rsidR="00A1089B" w:rsidRPr="00FA422B" w:rsidRDefault="00A1089B" w:rsidP="00AC1D76">
            <w:pPr>
              <w:keepNext/>
              <w:keepLines/>
              <w:jc w:val="both"/>
              <w:rPr>
                <w:rFonts w:cs="Tahoma"/>
                <w:snapToGrid w:val="0"/>
                <w:color w:val="000000"/>
                <w:sz w:val="20"/>
                <w:szCs w:val="20"/>
              </w:rPr>
            </w:pPr>
          </w:p>
        </w:tc>
        <w:tc>
          <w:tcPr>
            <w:tcW w:w="2574" w:type="dxa"/>
          </w:tcPr>
          <w:p w14:paraId="50C10DF9" w14:textId="77777777" w:rsidR="00A1089B" w:rsidRPr="00FA422B" w:rsidRDefault="00A1089B" w:rsidP="00AC1D76">
            <w:pPr>
              <w:keepNext/>
              <w:keepLines/>
              <w:jc w:val="center"/>
              <w:rPr>
                <w:rFonts w:cs="Tahoma"/>
                <w:snapToGrid w:val="0"/>
                <w:color w:val="000000"/>
                <w:sz w:val="20"/>
                <w:szCs w:val="20"/>
              </w:rPr>
            </w:pPr>
          </w:p>
        </w:tc>
        <w:tc>
          <w:tcPr>
            <w:tcW w:w="3148" w:type="dxa"/>
            <w:tcBorders>
              <w:bottom w:val="single" w:sz="4" w:space="0" w:color="auto"/>
            </w:tcBorders>
          </w:tcPr>
          <w:p w14:paraId="1941D776" w14:textId="77777777" w:rsidR="00A1089B" w:rsidRPr="00FA422B" w:rsidRDefault="00A1089B" w:rsidP="00AC1D76">
            <w:pPr>
              <w:keepNext/>
              <w:keepLines/>
              <w:tabs>
                <w:tab w:val="left" w:pos="567"/>
                <w:tab w:val="num" w:pos="851"/>
                <w:tab w:val="left" w:pos="993"/>
              </w:tabs>
              <w:jc w:val="both"/>
              <w:rPr>
                <w:rFonts w:cs="Tahoma"/>
                <w:snapToGrid w:val="0"/>
                <w:color w:val="000000"/>
                <w:sz w:val="20"/>
                <w:szCs w:val="20"/>
              </w:rPr>
            </w:pPr>
          </w:p>
        </w:tc>
      </w:tr>
      <w:tr w:rsidR="00A1089B" w:rsidRPr="00FA422B" w14:paraId="3CD1E726" w14:textId="77777777" w:rsidTr="00516376">
        <w:trPr>
          <w:trHeight w:val="235"/>
        </w:trPr>
        <w:tc>
          <w:tcPr>
            <w:tcW w:w="3430" w:type="dxa"/>
            <w:tcBorders>
              <w:top w:val="single" w:sz="4" w:space="0" w:color="auto"/>
            </w:tcBorders>
          </w:tcPr>
          <w:p w14:paraId="519DC4D2" w14:textId="77777777" w:rsidR="00A1089B" w:rsidRPr="00FA422B" w:rsidRDefault="002B173A" w:rsidP="00AC1D76">
            <w:pPr>
              <w:keepNext/>
              <w:keepLines/>
              <w:jc w:val="center"/>
              <w:rPr>
                <w:rFonts w:cs="Tahoma"/>
                <w:snapToGrid w:val="0"/>
                <w:color w:val="000000"/>
                <w:sz w:val="20"/>
                <w:szCs w:val="20"/>
              </w:rPr>
            </w:pPr>
            <w:r w:rsidRPr="00FA422B">
              <w:rPr>
                <w:rFonts w:cs="Tahoma"/>
                <w:snapToGrid w:val="0"/>
                <w:color w:val="000000"/>
                <w:sz w:val="20"/>
                <w:szCs w:val="20"/>
              </w:rPr>
              <w:t>(K</w:t>
            </w:r>
            <w:r w:rsidR="00A1089B" w:rsidRPr="00FA422B">
              <w:rPr>
                <w:rFonts w:cs="Tahoma"/>
                <w:snapToGrid w:val="0"/>
                <w:color w:val="000000"/>
                <w:sz w:val="20"/>
                <w:szCs w:val="20"/>
              </w:rPr>
              <w:t>raj, datum)</w:t>
            </w:r>
          </w:p>
        </w:tc>
        <w:tc>
          <w:tcPr>
            <w:tcW w:w="2574" w:type="dxa"/>
          </w:tcPr>
          <w:p w14:paraId="2C948C0D" w14:textId="77777777" w:rsidR="00A1089B" w:rsidRPr="00FA422B" w:rsidRDefault="00A1089B" w:rsidP="00AC1D76">
            <w:pPr>
              <w:keepNext/>
              <w:keepLines/>
              <w:jc w:val="center"/>
              <w:rPr>
                <w:rFonts w:cs="Tahoma"/>
                <w:snapToGrid w:val="0"/>
                <w:color w:val="000000"/>
                <w:sz w:val="20"/>
                <w:szCs w:val="20"/>
              </w:rPr>
            </w:pPr>
            <w:r w:rsidRPr="00FA422B">
              <w:rPr>
                <w:rFonts w:cs="Tahoma"/>
                <w:snapToGrid w:val="0"/>
                <w:color w:val="000000"/>
                <w:sz w:val="20"/>
                <w:szCs w:val="20"/>
              </w:rPr>
              <w:t>Žig</w:t>
            </w:r>
          </w:p>
        </w:tc>
        <w:tc>
          <w:tcPr>
            <w:tcW w:w="3148" w:type="dxa"/>
            <w:tcBorders>
              <w:top w:val="single" w:sz="4" w:space="0" w:color="auto"/>
            </w:tcBorders>
          </w:tcPr>
          <w:p w14:paraId="59CD8771" w14:textId="77777777" w:rsidR="00A1089B" w:rsidRPr="00FA422B" w:rsidRDefault="00A1089B" w:rsidP="00AC1D76">
            <w:pPr>
              <w:keepNext/>
              <w:keepLines/>
              <w:jc w:val="both"/>
              <w:rPr>
                <w:rFonts w:cs="Tahoma"/>
                <w:snapToGrid w:val="0"/>
                <w:color w:val="000000"/>
                <w:sz w:val="20"/>
                <w:szCs w:val="20"/>
              </w:rPr>
            </w:pPr>
            <w:r w:rsidRPr="00FA422B">
              <w:rPr>
                <w:rFonts w:cs="Tahoma"/>
                <w:snapToGrid w:val="0"/>
                <w:color w:val="000000"/>
                <w:sz w:val="20"/>
                <w:szCs w:val="20"/>
              </w:rPr>
              <w:t>(</w:t>
            </w:r>
            <w:r w:rsidR="002B173A" w:rsidRPr="00FA422B">
              <w:rPr>
                <w:rFonts w:cs="Tahoma"/>
                <w:snapToGrid w:val="0"/>
                <w:color w:val="000000"/>
                <w:sz w:val="20"/>
                <w:szCs w:val="20"/>
              </w:rPr>
              <w:t>Naziv</w:t>
            </w:r>
            <w:r w:rsidRPr="00FA422B">
              <w:rPr>
                <w:rFonts w:cs="Tahoma"/>
                <w:snapToGrid w:val="0"/>
                <w:color w:val="000000"/>
                <w:sz w:val="20"/>
                <w:szCs w:val="20"/>
              </w:rPr>
              <w:t xml:space="preserve"> ter podpis podizvajalca/subjekta)</w:t>
            </w:r>
          </w:p>
        </w:tc>
      </w:tr>
    </w:tbl>
    <w:p w14:paraId="5B9D6243" w14:textId="77777777" w:rsidR="00A1089B" w:rsidRPr="00FA422B" w:rsidRDefault="00A1089B" w:rsidP="00AC1D76">
      <w:pPr>
        <w:keepNext/>
        <w:keepLines/>
        <w:jc w:val="both"/>
        <w:rPr>
          <w:rFonts w:cs="Tahoma"/>
          <w:bCs/>
          <w:i/>
          <w:noProof/>
          <w:sz w:val="18"/>
          <w:szCs w:val="18"/>
        </w:rPr>
      </w:pPr>
    </w:p>
    <w:p w14:paraId="3FCF8CCA" w14:textId="77777777" w:rsidR="00A1089B" w:rsidRPr="00FA422B" w:rsidRDefault="00A1089B" w:rsidP="00AC1D76">
      <w:pPr>
        <w:keepNext/>
        <w:keepLines/>
        <w:tabs>
          <w:tab w:val="left" w:pos="8647"/>
          <w:tab w:val="left" w:pos="9354"/>
        </w:tabs>
        <w:ind w:right="-2"/>
        <w:rPr>
          <w:rFonts w:cs="Tahoma"/>
          <w:b/>
          <w:sz w:val="20"/>
          <w:szCs w:val="20"/>
        </w:rPr>
      </w:pPr>
    </w:p>
    <w:p w14:paraId="1859032B" w14:textId="77777777" w:rsidR="007A2C7B" w:rsidRPr="00FA422B" w:rsidRDefault="007A2C7B" w:rsidP="00AC1D76">
      <w:pPr>
        <w:keepNext/>
        <w:keepLines/>
        <w:jc w:val="both"/>
        <w:rPr>
          <w:rFonts w:eastAsia="Calibri" w:cs="Tahoma"/>
          <w:i/>
          <w:sz w:val="18"/>
          <w:szCs w:val="18"/>
          <w:lang w:eastAsia="en-US"/>
        </w:rPr>
      </w:pPr>
      <w:r w:rsidRPr="00FA422B">
        <w:rPr>
          <w:rFonts w:eastAsia="Calibri" w:cs="Tahoma"/>
          <w:b/>
          <w:i/>
          <w:sz w:val="18"/>
          <w:szCs w:val="18"/>
          <w:lang w:eastAsia="en-US"/>
        </w:rPr>
        <w:t>Navodilo</w:t>
      </w:r>
      <w:r w:rsidR="0077054B" w:rsidRPr="00FA422B">
        <w:rPr>
          <w:rFonts w:eastAsia="Calibri" w:cs="Tahoma"/>
          <w:b/>
          <w:i/>
          <w:sz w:val="18"/>
          <w:szCs w:val="18"/>
          <w:lang w:eastAsia="en-US"/>
        </w:rPr>
        <w:t>:</w:t>
      </w:r>
      <w:r w:rsidR="0077054B" w:rsidRPr="00FA422B">
        <w:rPr>
          <w:rFonts w:eastAsia="Calibri" w:cs="Tahoma"/>
          <w:i/>
          <w:sz w:val="18"/>
          <w:szCs w:val="18"/>
          <w:lang w:eastAsia="en-US"/>
        </w:rPr>
        <w:t xml:space="preserve"> </w:t>
      </w:r>
      <w:r w:rsidR="0077054B" w:rsidRPr="00FA422B">
        <w:rPr>
          <w:rFonts w:cs="Tahoma"/>
          <w:i/>
          <w:iCs/>
          <w:sz w:val="18"/>
          <w:szCs w:val="22"/>
        </w:rPr>
        <w:t xml:space="preserve">Izjavo izpolnijo in podpišejo </w:t>
      </w:r>
      <w:r w:rsidR="0077054B" w:rsidRPr="00FA422B">
        <w:rPr>
          <w:rFonts w:cs="Tahoma"/>
          <w:b/>
          <w:i/>
          <w:iCs/>
          <w:sz w:val="18"/>
          <w:szCs w:val="22"/>
        </w:rPr>
        <w:t>VSI</w:t>
      </w:r>
      <w:r w:rsidR="0077054B" w:rsidRPr="00FA422B">
        <w:rPr>
          <w:rFonts w:cs="Tahoma"/>
          <w:i/>
          <w:iCs/>
          <w:sz w:val="18"/>
          <w:szCs w:val="22"/>
        </w:rPr>
        <w:t xml:space="preserve"> </w:t>
      </w:r>
      <w:r w:rsidR="0077054B" w:rsidRPr="00FA422B">
        <w:rPr>
          <w:rFonts w:cs="Tahoma"/>
          <w:i/>
          <w:iCs/>
          <w:sz w:val="18"/>
          <w:szCs w:val="22"/>
          <w:u w:val="single"/>
        </w:rPr>
        <w:t>podizvajalci</w:t>
      </w:r>
      <w:r w:rsidR="0077054B" w:rsidRPr="00FA422B">
        <w:rPr>
          <w:rFonts w:cs="Tahoma"/>
          <w:i/>
          <w:iCs/>
          <w:sz w:val="18"/>
          <w:szCs w:val="22"/>
        </w:rPr>
        <w:t xml:space="preserve"> (v kolikor  ponudnik v ponudbi nominira podizvajalce za izvedbo javnega naročila) in drugi </w:t>
      </w:r>
      <w:r w:rsidR="0077054B" w:rsidRPr="00FA422B">
        <w:rPr>
          <w:rFonts w:cs="Tahoma"/>
          <w:i/>
          <w:iCs/>
          <w:sz w:val="18"/>
          <w:szCs w:val="22"/>
          <w:u w:val="single"/>
        </w:rPr>
        <w:t>subjekti</w:t>
      </w:r>
      <w:r w:rsidR="0077054B" w:rsidRPr="00FA422B">
        <w:rPr>
          <w:rFonts w:cs="Tahoma"/>
          <w:i/>
          <w:iCs/>
          <w:sz w:val="18"/>
          <w:szCs w:val="22"/>
        </w:rPr>
        <w:t xml:space="preserve">, katerih zmogljivost uporablja ponudnik (v kolikor ponudnik </w:t>
      </w:r>
      <w:r w:rsidR="0077054B" w:rsidRPr="00FA422B">
        <w:rPr>
          <w:rFonts w:cs="Tahoma"/>
          <w:bCs/>
          <w:i/>
          <w:iCs/>
          <w:sz w:val="18"/>
          <w:szCs w:val="22"/>
        </w:rPr>
        <w:t>glede pogojev</w:t>
      </w:r>
      <w:r w:rsidR="0077054B" w:rsidRPr="00FA422B">
        <w:rPr>
          <w:rFonts w:cs="Tahoma"/>
          <w:b/>
          <w:bCs/>
          <w:i/>
          <w:iCs/>
          <w:sz w:val="18"/>
          <w:szCs w:val="22"/>
        </w:rPr>
        <w:t xml:space="preserve"> </w:t>
      </w:r>
      <w:r w:rsidR="0077054B" w:rsidRPr="00FA422B">
        <w:rPr>
          <w:rFonts w:cs="Tahoma"/>
          <w:i/>
          <w:iCs/>
          <w:sz w:val="18"/>
          <w:szCs w:val="22"/>
        </w:rPr>
        <w:t>v zvezi z ekonomskim in finančnim položajem ter tehnično in strokovno sposobnostjo uporabi zmogljivosti drugih subjektov).</w:t>
      </w:r>
      <w:r w:rsidRPr="00FA422B">
        <w:rPr>
          <w:rFonts w:eastAsia="Calibri" w:cs="Tahoma"/>
          <w:i/>
          <w:sz w:val="18"/>
          <w:szCs w:val="18"/>
          <w:lang w:eastAsia="en-US"/>
        </w:rPr>
        <w:t xml:space="preserve"> </w:t>
      </w:r>
      <w:r w:rsidRPr="00FA422B">
        <w:rPr>
          <w:rFonts w:cs="Tahoma"/>
          <w:bCs/>
          <w:i/>
          <w:iCs/>
          <w:noProof/>
          <w:sz w:val="18"/>
          <w:szCs w:val="18"/>
        </w:rPr>
        <w:t xml:space="preserve">Ponudnik priloži </w:t>
      </w:r>
      <w:r w:rsidRPr="00FA422B">
        <w:rPr>
          <w:rFonts w:cs="Tahoma"/>
          <w:bCs/>
          <w:i/>
          <w:iCs/>
          <w:noProof/>
          <w:sz w:val="18"/>
          <w:szCs w:val="18"/>
          <w:u w:val="single"/>
        </w:rPr>
        <w:t>ločeno</w:t>
      </w:r>
      <w:r w:rsidRPr="00FA422B">
        <w:rPr>
          <w:rFonts w:cs="Tahoma"/>
          <w:bCs/>
          <w:i/>
          <w:iCs/>
          <w:noProof/>
          <w:sz w:val="18"/>
          <w:szCs w:val="18"/>
        </w:rPr>
        <w:t xml:space="preserve"> izpolnjene izjave za vsakega od teh gospodarskih subjektov v ponudbi.</w:t>
      </w:r>
    </w:p>
    <w:p w14:paraId="29DB3DAC" w14:textId="77777777" w:rsidR="007A0514" w:rsidRPr="00FA422B" w:rsidRDefault="007A0514" w:rsidP="00AC1D76">
      <w:pPr>
        <w:keepNext/>
        <w:keepLines/>
        <w:jc w:val="both"/>
        <w:rPr>
          <w:rFonts w:cs="Tahoma"/>
          <w:b/>
          <w:i/>
          <w:sz w:val="20"/>
          <w:szCs w:val="20"/>
          <w:u w:val="single"/>
        </w:rPr>
      </w:pPr>
    </w:p>
    <w:p w14:paraId="5AD9BA09" w14:textId="77777777" w:rsidR="00B75E81" w:rsidRPr="00FA422B" w:rsidRDefault="00B75E81" w:rsidP="00AC1D76">
      <w:pPr>
        <w:keepNext/>
        <w:keepLines/>
        <w:spacing w:after="200" w:line="276" w:lineRule="auto"/>
        <w:rPr>
          <w:rFonts w:cs="Tahoma"/>
          <w:b/>
          <w:i/>
          <w:sz w:val="20"/>
          <w:szCs w:val="20"/>
          <w:u w:val="single"/>
        </w:rPr>
      </w:pPr>
      <w:r w:rsidRPr="00FA422B">
        <w:rPr>
          <w:rFonts w:cs="Tahoma"/>
          <w:b/>
          <w:i/>
          <w:sz w:val="20"/>
          <w:szCs w:val="20"/>
          <w:u w:val="single"/>
        </w:rPr>
        <w:br w:type="page"/>
      </w:r>
    </w:p>
    <w:p w14:paraId="6DC2E134" w14:textId="77777777" w:rsidR="00055E31" w:rsidRPr="00FA422B" w:rsidRDefault="00055E31" w:rsidP="00AC1D76">
      <w:pPr>
        <w:keepNext/>
        <w:keepLines/>
        <w:rPr>
          <w:rFonts w:cs="Tahoma"/>
          <w:b/>
          <w:sz w:val="20"/>
          <w:szCs w:val="20"/>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2"/>
        <w:gridCol w:w="7296"/>
        <w:gridCol w:w="993"/>
        <w:gridCol w:w="567"/>
      </w:tblGrid>
      <w:tr w:rsidR="00CE0B04" w:rsidRPr="00FA422B" w14:paraId="298D520C" w14:textId="77777777" w:rsidTr="00065DD1">
        <w:trPr>
          <w:trHeight w:val="274"/>
        </w:trPr>
        <w:tc>
          <w:tcPr>
            <w:tcW w:w="642" w:type="dxa"/>
            <w:tcBorders>
              <w:top w:val="single" w:sz="4" w:space="0" w:color="auto"/>
              <w:left w:val="single" w:sz="4" w:space="0" w:color="auto"/>
              <w:bottom w:val="single" w:sz="4" w:space="0" w:color="auto"/>
              <w:right w:val="nil"/>
            </w:tcBorders>
          </w:tcPr>
          <w:p w14:paraId="68468458" w14:textId="77777777" w:rsidR="00CE0B04" w:rsidRPr="00FA422B" w:rsidRDefault="00CE0B04" w:rsidP="00AC1D76">
            <w:pPr>
              <w:keepNext/>
              <w:keepLines/>
              <w:jc w:val="both"/>
              <w:rPr>
                <w:rFonts w:cs="Tahoma"/>
                <w:sz w:val="20"/>
                <w:szCs w:val="20"/>
              </w:rPr>
            </w:pPr>
            <w:r w:rsidRPr="00FA422B">
              <w:rPr>
                <w:rFonts w:ascii="Times New Roman" w:hAnsi="Times New Roman"/>
                <w:sz w:val="20"/>
                <w:szCs w:val="20"/>
              </w:rPr>
              <w:br w:type="page"/>
            </w:r>
            <w:r w:rsidRPr="00FA422B">
              <w:rPr>
                <w:rFonts w:ascii="Times New Roman" w:hAnsi="Times New Roman"/>
                <w:sz w:val="20"/>
                <w:szCs w:val="20"/>
              </w:rPr>
              <w:br w:type="page"/>
            </w:r>
            <w:r w:rsidRPr="00FA422B">
              <w:rPr>
                <w:rFonts w:ascii="Times New Roman" w:hAnsi="Times New Roman"/>
                <w:sz w:val="20"/>
                <w:szCs w:val="20"/>
              </w:rPr>
              <w:br w:type="page"/>
            </w:r>
            <w:r w:rsidRPr="00FA422B">
              <w:rPr>
                <w:rFonts w:cs="Tahoma"/>
                <w:sz w:val="20"/>
                <w:szCs w:val="20"/>
              </w:rPr>
              <w:br w:type="page"/>
            </w:r>
            <w:r w:rsidRPr="00FA422B">
              <w:rPr>
                <w:rFonts w:cs="Tahoma"/>
                <w:b/>
                <w:sz w:val="20"/>
                <w:szCs w:val="20"/>
              </w:rPr>
              <w:br w:type="page"/>
            </w:r>
            <w:r w:rsidRPr="00FA422B">
              <w:rPr>
                <w:rFonts w:cs="Tahoma"/>
                <w:sz w:val="20"/>
                <w:szCs w:val="20"/>
              </w:rPr>
              <w:br w:type="page"/>
            </w:r>
          </w:p>
        </w:tc>
        <w:tc>
          <w:tcPr>
            <w:tcW w:w="7296" w:type="dxa"/>
            <w:tcBorders>
              <w:top w:val="single" w:sz="4" w:space="0" w:color="auto"/>
              <w:left w:val="nil"/>
              <w:bottom w:val="single" w:sz="4" w:space="0" w:color="auto"/>
              <w:right w:val="single" w:sz="4" w:space="0" w:color="auto"/>
            </w:tcBorders>
            <w:vAlign w:val="center"/>
          </w:tcPr>
          <w:p w14:paraId="745018EE" w14:textId="77777777" w:rsidR="00CE0B04" w:rsidRPr="00FA422B" w:rsidRDefault="00CE0B04" w:rsidP="00AC1D76">
            <w:pPr>
              <w:keepNext/>
              <w:keepLines/>
              <w:rPr>
                <w:rFonts w:cs="Tahoma"/>
                <w:sz w:val="20"/>
                <w:szCs w:val="20"/>
              </w:rPr>
            </w:pPr>
            <w:r w:rsidRPr="00FA422B">
              <w:rPr>
                <w:rFonts w:cs="Tahoma"/>
                <w:sz w:val="20"/>
                <w:szCs w:val="20"/>
              </w:rPr>
              <w:t>IZJAVA FIZIČNE OSEBE</w:t>
            </w:r>
          </w:p>
        </w:tc>
        <w:tc>
          <w:tcPr>
            <w:tcW w:w="993" w:type="dxa"/>
            <w:tcBorders>
              <w:top w:val="single" w:sz="4" w:space="0" w:color="auto"/>
              <w:left w:val="single" w:sz="4" w:space="0" w:color="auto"/>
              <w:bottom w:val="single" w:sz="4" w:space="0" w:color="auto"/>
              <w:right w:val="nil"/>
            </w:tcBorders>
            <w:vAlign w:val="center"/>
          </w:tcPr>
          <w:p w14:paraId="3FD9510E" w14:textId="77777777" w:rsidR="00CE0B04" w:rsidRPr="00FA422B" w:rsidRDefault="00CE0B04" w:rsidP="00AC1D76">
            <w:pPr>
              <w:keepNext/>
              <w:keepLines/>
              <w:rPr>
                <w:rFonts w:cs="Tahoma"/>
                <w:b/>
                <w:sz w:val="20"/>
                <w:szCs w:val="20"/>
              </w:rPr>
            </w:pPr>
            <w:r w:rsidRPr="00FA422B">
              <w:rPr>
                <w:rFonts w:cs="Tahoma"/>
                <w:b/>
                <w:sz w:val="20"/>
                <w:szCs w:val="20"/>
              </w:rPr>
              <w:t xml:space="preserve">Priloga </w:t>
            </w:r>
          </w:p>
        </w:tc>
        <w:tc>
          <w:tcPr>
            <w:tcW w:w="567" w:type="dxa"/>
            <w:tcBorders>
              <w:top w:val="single" w:sz="4" w:space="0" w:color="auto"/>
              <w:left w:val="nil"/>
              <w:bottom w:val="single" w:sz="4" w:space="0" w:color="auto"/>
              <w:right w:val="single" w:sz="4" w:space="0" w:color="auto"/>
            </w:tcBorders>
            <w:vAlign w:val="center"/>
          </w:tcPr>
          <w:p w14:paraId="0F0763D3" w14:textId="77777777" w:rsidR="00CE0B04" w:rsidRPr="00FA422B" w:rsidRDefault="00CE0B04" w:rsidP="00AC1D76">
            <w:pPr>
              <w:keepNext/>
              <w:keepLines/>
              <w:ind w:left="-70"/>
              <w:rPr>
                <w:rFonts w:cs="Tahoma"/>
                <w:b/>
                <w:sz w:val="20"/>
                <w:szCs w:val="20"/>
              </w:rPr>
            </w:pPr>
            <w:r w:rsidRPr="00FA422B">
              <w:rPr>
                <w:rFonts w:cs="Tahoma"/>
                <w:b/>
                <w:sz w:val="20"/>
                <w:szCs w:val="20"/>
              </w:rPr>
              <w:t>3/3</w:t>
            </w:r>
          </w:p>
        </w:tc>
      </w:tr>
    </w:tbl>
    <w:p w14:paraId="2D915946" w14:textId="77777777" w:rsidR="003D57F0" w:rsidRPr="00FA422B" w:rsidRDefault="003D57F0" w:rsidP="00AC1D76">
      <w:pPr>
        <w:keepNext/>
        <w:keepLines/>
        <w:rPr>
          <w:rFonts w:cs="Tahoma"/>
          <w:b/>
          <w:sz w:val="20"/>
          <w:szCs w:val="20"/>
        </w:rPr>
      </w:pPr>
    </w:p>
    <w:p w14:paraId="3C1A8DC6" w14:textId="326D6DDA" w:rsidR="005C138A" w:rsidRPr="00FA422B" w:rsidRDefault="00B846DC" w:rsidP="00AC1D76">
      <w:pPr>
        <w:keepNext/>
        <w:keepLines/>
        <w:jc w:val="both"/>
        <w:rPr>
          <w:rFonts w:cs="Tahoma"/>
          <w:b/>
          <w:sz w:val="20"/>
          <w:szCs w:val="20"/>
        </w:rPr>
      </w:pPr>
      <w:r w:rsidRPr="00FA422B">
        <w:rPr>
          <w:rFonts w:cs="Tahoma"/>
          <w:b/>
          <w:sz w:val="20"/>
          <w:szCs w:val="20"/>
        </w:rPr>
        <w:t>LPP-134/24</w:t>
      </w:r>
      <w:r w:rsidR="00012EB1" w:rsidRPr="00FA422B">
        <w:rPr>
          <w:rFonts w:cs="Tahoma"/>
          <w:b/>
          <w:sz w:val="20"/>
          <w:szCs w:val="20"/>
        </w:rPr>
        <w:t xml:space="preserve"> </w:t>
      </w:r>
      <w:r w:rsidR="009679DD">
        <w:rPr>
          <w:rFonts w:cs="Tahoma"/>
          <w:b/>
          <w:sz w:val="20"/>
          <w:szCs w:val="20"/>
        </w:rPr>
        <w:t xml:space="preserve"> Izvajanje posebnega linijskega prevoza v Občini Medvode</w:t>
      </w:r>
    </w:p>
    <w:p w14:paraId="61BDB95F" w14:textId="77777777" w:rsidR="001B4216" w:rsidRPr="00FA422B" w:rsidRDefault="001B4216" w:rsidP="00AC1D76">
      <w:pPr>
        <w:keepNext/>
        <w:keepLines/>
        <w:tabs>
          <w:tab w:val="left" w:pos="567"/>
          <w:tab w:val="num" w:pos="851"/>
          <w:tab w:val="left" w:pos="993"/>
        </w:tabs>
        <w:jc w:val="both"/>
        <w:rPr>
          <w:rFonts w:cs="Tahoma"/>
          <w:sz w:val="20"/>
          <w:szCs w:val="20"/>
        </w:rPr>
      </w:pPr>
    </w:p>
    <w:p w14:paraId="467D668D" w14:textId="77777777" w:rsidR="001D2641" w:rsidRPr="00FA422B" w:rsidRDefault="001D2641" w:rsidP="00AC1D76">
      <w:pPr>
        <w:keepNext/>
        <w:keepLines/>
        <w:tabs>
          <w:tab w:val="left" w:pos="567"/>
          <w:tab w:val="num" w:pos="851"/>
          <w:tab w:val="left" w:pos="993"/>
        </w:tabs>
        <w:jc w:val="both"/>
        <w:rPr>
          <w:rFonts w:cs="Tahoma"/>
          <w:sz w:val="20"/>
          <w:szCs w:val="20"/>
        </w:rPr>
      </w:pPr>
      <w:r w:rsidRPr="00FA422B">
        <w:rPr>
          <w:rFonts w:cs="Tahoma"/>
          <w:sz w:val="20"/>
          <w:szCs w:val="20"/>
        </w:rPr>
        <w:t xml:space="preserve">Ime in priimek _____________________________________________________________________ </w:t>
      </w:r>
    </w:p>
    <w:p w14:paraId="53D3FE6C" w14:textId="77777777" w:rsidR="001D2641" w:rsidRPr="00FA422B" w:rsidRDefault="001D2641" w:rsidP="00AC1D76">
      <w:pPr>
        <w:keepNext/>
        <w:keepLines/>
        <w:tabs>
          <w:tab w:val="left" w:pos="567"/>
          <w:tab w:val="num" w:pos="851"/>
          <w:tab w:val="left" w:pos="993"/>
        </w:tabs>
        <w:jc w:val="both"/>
        <w:rPr>
          <w:rFonts w:cs="Tahoma"/>
          <w:sz w:val="20"/>
          <w:szCs w:val="20"/>
        </w:rPr>
      </w:pPr>
    </w:p>
    <w:p w14:paraId="06D44EDA" w14:textId="77777777" w:rsidR="001D2641" w:rsidRPr="00FA422B" w:rsidRDefault="001D2641" w:rsidP="00AC1D76">
      <w:pPr>
        <w:keepNext/>
        <w:keepLines/>
        <w:tabs>
          <w:tab w:val="left" w:pos="567"/>
          <w:tab w:val="num" w:pos="851"/>
          <w:tab w:val="left" w:pos="993"/>
        </w:tabs>
        <w:jc w:val="both"/>
        <w:rPr>
          <w:rFonts w:cs="Tahoma"/>
          <w:sz w:val="20"/>
          <w:szCs w:val="20"/>
        </w:rPr>
      </w:pPr>
      <w:r w:rsidRPr="00FA422B">
        <w:rPr>
          <w:rFonts w:cs="Tahoma"/>
          <w:sz w:val="20"/>
          <w:szCs w:val="20"/>
        </w:rPr>
        <w:t>EMŠO ____________________________________________________________________________</w:t>
      </w:r>
    </w:p>
    <w:p w14:paraId="19E1BDF7" w14:textId="77777777" w:rsidR="001D2641" w:rsidRPr="00FA422B" w:rsidRDefault="001D2641" w:rsidP="00AC1D76">
      <w:pPr>
        <w:keepNext/>
        <w:keepLines/>
        <w:tabs>
          <w:tab w:val="left" w:pos="567"/>
          <w:tab w:val="num" w:pos="851"/>
          <w:tab w:val="left" w:pos="993"/>
        </w:tabs>
        <w:jc w:val="both"/>
        <w:rPr>
          <w:rFonts w:cs="Tahoma"/>
          <w:sz w:val="20"/>
          <w:szCs w:val="20"/>
        </w:rPr>
      </w:pPr>
    </w:p>
    <w:p w14:paraId="04416C20" w14:textId="77777777" w:rsidR="001D2641" w:rsidRPr="00FA422B" w:rsidRDefault="001D2641" w:rsidP="00AC1D76">
      <w:pPr>
        <w:keepNext/>
        <w:keepLines/>
        <w:tabs>
          <w:tab w:val="left" w:pos="567"/>
          <w:tab w:val="num" w:pos="851"/>
          <w:tab w:val="left" w:pos="993"/>
        </w:tabs>
        <w:jc w:val="both"/>
        <w:rPr>
          <w:rFonts w:cs="Tahoma"/>
          <w:sz w:val="20"/>
          <w:szCs w:val="20"/>
        </w:rPr>
      </w:pPr>
      <w:r w:rsidRPr="00FA422B">
        <w:rPr>
          <w:rFonts w:cs="Tahoma"/>
          <w:sz w:val="20"/>
          <w:szCs w:val="20"/>
        </w:rPr>
        <w:t>Spodaj podpisani/a, ki sem pri gospodarskemu subjektu ________________________________________</w:t>
      </w:r>
    </w:p>
    <w:p w14:paraId="5CDDAE5D" w14:textId="77777777" w:rsidR="001D2641" w:rsidRPr="00FA422B" w:rsidRDefault="001D2641" w:rsidP="00AC1D76">
      <w:pPr>
        <w:keepNext/>
        <w:keepLines/>
        <w:tabs>
          <w:tab w:val="left" w:pos="567"/>
          <w:tab w:val="num" w:pos="851"/>
          <w:tab w:val="left" w:pos="993"/>
        </w:tabs>
        <w:jc w:val="both"/>
        <w:rPr>
          <w:rFonts w:cs="Tahoma"/>
          <w:sz w:val="20"/>
          <w:szCs w:val="20"/>
        </w:rPr>
      </w:pPr>
      <w:r w:rsidRPr="00FA422B">
        <w:rPr>
          <w:rFonts w:cs="Tahoma"/>
          <w:sz w:val="20"/>
          <w:szCs w:val="20"/>
        </w:rPr>
        <w:t>član/ica (ustrezno obkrožiti):</w:t>
      </w:r>
    </w:p>
    <w:p w14:paraId="3F76FC1A" w14:textId="77777777" w:rsidR="001D2641" w:rsidRPr="00FA422B" w:rsidRDefault="001D2641" w:rsidP="00AC1D76">
      <w:pPr>
        <w:pStyle w:val="Odstavekseznama"/>
        <w:keepNext/>
        <w:keepLines/>
        <w:numPr>
          <w:ilvl w:val="0"/>
          <w:numId w:val="10"/>
        </w:numPr>
        <w:tabs>
          <w:tab w:val="left" w:pos="567"/>
          <w:tab w:val="num" w:pos="851"/>
          <w:tab w:val="left" w:pos="993"/>
        </w:tabs>
        <w:jc w:val="both"/>
        <w:rPr>
          <w:rFonts w:ascii="Tahoma" w:hAnsi="Tahoma" w:cs="Tahoma"/>
        </w:rPr>
      </w:pPr>
      <w:r w:rsidRPr="00FA422B">
        <w:rPr>
          <w:rFonts w:ascii="Tahoma" w:hAnsi="Tahoma" w:cs="Tahoma"/>
        </w:rPr>
        <w:t xml:space="preserve">upravnega organa ali </w:t>
      </w:r>
    </w:p>
    <w:p w14:paraId="52B254E0" w14:textId="77777777" w:rsidR="001D2641" w:rsidRPr="00FA422B" w:rsidRDefault="001D2641" w:rsidP="00AC1D76">
      <w:pPr>
        <w:pStyle w:val="Odstavekseznama"/>
        <w:keepNext/>
        <w:keepLines/>
        <w:numPr>
          <w:ilvl w:val="0"/>
          <w:numId w:val="10"/>
        </w:numPr>
        <w:tabs>
          <w:tab w:val="left" w:pos="567"/>
          <w:tab w:val="num" w:pos="851"/>
          <w:tab w:val="left" w:pos="993"/>
        </w:tabs>
        <w:jc w:val="both"/>
        <w:rPr>
          <w:rFonts w:ascii="Tahoma" w:hAnsi="Tahoma" w:cs="Tahoma"/>
        </w:rPr>
      </w:pPr>
      <w:r w:rsidRPr="00FA422B">
        <w:rPr>
          <w:rFonts w:ascii="Tahoma" w:hAnsi="Tahoma" w:cs="Tahoma"/>
        </w:rPr>
        <w:t>vodstvenega organa ali</w:t>
      </w:r>
    </w:p>
    <w:p w14:paraId="1E6EF0A4" w14:textId="77777777" w:rsidR="001D2641" w:rsidRPr="00FA422B" w:rsidRDefault="001D2641" w:rsidP="00AC1D76">
      <w:pPr>
        <w:pStyle w:val="Odstavekseznama"/>
        <w:keepNext/>
        <w:keepLines/>
        <w:numPr>
          <w:ilvl w:val="0"/>
          <w:numId w:val="10"/>
        </w:numPr>
        <w:tabs>
          <w:tab w:val="left" w:pos="567"/>
          <w:tab w:val="num" w:pos="851"/>
          <w:tab w:val="left" w:pos="993"/>
        </w:tabs>
        <w:jc w:val="both"/>
        <w:rPr>
          <w:rFonts w:ascii="Tahoma" w:hAnsi="Tahoma" w:cs="Tahoma"/>
        </w:rPr>
      </w:pPr>
      <w:r w:rsidRPr="00FA422B">
        <w:rPr>
          <w:rFonts w:ascii="Tahoma" w:hAnsi="Tahoma" w:cs="Tahoma"/>
        </w:rPr>
        <w:t xml:space="preserve">nadzornega organa </w:t>
      </w:r>
    </w:p>
    <w:p w14:paraId="21128033" w14:textId="77777777" w:rsidR="001D2641" w:rsidRPr="00FA422B" w:rsidRDefault="001D2641" w:rsidP="00AC1D76">
      <w:pPr>
        <w:keepNext/>
        <w:keepLines/>
        <w:tabs>
          <w:tab w:val="left" w:pos="567"/>
          <w:tab w:val="num" w:pos="851"/>
          <w:tab w:val="left" w:pos="993"/>
        </w:tabs>
        <w:jc w:val="both"/>
        <w:rPr>
          <w:rFonts w:cs="Tahoma"/>
          <w:sz w:val="20"/>
          <w:szCs w:val="20"/>
        </w:rPr>
      </w:pPr>
    </w:p>
    <w:p w14:paraId="5DCCD5FB" w14:textId="77777777" w:rsidR="001D2641" w:rsidRPr="00FA422B" w:rsidRDefault="001D2641" w:rsidP="00AC1D76">
      <w:pPr>
        <w:keepNext/>
        <w:keepLines/>
        <w:tabs>
          <w:tab w:val="left" w:pos="567"/>
          <w:tab w:val="num" w:pos="851"/>
          <w:tab w:val="left" w:pos="993"/>
        </w:tabs>
        <w:jc w:val="both"/>
        <w:rPr>
          <w:rFonts w:cs="Tahoma"/>
          <w:sz w:val="20"/>
          <w:szCs w:val="20"/>
        </w:rPr>
      </w:pPr>
      <w:r w:rsidRPr="00FA422B">
        <w:rPr>
          <w:rFonts w:cs="Tahoma"/>
          <w:sz w:val="20"/>
          <w:szCs w:val="20"/>
        </w:rPr>
        <w:t>oziroma imam pooblastila za njegovo (ustrezno obkrožiti):</w:t>
      </w:r>
    </w:p>
    <w:p w14:paraId="1639D388" w14:textId="77777777" w:rsidR="001D2641" w:rsidRPr="00FA422B" w:rsidRDefault="001D2641" w:rsidP="00AC1D76">
      <w:pPr>
        <w:pStyle w:val="Odstavekseznama"/>
        <w:keepNext/>
        <w:keepLines/>
        <w:numPr>
          <w:ilvl w:val="0"/>
          <w:numId w:val="10"/>
        </w:numPr>
        <w:tabs>
          <w:tab w:val="left" w:pos="567"/>
          <w:tab w:val="num" w:pos="851"/>
          <w:tab w:val="left" w:pos="993"/>
        </w:tabs>
        <w:jc w:val="both"/>
        <w:rPr>
          <w:rFonts w:ascii="Tahoma" w:hAnsi="Tahoma" w:cs="Tahoma"/>
        </w:rPr>
      </w:pPr>
      <w:r w:rsidRPr="00FA422B">
        <w:rPr>
          <w:rFonts w:ascii="Tahoma" w:hAnsi="Tahoma" w:cs="Tahoma"/>
        </w:rPr>
        <w:t>zastopanje ali</w:t>
      </w:r>
    </w:p>
    <w:p w14:paraId="4374B79C" w14:textId="77777777" w:rsidR="001D2641" w:rsidRPr="00FA422B" w:rsidRDefault="001D2641" w:rsidP="00AC1D76">
      <w:pPr>
        <w:pStyle w:val="Odstavekseznama"/>
        <w:keepNext/>
        <w:keepLines/>
        <w:numPr>
          <w:ilvl w:val="0"/>
          <w:numId w:val="10"/>
        </w:numPr>
        <w:tabs>
          <w:tab w:val="left" w:pos="567"/>
          <w:tab w:val="num" w:pos="851"/>
          <w:tab w:val="left" w:pos="993"/>
        </w:tabs>
        <w:jc w:val="both"/>
        <w:rPr>
          <w:rFonts w:ascii="Tahoma" w:hAnsi="Tahoma" w:cs="Tahoma"/>
        </w:rPr>
      </w:pPr>
      <w:r w:rsidRPr="00FA422B">
        <w:rPr>
          <w:rFonts w:ascii="Tahoma" w:hAnsi="Tahoma" w:cs="Tahoma"/>
        </w:rPr>
        <w:t>odločanje ali</w:t>
      </w:r>
    </w:p>
    <w:p w14:paraId="6FB4C624" w14:textId="77777777" w:rsidR="001D2641" w:rsidRPr="00FA422B" w:rsidRDefault="001D2641" w:rsidP="00AC1D76">
      <w:pPr>
        <w:pStyle w:val="Odstavekseznama"/>
        <w:keepNext/>
        <w:keepLines/>
        <w:numPr>
          <w:ilvl w:val="0"/>
          <w:numId w:val="10"/>
        </w:numPr>
        <w:tabs>
          <w:tab w:val="left" w:pos="567"/>
          <w:tab w:val="num" w:pos="851"/>
          <w:tab w:val="left" w:pos="993"/>
        </w:tabs>
        <w:jc w:val="both"/>
        <w:rPr>
          <w:rFonts w:ascii="Tahoma" w:hAnsi="Tahoma" w:cs="Tahoma"/>
        </w:rPr>
      </w:pPr>
      <w:r w:rsidRPr="00FA422B">
        <w:rPr>
          <w:rFonts w:ascii="Tahoma" w:hAnsi="Tahoma" w:cs="Tahoma"/>
        </w:rPr>
        <w:t>nadzor v njem,</w:t>
      </w:r>
    </w:p>
    <w:p w14:paraId="0522578E" w14:textId="77777777" w:rsidR="001D2641" w:rsidRPr="00FA422B" w:rsidRDefault="001D2641" w:rsidP="00AC1D76">
      <w:pPr>
        <w:keepNext/>
        <w:keepLines/>
        <w:tabs>
          <w:tab w:val="left" w:pos="567"/>
          <w:tab w:val="num" w:pos="851"/>
          <w:tab w:val="left" w:pos="993"/>
        </w:tabs>
        <w:jc w:val="both"/>
        <w:rPr>
          <w:rFonts w:cs="Tahoma"/>
          <w:sz w:val="20"/>
          <w:szCs w:val="20"/>
        </w:rPr>
      </w:pPr>
    </w:p>
    <w:p w14:paraId="11859B76" w14:textId="77777777" w:rsidR="001D2641" w:rsidRPr="00FA422B" w:rsidRDefault="001D2641" w:rsidP="00AC1D76">
      <w:pPr>
        <w:keepNext/>
        <w:keepLines/>
        <w:tabs>
          <w:tab w:val="left" w:pos="567"/>
          <w:tab w:val="num" w:pos="851"/>
          <w:tab w:val="left" w:pos="993"/>
        </w:tabs>
        <w:jc w:val="both"/>
        <w:rPr>
          <w:rFonts w:cs="Tahoma"/>
          <w:sz w:val="20"/>
          <w:szCs w:val="20"/>
        </w:rPr>
      </w:pPr>
      <w:r w:rsidRPr="00FA422B">
        <w:rPr>
          <w:rFonts w:cs="Tahoma"/>
          <w:b/>
          <w:sz w:val="20"/>
          <w:szCs w:val="20"/>
        </w:rPr>
        <w:t>pod kazensko in materialno odgovornostjo</w:t>
      </w:r>
      <w:r w:rsidRPr="00FA422B">
        <w:rPr>
          <w:rFonts w:cs="Tahoma"/>
          <w:sz w:val="20"/>
          <w:szCs w:val="20"/>
        </w:rPr>
        <w:t xml:space="preserve"> </w:t>
      </w:r>
    </w:p>
    <w:p w14:paraId="4DA9AC2C" w14:textId="77777777" w:rsidR="001D2641" w:rsidRPr="00FA422B" w:rsidRDefault="001D2641" w:rsidP="00AC1D76">
      <w:pPr>
        <w:keepNext/>
        <w:keepLines/>
        <w:tabs>
          <w:tab w:val="left" w:pos="567"/>
          <w:tab w:val="num" w:pos="851"/>
          <w:tab w:val="left" w:pos="993"/>
        </w:tabs>
        <w:jc w:val="center"/>
        <w:rPr>
          <w:rFonts w:cs="Tahoma"/>
          <w:b/>
          <w:sz w:val="20"/>
          <w:szCs w:val="20"/>
        </w:rPr>
      </w:pPr>
    </w:p>
    <w:p w14:paraId="013EF791" w14:textId="77777777" w:rsidR="001D2641" w:rsidRPr="00FA422B" w:rsidRDefault="001D2641" w:rsidP="00AC1D76">
      <w:pPr>
        <w:keepNext/>
        <w:keepLines/>
        <w:tabs>
          <w:tab w:val="left" w:pos="567"/>
          <w:tab w:val="num" w:pos="851"/>
          <w:tab w:val="left" w:pos="993"/>
        </w:tabs>
        <w:jc w:val="center"/>
        <w:rPr>
          <w:rFonts w:cs="Tahoma"/>
          <w:b/>
        </w:rPr>
      </w:pPr>
      <w:r w:rsidRPr="00FA422B">
        <w:rPr>
          <w:rFonts w:cs="Tahoma"/>
          <w:b/>
        </w:rPr>
        <w:t>IZJAVLJAM</w:t>
      </w:r>
      <w:r w:rsidR="00F90C48" w:rsidRPr="00FA422B">
        <w:rPr>
          <w:rFonts w:cs="Tahoma"/>
          <w:b/>
        </w:rPr>
        <w:t>,</w:t>
      </w:r>
    </w:p>
    <w:p w14:paraId="67AC3882" w14:textId="77777777" w:rsidR="001D2641" w:rsidRPr="00FA422B" w:rsidRDefault="001D2641" w:rsidP="00AC1D76">
      <w:pPr>
        <w:keepNext/>
        <w:keepLines/>
        <w:tabs>
          <w:tab w:val="left" w:pos="567"/>
          <w:tab w:val="num" w:pos="851"/>
          <w:tab w:val="left" w:pos="993"/>
        </w:tabs>
        <w:jc w:val="both"/>
        <w:rPr>
          <w:rFonts w:cs="Tahoma"/>
          <w:sz w:val="20"/>
          <w:szCs w:val="20"/>
        </w:rPr>
      </w:pPr>
    </w:p>
    <w:p w14:paraId="5500D454" w14:textId="77777777" w:rsidR="001D2641" w:rsidRPr="00FA422B" w:rsidRDefault="000B7E6A" w:rsidP="00AC1D76">
      <w:pPr>
        <w:keepNext/>
        <w:keepLines/>
        <w:jc w:val="both"/>
        <w:rPr>
          <w:rFonts w:cs="Tahoma"/>
          <w:sz w:val="20"/>
        </w:rPr>
      </w:pPr>
      <w:r w:rsidRPr="00FA422B">
        <w:rPr>
          <w:rFonts w:cs="Tahoma"/>
          <w:sz w:val="20"/>
        </w:rPr>
        <w:t xml:space="preserve">da mi ni bila izrečena pravnomočna sodba, ki ima elemente kaznivih dejanj iz Kazenskega zakonika (Uradni list RS, št. 50/12 – uradno prečiščeno besedilo, 6/16 – </w:t>
      </w:r>
      <w:proofErr w:type="spellStart"/>
      <w:r w:rsidRPr="00FA422B">
        <w:rPr>
          <w:rFonts w:cs="Tahoma"/>
          <w:sz w:val="20"/>
        </w:rPr>
        <w:t>popr</w:t>
      </w:r>
      <w:proofErr w:type="spellEnd"/>
      <w:r w:rsidRPr="00FA422B">
        <w:rPr>
          <w:rFonts w:cs="Tahoma"/>
          <w:sz w:val="20"/>
        </w:rPr>
        <w:t>., 54/15 in 38/16; v nadaljnjem besedilu: KZ-1), ki so opredeljena v prvem odstavku 75. člena ZJN-3 ali za primerljiva kazniva dejanja, ki so jih izrekla tuja sodišča.</w:t>
      </w:r>
    </w:p>
    <w:p w14:paraId="1BDE7E8C" w14:textId="77777777" w:rsidR="000B7E6A" w:rsidRPr="00FA422B" w:rsidRDefault="000B7E6A" w:rsidP="00AC1D76">
      <w:pPr>
        <w:keepNext/>
        <w:keepLines/>
        <w:jc w:val="both"/>
        <w:rPr>
          <w:rFonts w:cs="Tahoma"/>
          <w:sz w:val="20"/>
        </w:rPr>
      </w:pPr>
    </w:p>
    <w:p w14:paraId="41A98724" w14:textId="77777777" w:rsidR="000B7E6A" w:rsidRPr="00FA422B" w:rsidRDefault="000B7E6A" w:rsidP="00AC1D76">
      <w:pPr>
        <w:keepNext/>
        <w:keepLines/>
        <w:jc w:val="both"/>
        <w:rPr>
          <w:rFonts w:cs="Tahoma"/>
          <w:sz w:val="20"/>
        </w:rPr>
      </w:pPr>
      <w:r w:rsidRPr="00FA422B">
        <w:rPr>
          <w:rFonts w:cs="Tahoma"/>
          <w:sz w:val="20"/>
        </w:rPr>
        <w:t xml:space="preserve">S podpisom te izjave </w:t>
      </w:r>
    </w:p>
    <w:p w14:paraId="1FB25875" w14:textId="77777777" w:rsidR="001B4216" w:rsidRPr="00FA422B" w:rsidRDefault="00F90C48" w:rsidP="00AC1D76">
      <w:pPr>
        <w:keepNext/>
        <w:keepLines/>
        <w:tabs>
          <w:tab w:val="left" w:pos="567"/>
          <w:tab w:val="num" w:pos="851"/>
          <w:tab w:val="left" w:pos="993"/>
        </w:tabs>
        <w:jc w:val="center"/>
        <w:rPr>
          <w:rFonts w:cs="Tahoma"/>
          <w:b/>
        </w:rPr>
      </w:pPr>
      <w:r w:rsidRPr="00FA422B">
        <w:rPr>
          <w:rFonts w:cs="Tahoma"/>
          <w:b/>
        </w:rPr>
        <w:t>SOGLAŠAM,</w:t>
      </w:r>
    </w:p>
    <w:p w14:paraId="17F834F5" w14:textId="77777777" w:rsidR="001B4216" w:rsidRPr="00FA422B" w:rsidRDefault="001B4216" w:rsidP="00AC1D76">
      <w:pPr>
        <w:keepNext/>
        <w:keepLines/>
        <w:tabs>
          <w:tab w:val="left" w:pos="567"/>
          <w:tab w:val="num" w:pos="851"/>
          <w:tab w:val="left" w:pos="993"/>
        </w:tabs>
        <w:jc w:val="both"/>
        <w:rPr>
          <w:rFonts w:cs="Tahoma"/>
        </w:rPr>
      </w:pPr>
    </w:p>
    <w:p w14:paraId="2814542D" w14:textId="77777777" w:rsidR="001B4216" w:rsidRPr="00FA422B" w:rsidRDefault="000B7E6A" w:rsidP="00AC1D76">
      <w:pPr>
        <w:keepNext/>
        <w:keepLines/>
        <w:tabs>
          <w:tab w:val="left" w:pos="567"/>
          <w:tab w:val="num" w:pos="851"/>
          <w:tab w:val="left" w:pos="993"/>
        </w:tabs>
        <w:jc w:val="both"/>
        <w:rPr>
          <w:rFonts w:cs="Tahoma"/>
          <w:sz w:val="20"/>
          <w:szCs w:val="20"/>
        </w:rPr>
      </w:pPr>
      <w:r w:rsidRPr="00FA422B">
        <w:rPr>
          <w:rFonts w:cs="Tahoma"/>
          <w:sz w:val="20"/>
          <w:szCs w:val="20"/>
        </w:rPr>
        <w:t>da pooblaščeni predstavnik naročnika</w:t>
      </w:r>
      <w:r w:rsidRPr="00FA422B">
        <w:rPr>
          <w:rFonts w:cs="Tahoma"/>
          <w:b/>
          <w:sz w:val="20"/>
          <w:szCs w:val="20"/>
        </w:rPr>
        <w:t xml:space="preserve"> </w:t>
      </w:r>
      <w:r w:rsidRPr="00FA422B">
        <w:rPr>
          <w:rFonts w:cs="Tahoma"/>
          <w:sz w:val="20"/>
          <w:szCs w:val="20"/>
        </w:rPr>
        <w:t xml:space="preserve">v zvezi z oddajo predmetnega javnega naročila (v primeru, če naročnik dvomi o resničnost ponudnikovih izjav v skladu s tretjim odstavkom 47. člena ZJN-3) pridobi podatke za preveritev ponudbe v skladu z 89. členom ZJN-3 v enotnem informacijskem sistemu – </w:t>
      </w:r>
      <w:proofErr w:type="spellStart"/>
      <w:r w:rsidRPr="00FA422B">
        <w:rPr>
          <w:rFonts w:cs="Tahoma"/>
          <w:sz w:val="20"/>
          <w:szCs w:val="20"/>
        </w:rPr>
        <w:t>eDosje</w:t>
      </w:r>
      <w:proofErr w:type="spellEnd"/>
      <w:r w:rsidRPr="00FA422B">
        <w:rPr>
          <w:rFonts w:cs="Tahoma"/>
          <w:sz w:val="20"/>
          <w:szCs w:val="20"/>
        </w:rPr>
        <w:t xml:space="preserve"> iz devetega odstavka 77. čle</w:t>
      </w:r>
      <w:r w:rsidR="00F90C48" w:rsidRPr="00FA422B">
        <w:rPr>
          <w:rFonts w:cs="Tahoma"/>
          <w:sz w:val="20"/>
          <w:szCs w:val="20"/>
        </w:rPr>
        <w:t>na ZJN-3, ter se tudi zavezujem, da bom</w:t>
      </w:r>
      <w:r w:rsidRPr="00FA422B">
        <w:rPr>
          <w:rFonts w:cs="Tahoma"/>
          <w:sz w:val="20"/>
          <w:szCs w:val="20"/>
        </w:rPr>
        <w:t xml:space="preserve"> na zahtevo pooblaščenega predstavnika naročnika</w:t>
      </w:r>
      <w:r w:rsidR="00F90C48" w:rsidRPr="00FA422B">
        <w:rPr>
          <w:rFonts w:cs="Tahoma"/>
          <w:sz w:val="20"/>
          <w:szCs w:val="20"/>
        </w:rPr>
        <w:t>,</w:t>
      </w:r>
      <w:r w:rsidRPr="00FA422B">
        <w:rPr>
          <w:rFonts w:cs="Tahoma"/>
          <w:b/>
          <w:sz w:val="20"/>
          <w:szCs w:val="20"/>
        </w:rPr>
        <w:t xml:space="preserve"> </w:t>
      </w:r>
      <w:r w:rsidRPr="00FA422B">
        <w:rPr>
          <w:rFonts w:cs="Tahoma"/>
          <w:sz w:val="20"/>
          <w:szCs w:val="20"/>
        </w:rPr>
        <w:t>predložil dodatna pooblastila za preveritev podatkov iz uradnih evidenc.</w:t>
      </w:r>
    </w:p>
    <w:p w14:paraId="2EEE0C87" w14:textId="77777777" w:rsidR="001B4216" w:rsidRPr="00FA422B" w:rsidRDefault="001B4216" w:rsidP="00AC1D76">
      <w:pPr>
        <w:keepNext/>
        <w:keepLines/>
        <w:tabs>
          <w:tab w:val="left" w:pos="567"/>
          <w:tab w:val="num" w:pos="851"/>
          <w:tab w:val="left" w:pos="993"/>
        </w:tabs>
        <w:jc w:val="both"/>
        <w:rPr>
          <w:rFonts w:cs="Tahoma"/>
          <w:sz w:val="14"/>
          <w:szCs w:val="18"/>
        </w:rPr>
      </w:pPr>
    </w:p>
    <w:p w14:paraId="7D636A23" w14:textId="77777777" w:rsidR="00D92209" w:rsidRPr="00FA422B" w:rsidRDefault="00D92209" w:rsidP="00AC1D76">
      <w:pPr>
        <w:keepNext/>
        <w:keepLines/>
        <w:tabs>
          <w:tab w:val="left" w:pos="567"/>
          <w:tab w:val="num" w:pos="851"/>
          <w:tab w:val="left" w:pos="993"/>
        </w:tabs>
        <w:jc w:val="both"/>
        <w:rPr>
          <w:rFonts w:ascii="Arial" w:hAnsi="Arial" w:cs="Arial"/>
          <w:sz w:val="18"/>
          <w:szCs w:val="18"/>
        </w:rPr>
      </w:pPr>
    </w:p>
    <w:p w14:paraId="69EBAB69" w14:textId="77777777" w:rsidR="001D2641" w:rsidRPr="00FA422B" w:rsidRDefault="001D2641" w:rsidP="00AC1D76">
      <w:pPr>
        <w:keepNext/>
        <w:keepLines/>
        <w:tabs>
          <w:tab w:val="left" w:pos="567"/>
          <w:tab w:val="num" w:pos="851"/>
          <w:tab w:val="left" w:pos="993"/>
        </w:tabs>
        <w:jc w:val="both"/>
        <w:rPr>
          <w:rFonts w:ascii="Arial" w:hAnsi="Arial" w:cs="Arial"/>
          <w:sz w:val="18"/>
          <w:szCs w:val="18"/>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1D2641" w:rsidRPr="00FA422B" w14:paraId="20F9E8BB" w14:textId="77777777" w:rsidTr="00E53ECA">
        <w:trPr>
          <w:trHeight w:val="235"/>
        </w:trPr>
        <w:tc>
          <w:tcPr>
            <w:tcW w:w="3402" w:type="dxa"/>
            <w:tcBorders>
              <w:top w:val="single" w:sz="4" w:space="0" w:color="auto"/>
            </w:tcBorders>
          </w:tcPr>
          <w:p w14:paraId="111BCE2A" w14:textId="77777777" w:rsidR="001D2641" w:rsidRPr="00FA422B" w:rsidRDefault="001D2641" w:rsidP="00AC1D76">
            <w:pPr>
              <w:keepNext/>
              <w:keepLines/>
              <w:jc w:val="center"/>
              <w:rPr>
                <w:rFonts w:cs="Tahoma"/>
                <w:snapToGrid w:val="0"/>
                <w:color w:val="000000"/>
                <w:sz w:val="20"/>
                <w:szCs w:val="20"/>
              </w:rPr>
            </w:pPr>
            <w:r w:rsidRPr="00FA422B">
              <w:rPr>
                <w:rFonts w:cs="Tahoma"/>
                <w:snapToGrid w:val="0"/>
                <w:color w:val="000000"/>
                <w:sz w:val="20"/>
                <w:szCs w:val="20"/>
              </w:rPr>
              <w:t xml:space="preserve"> (Kraj, datum)</w:t>
            </w:r>
          </w:p>
        </w:tc>
        <w:tc>
          <w:tcPr>
            <w:tcW w:w="2410" w:type="dxa"/>
          </w:tcPr>
          <w:p w14:paraId="72C0CDC3" w14:textId="77777777" w:rsidR="001D2641" w:rsidRPr="00FA422B" w:rsidRDefault="001D2641" w:rsidP="00AC1D76">
            <w:pPr>
              <w:keepNext/>
              <w:keepLines/>
              <w:jc w:val="center"/>
              <w:rPr>
                <w:rFonts w:cs="Tahoma"/>
                <w:snapToGrid w:val="0"/>
                <w:color w:val="000000"/>
                <w:sz w:val="20"/>
                <w:szCs w:val="20"/>
              </w:rPr>
            </w:pPr>
          </w:p>
        </w:tc>
        <w:tc>
          <w:tcPr>
            <w:tcW w:w="3686" w:type="dxa"/>
            <w:tcBorders>
              <w:top w:val="single" w:sz="4" w:space="0" w:color="auto"/>
            </w:tcBorders>
          </w:tcPr>
          <w:p w14:paraId="69A2ADFE" w14:textId="77777777" w:rsidR="001D2641" w:rsidRPr="00FA422B" w:rsidRDefault="001D2641" w:rsidP="00AC1D76">
            <w:pPr>
              <w:keepNext/>
              <w:keepLines/>
              <w:jc w:val="center"/>
              <w:rPr>
                <w:rFonts w:cs="Tahoma"/>
                <w:snapToGrid w:val="0"/>
                <w:color w:val="000000"/>
                <w:sz w:val="20"/>
                <w:szCs w:val="20"/>
              </w:rPr>
            </w:pPr>
            <w:r w:rsidRPr="00FA422B">
              <w:rPr>
                <w:rFonts w:cs="Tahoma"/>
                <w:snapToGrid w:val="0"/>
                <w:color w:val="000000"/>
                <w:sz w:val="20"/>
                <w:szCs w:val="20"/>
              </w:rPr>
              <w:t>(Podpis fizične osebe)</w:t>
            </w:r>
          </w:p>
        </w:tc>
      </w:tr>
    </w:tbl>
    <w:p w14:paraId="2E620049" w14:textId="77777777" w:rsidR="001D2641" w:rsidRPr="00FA422B" w:rsidRDefault="001D2641" w:rsidP="00AC1D76">
      <w:pPr>
        <w:keepNext/>
        <w:keepLines/>
        <w:tabs>
          <w:tab w:val="left" w:pos="284"/>
        </w:tabs>
        <w:jc w:val="both"/>
        <w:rPr>
          <w:rFonts w:cs="Tahoma"/>
          <w:sz w:val="20"/>
          <w:szCs w:val="20"/>
        </w:rPr>
      </w:pPr>
    </w:p>
    <w:p w14:paraId="00B1CCC3" w14:textId="77777777" w:rsidR="001D2641" w:rsidRPr="00FA422B" w:rsidRDefault="001D2641" w:rsidP="00AC1D76">
      <w:pPr>
        <w:keepNext/>
        <w:keepLines/>
        <w:tabs>
          <w:tab w:val="left" w:pos="284"/>
        </w:tabs>
        <w:jc w:val="both"/>
        <w:rPr>
          <w:rFonts w:cs="Tahoma"/>
          <w:sz w:val="20"/>
          <w:szCs w:val="20"/>
        </w:rPr>
      </w:pPr>
    </w:p>
    <w:p w14:paraId="4008F8F5" w14:textId="77777777" w:rsidR="001D2641" w:rsidRPr="00FA422B" w:rsidRDefault="001D2641" w:rsidP="00AC1D76">
      <w:pPr>
        <w:keepNext/>
        <w:keepLines/>
        <w:tabs>
          <w:tab w:val="left" w:pos="284"/>
        </w:tabs>
        <w:jc w:val="both"/>
        <w:rPr>
          <w:rFonts w:cs="Tahoma"/>
          <w:i/>
          <w:sz w:val="18"/>
          <w:szCs w:val="18"/>
        </w:rPr>
      </w:pPr>
      <w:r w:rsidRPr="00FA422B">
        <w:rPr>
          <w:rFonts w:cs="Tahoma"/>
          <w:b/>
          <w:i/>
          <w:sz w:val="18"/>
          <w:szCs w:val="18"/>
        </w:rPr>
        <w:t>Navodilo:</w:t>
      </w:r>
      <w:r w:rsidRPr="00FA422B">
        <w:rPr>
          <w:rFonts w:cs="Tahoma"/>
          <w:i/>
          <w:sz w:val="18"/>
          <w:szCs w:val="18"/>
        </w:rPr>
        <w:t xml:space="preserve"> Izjavo izpolnijo in podpišejo VSE osebe, ki so:</w:t>
      </w:r>
    </w:p>
    <w:p w14:paraId="3343979D" w14:textId="77777777" w:rsidR="001D2641" w:rsidRPr="00FA422B" w:rsidRDefault="001D2641" w:rsidP="00AC1D76">
      <w:pPr>
        <w:pStyle w:val="Odstavekseznama"/>
        <w:keepNext/>
        <w:keepLines/>
        <w:numPr>
          <w:ilvl w:val="0"/>
          <w:numId w:val="4"/>
        </w:numPr>
        <w:tabs>
          <w:tab w:val="left" w:pos="426"/>
        </w:tabs>
        <w:ind w:hanging="218"/>
        <w:jc w:val="both"/>
        <w:rPr>
          <w:rFonts w:ascii="Tahoma" w:hAnsi="Tahoma" w:cs="Tahoma"/>
          <w:i/>
          <w:sz w:val="18"/>
          <w:szCs w:val="18"/>
        </w:rPr>
      </w:pPr>
      <w:r w:rsidRPr="00FA422B">
        <w:rPr>
          <w:rFonts w:cs="Tahoma"/>
          <w:i/>
          <w:sz w:val="18"/>
          <w:szCs w:val="18"/>
        </w:rPr>
        <w:t xml:space="preserve"> </w:t>
      </w:r>
      <w:r w:rsidRPr="00FA422B">
        <w:rPr>
          <w:rFonts w:ascii="Tahoma" w:hAnsi="Tahoma" w:cs="Tahoma"/>
          <w:i/>
          <w:sz w:val="18"/>
          <w:szCs w:val="18"/>
        </w:rPr>
        <w:t xml:space="preserve">člani upravnega, vodstvenega ali nadzornega organa ponudnika (v primeru skupne ponudbe velja za vse člane skupine ponudnikov – partnerje), podizvajalca in drugega subjekta, katerega zmogljivosti bo pri izvedbi javnega naročila uporabljal ponudnik ali </w:t>
      </w:r>
    </w:p>
    <w:p w14:paraId="431C215A" w14:textId="77777777" w:rsidR="001D2641" w:rsidRPr="00FA422B" w:rsidRDefault="001D2641" w:rsidP="00AC1D76">
      <w:pPr>
        <w:pStyle w:val="Odstavekseznama"/>
        <w:keepNext/>
        <w:keepLines/>
        <w:numPr>
          <w:ilvl w:val="0"/>
          <w:numId w:val="4"/>
        </w:numPr>
        <w:tabs>
          <w:tab w:val="left" w:pos="426"/>
        </w:tabs>
        <w:ind w:hanging="218"/>
        <w:jc w:val="both"/>
        <w:rPr>
          <w:rFonts w:ascii="Tahoma" w:hAnsi="Tahoma" w:cs="Tahoma"/>
          <w:i/>
          <w:sz w:val="18"/>
          <w:szCs w:val="18"/>
        </w:rPr>
      </w:pPr>
      <w:r w:rsidRPr="00FA422B">
        <w:rPr>
          <w:rFonts w:ascii="Tahoma" w:hAnsi="Tahoma" w:cs="Tahoma"/>
          <w:i/>
          <w:sz w:val="18"/>
          <w:szCs w:val="18"/>
        </w:rPr>
        <w:t>ki imajo pooblastila za njegovo zastopanje ali odločanje ali nadzor v njem</w:t>
      </w:r>
      <w:r w:rsidR="00877C9C" w:rsidRPr="00FA422B">
        <w:rPr>
          <w:rFonts w:ascii="Tahoma" w:hAnsi="Tahoma" w:cs="Tahoma"/>
          <w:i/>
          <w:sz w:val="18"/>
          <w:szCs w:val="18"/>
        </w:rPr>
        <w:t>.</w:t>
      </w:r>
    </w:p>
    <w:p w14:paraId="29383FD4" w14:textId="77777777" w:rsidR="001D2641" w:rsidRPr="00FA422B" w:rsidRDefault="001D2641" w:rsidP="00AC1D76">
      <w:pPr>
        <w:keepNext/>
        <w:keepLines/>
        <w:tabs>
          <w:tab w:val="left" w:pos="284"/>
        </w:tabs>
        <w:rPr>
          <w:rFonts w:cs="Tahoma"/>
          <w:b/>
          <w:sz w:val="20"/>
          <w:szCs w:val="20"/>
        </w:rPr>
      </w:pPr>
    </w:p>
    <w:p w14:paraId="6DF58274" w14:textId="77777777" w:rsidR="00055E31" w:rsidRPr="00FA422B" w:rsidRDefault="00055E31" w:rsidP="00AC1D76">
      <w:pPr>
        <w:keepNext/>
        <w:keepLines/>
        <w:tabs>
          <w:tab w:val="left" w:pos="284"/>
        </w:tabs>
        <w:jc w:val="both"/>
        <w:rPr>
          <w:rFonts w:ascii="Times New Roman" w:hAnsi="Times New Roman"/>
          <w:sz w:val="20"/>
          <w:szCs w:val="20"/>
        </w:rPr>
      </w:pPr>
    </w:p>
    <w:p w14:paraId="7E9A7F31" w14:textId="77777777" w:rsidR="006E390E" w:rsidRPr="00FA422B" w:rsidRDefault="006E390E" w:rsidP="00AC1D76">
      <w:pPr>
        <w:keepNext/>
        <w:keepLines/>
        <w:tabs>
          <w:tab w:val="left" w:pos="284"/>
        </w:tabs>
        <w:jc w:val="both"/>
        <w:rPr>
          <w:rFonts w:ascii="Times New Roman" w:hAnsi="Times New Roman"/>
          <w:sz w:val="20"/>
          <w:szCs w:val="20"/>
        </w:rPr>
      </w:pPr>
    </w:p>
    <w:p w14:paraId="080E801A" w14:textId="77777777" w:rsidR="00F90C48" w:rsidRPr="00FA422B" w:rsidRDefault="00F90C48" w:rsidP="00AC1D76">
      <w:pPr>
        <w:keepNext/>
        <w:keepLines/>
        <w:tabs>
          <w:tab w:val="left" w:pos="284"/>
        </w:tabs>
        <w:jc w:val="both"/>
        <w:rPr>
          <w:rFonts w:ascii="Times New Roman" w:hAnsi="Times New Roman"/>
          <w:sz w:val="20"/>
          <w:szCs w:val="20"/>
        </w:rPr>
      </w:pPr>
    </w:p>
    <w:p w14:paraId="2F551E51" w14:textId="77777777" w:rsidR="00F90C48" w:rsidRPr="00FA422B" w:rsidRDefault="00F90C48" w:rsidP="00AC1D76">
      <w:pPr>
        <w:keepNext/>
        <w:keepLines/>
        <w:tabs>
          <w:tab w:val="left" w:pos="284"/>
        </w:tabs>
        <w:jc w:val="both"/>
        <w:rPr>
          <w:rFonts w:ascii="Times New Roman" w:hAnsi="Times New Roman"/>
          <w:sz w:val="20"/>
          <w:szCs w:val="20"/>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2"/>
        <w:gridCol w:w="7296"/>
        <w:gridCol w:w="993"/>
        <w:gridCol w:w="567"/>
      </w:tblGrid>
      <w:tr w:rsidR="00055E31" w:rsidRPr="00FA422B" w14:paraId="54E292A4" w14:textId="77777777" w:rsidTr="00055E31">
        <w:trPr>
          <w:trHeight w:val="274"/>
        </w:trPr>
        <w:tc>
          <w:tcPr>
            <w:tcW w:w="642" w:type="dxa"/>
            <w:tcBorders>
              <w:top w:val="single" w:sz="4" w:space="0" w:color="auto"/>
              <w:left w:val="single" w:sz="4" w:space="0" w:color="auto"/>
              <w:bottom w:val="single" w:sz="4" w:space="0" w:color="auto"/>
              <w:right w:val="nil"/>
            </w:tcBorders>
          </w:tcPr>
          <w:p w14:paraId="6F78DE18" w14:textId="77777777" w:rsidR="00055E31" w:rsidRPr="00FA422B" w:rsidRDefault="00055E31" w:rsidP="00AC1D76">
            <w:pPr>
              <w:keepNext/>
              <w:keepLines/>
              <w:jc w:val="both"/>
              <w:rPr>
                <w:rFonts w:cs="Tahoma"/>
                <w:sz w:val="20"/>
                <w:szCs w:val="20"/>
              </w:rPr>
            </w:pPr>
            <w:r w:rsidRPr="00FA422B">
              <w:rPr>
                <w:rFonts w:ascii="Times New Roman" w:hAnsi="Times New Roman"/>
                <w:sz w:val="20"/>
                <w:szCs w:val="20"/>
              </w:rPr>
              <w:lastRenderedPageBreak/>
              <w:br w:type="page"/>
            </w:r>
            <w:r w:rsidRPr="00FA422B">
              <w:rPr>
                <w:rFonts w:ascii="Times New Roman" w:hAnsi="Times New Roman"/>
                <w:sz w:val="20"/>
                <w:szCs w:val="20"/>
              </w:rPr>
              <w:br w:type="page"/>
            </w:r>
            <w:r w:rsidRPr="00FA422B">
              <w:rPr>
                <w:rFonts w:ascii="Times New Roman" w:hAnsi="Times New Roman"/>
                <w:sz w:val="20"/>
                <w:szCs w:val="20"/>
              </w:rPr>
              <w:br w:type="page"/>
            </w:r>
            <w:r w:rsidRPr="00FA422B">
              <w:rPr>
                <w:rFonts w:cs="Tahoma"/>
                <w:sz w:val="20"/>
                <w:szCs w:val="20"/>
              </w:rPr>
              <w:br w:type="page"/>
            </w:r>
            <w:r w:rsidRPr="00FA422B">
              <w:rPr>
                <w:rFonts w:cs="Tahoma"/>
                <w:b/>
                <w:sz w:val="20"/>
                <w:szCs w:val="20"/>
              </w:rPr>
              <w:br w:type="page"/>
            </w:r>
            <w:r w:rsidRPr="00FA422B">
              <w:rPr>
                <w:rFonts w:cs="Tahoma"/>
                <w:sz w:val="20"/>
                <w:szCs w:val="20"/>
              </w:rPr>
              <w:br w:type="page"/>
            </w:r>
          </w:p>
        </w:tc>
        <w:tc>
          <w:tcPr>
            <w:tcW w:w="7296" w:type="dxa"/>
            <w:tcBorders>
              <w:top w:val="single" w:sz="4" w:space="0" w:color="auto"/>
              <w:left w:val="nil"/>
              <w:bottom w:val="single" w:sz="4" w:space="0" w:color="auto"/>
              <w:right w:val="single" w:sz="4" w:space="0" w:color="auto"/>
            </w:tcBorders>
            <w:vAlign w:val="center"/>
          </w:tcPr>
          <w:p w14:paraId="0AED224D" w14:textId="77777777" w:rsidR="00055E31" w:rsidRPr="00FA422B" w:rsidRDefault="00055E31" w:rsidP="00AC1D76">
            <w:pPr>
              <w:keepNext/>
              <w:keepLines/>
              <w:rPr>
                <w:rFonts w:cs="Tahoma"/>
                <w:sz w:val="20"/>
                <w:szCs w:val="20"/>
              </w:rPr>
            </w:pPr>
            <w:r w:rsidRPr="00FA422B">
              <w:rPr>
                <w:rFonts w:cs="Tahoma"/>
                <w:sz w:val="20"/>
                <w:szCs w:val="20"/>
              </w:rPr>
              <w:t>IZJAVA O UDELEŽBI FIZIČNIH IN PRAVNIH OSEB V LASTNIŠTVU PONUDNIKA</w:t>
            </w:r>
          </w:p>
        </w:tc>
        <w:tc>
          <w:tcPr>
            <w:tcW w:w="993" w:type="dxa"/>
            <w:tcBorders>
              <w:top w:val="single" w:sz="4" w:space="0" w:color="auto"/>
              <w:left w:val="single" w:sz="4" w:space="0" w:color="auto"/>
              <w:bottom w:val="single" w:sz="4" w:space="0" w:color="auto"/>
              <w:right w:val="nil"/>
            </w:tcBorders>
            <w:vAlign w:val="center"/>
          </w:tcPr>
          <w:p w14:paraId="4649A6E2" w14:textId="77777777" w:rsidR="00055E31" w:rsidRPr="00FA422B" w:rsidRDefault="00055E31" w:rsidP="00AC1D76">
            <w:pPr>
              <w:keepNext/>
              <w:keepLines/>
              <w:rPr>
                <w:rFonts w:cs="Tahoma"/>
                <w:b/>
                <w:sz w:val="20"/>
                <w:szCs w:val="20"/>
              </w:rPr>
            </w:pPr>
            <w:r w:rsidRPr="00FA422B">
              <w:rPr>
                <w:rFonts w:cs="Tahoma"/>
                <w:b/>
                <w:sz w:val="20"/>
                <w:szCs w:val="20"/>
              </w:rPr>
              <w:t xml:space="preserve">Priloga </w:t>
            </w:r>
          </w:p>
        </w:tc>
        <w:tc>
          <w:tcPr>
            <w:tcW w:w="567" w:type="dxa"/>
            <w:tcBorders>
              <w:top w:val="single" w:sz="4" w:space="0" w:color="auto"/>
              <w:left w:val="nil"/>
              <w:bottom w:val="single" w:sz="4" w:space="0" w:color="auto"/>
              <w:right w:val="single" w:sz="4" w:space="0" w:color="auto"/>
            </w:tcBorders>
            <w:vAlign w:val="center"/>
          </w:tcPr>
          <w:p w14:paraId="12940DD0" w14:textId="77777777" w:rsidR="00055E31" w:rsidRPr="00FA422B" w:rsidRDefault="00055E31" w:rsidP="00AC1D76">
            <w:pPr>
              <w:keepNext/>
              <w:keepLines/>
              <w:ind w:left="-70"/>
              <w:rPr>
                <w:rFonts w:cs="Tahoma"/>
                <w:b/>
                <w:sz w:val="20"/>
                <w:szCs w:val="20"/>
              </w:rPr>
            </w:pPr>
            <w:r w:rsidRPr="00FA422B">
              <w:rPr>
                <w:rFonts w:cs="Tahoma"/>
                <w:b/>
                <w:sz w:val="20"/>
                <w:szCs w:val="20"/>
              </w:rPr>
              <w:t>3/4</w:t>
            </w:r>
          </w:p>
        </w:tc>
      </w:tr>
    </w:tbl>
    <w:p w14:paraId="1320929F" w14:textId="77777777" w:rsidR="00055E31" w:rsidRPr="00FA422B" w:rsidRDefault="00055E31" w:rsidP="00AC1D76">
      <w:pPr>
        <w:keepNext/>
        <w:keepLines/>
        <w:tabs>
          <w:tab w:val="left" w:pos="284"/>
        </w:tabs>
        <w:jc w:val="both"/>
        <w:rPr>
          <w:rFonts w:ascii="Times New Roman" w:hAnsi="Times New Roman"/>
          <w:sz w:val="20"/>
          <w:szCs w:val="20"/>
        </w:rPr>
      </w:pPr>
    </w:p>
    <w:p w14:paraId="63A58699" w14:textId="77777777" w:rsidR="00055E31" w:rsidRPr="00FA422B" w:rsidRDefault="00055E31" w:rsidP="00AC1D76">
      <w:pPr>
        <w:keepNext/>
        <w:keepLines/>
        <w:tabs>
          <w:tab w:val="left" w:pos="284"/>
        </w:tabs>
        <w:jc w:val="both"/>
        <w:rPr>
          <w:rFonts w:ascii="Times New Roman" w:hAnsi="Times New Roman"/>
          <w:sz w:val="20"/>
          <w:szCs w:val="20"/>
        </w:rPr>
      </w:pPr>
    </w:p>
    <w:p w14:paraId="60297532" w14:textId="77777777" w:rsidR="00201EFB" w:rsidRPr="00FA422B" w:rsidRDefault="00201EFB" w:rsidP="00AC1D76">
      <w:pPr>
        <w:keepNext/>
        <w:keepLines/>
        <w:tabs>
          <w:tab w:val="left" w:pos="2694"/>
          <w:tab w:val="left" w:pos="2977"/>
        </w:tabs>
        <w:spacing w:line="276" w:lineRule="auto"/>
        <w:ind w:right="1"/>
        <w:jc w:val="center"/>
        <w:rPr>
          <w:rFonts w:cs="Tahoma"/>
          <w:b/>
          <w:sz w:val="20"/>
          <w:szCs w:val="20"/>
        </w:rPr>
      </w:pPr>
      <w:r w:rsidRPr="00FA422B">
        <w:rPr>
          <w:rFonts w:cs="Tahoma"/>
          <w:b/>
          <w:sz w:val="20"/>
          <w:szCs w:val="20"/>
        </w:rPr>
        <w:t>I Z J A V A</w:t>
      </w:r>
    </w:p>
    <w:p w14:paraId="3181E24C" w14:textId="77777777" w:rsidR="00201EFB" w:rsidRPr="00FA422B" w:rsidRDefault="00201EFB" w:rsidP="00AC1D76">
      <w:pPr>
        <w:keepNext/>
        <w:keepLines/>
        <w:spacing w:line="276" w:lineRule="auto"/>
        <w:ind w:right="1"/>
        <w:jc w:val="center"/>
        <w:rPr>
          <w:rFonts w:cs="Tahoma"/>
          <w:b/>
          <w:sz w:val="20"/>
          <w:szCs w:val="20"/>
        </w:rPr>
      </w:pPr>
      <w:r w:rsidRPr="00FA422B">
        <w:rPr>
          <w:rFonts w:cs="Tahoma"/>
          <w:b/>
          <w:sz w:val="20"/>
          <w:szCs w:val="20"/>
        </w:rPr>
        <w:t>O UDELEŽBI FIZIČNIH IN PRAVNIH OSEB V LASTNIŠTVU PONUDNIKA</w:t>
      </w:r>
    </w:p>
    <w:p w14:paraId="5ED33CFF" w14:textId="77777777" w:rsidR="00201EFB" w:rsidRPr="00FA422B" w:rsidRDefault="00201EFB" w:rsidP="00AC1D76">
      <w:pPr>
        <w:keepNext/>
        <w:keepLines/>
        <w:tabs>
          <w:tab w:val="left" w:pos="284"/>
        </w:tabs>
        <w:rPr>
          <w:rFonts w:cs="Tahoma"/>
          <w:b/>
          <w:sz w:val="20"/>
          <w:szCs w:val="20"/>
        </w:rPr>
      </w:pPr>
    </w:p>
    <w:p w14:paraId="68D7F619" w14:textId="77777777" w:rsidR="00201EFB" w:rsidRPr="00FA422B" w:rsidRDefault="00201EFB" w:rsidP="00AC1D76">
      <w:pPr>
        <w:keepNext/>
        <w:keepLines/>
        <w:tabs>
          <w:tab w:val="left" w:pos="284"/>
        </w:tabs>
        <w:jc w:val="both"/>
        <w:rPr>
          <w:rFonts w:cs="Tahoma"/>
          <w:sz w:val="20"/>
          <w:szCs w:val="20"/>
        </w:rPr>
      </w:pPr>
    </w:p>
    <w:p w14:paraId="400919C3" w14:textId="77777777" w:rsidR="00201EFB" w:rsidRPr="00FA422B" w:rsidRDefault="00201EFB" w:rsidP="00AC1D76">
      <w:pPr>
        <w:keepNext/>
        <w:keepLines/>
        <w:ind w:right="1"/>
        <w:jc w:val="both"/>
        <w:rPr>
          <w:rFonts w:cs="Tahoma"/>
          <w:b/>
          <w:i/>
          <w:sz w:val="20"/>
          <w:szCs w:val="20"/>
        </w:rPr>
      </w:pPr>
      <w:r w:rsidRPr="00FA422B">
        <w:rPr>
          <w:rFonts w:cs="Tahoma"/>
          <w:b/>
          <w:i/>
          <w:sz w:val="20"/>
          <w:szCs w:val="20"/>
        </w:rPr>
        <w:t>Podatki o pravni osebi (ponudniku):</w:t>
      </w:r>
    </w:p>
    <w:p w14:paraId="382E3145" w14:textId="77777777" w:rsidR="00201EFB" w:rsidRPr="00FA422B" w:rsidRDefault="00201EFB" w:rsidP="00AC1D76">
      <w:pPr>
        <w:keepNext/>
        <w:keepLines/>
        <w:spacing w:before="240" w:after="240"/>
        <w:ind w:right="1"/>
        <w:jc w:val="both"/>
        <w:rPr>
          <w:rFonts w:cs="Tahoma"/>
          <w:sz w:val="20"/>
          <w:szCs w:val="20"/>
        </w:rPr>
      </w:pPr>
      <w:r w:rsidRPr="00FA422B">
        <w:rPr>
          <w:rFonts w:cs="Tahoma"/>
          <w:bCs/>
          <w:sz w:val="20"/>
          <w:szCs w:val="20"/>
        </w:rPr>
        <w:t>Polno ime podjetja</w:t>
      </w:r>
      <w:r w:rsidRPr="00FA422B">
        <w:rPr>
          <w:rFonts w:cs="Tahoma"/>
          <w:sz w:val="20"/>
          <w:szCs w:val="20"/>
        </w:rPr>
        <w:t>: ____________________________________________________________________</w:t>
      </w:r>
    </w:p>
    <w:p w14:paraId="5F24FF54" w14:textId="77777777" w:rsidR="00201EFB" w:rsidRPr="00FA422B" w:rsidRDefault="00201EFB" w:rsidP="00AC1D76">
      <w:pPr>
        <w:keepNext/>
        <w:keepLines/>
        <w:spacing w:before="240" w:after="240"/>
        <w:ind w:right="1"/>
        <w:jc w:val="both"/>
        <w:rPr>
          <w:rFonts w:cs="Tahoma"/>
          <w:sz w:val="20"/>
          <w:szCs w:val="20"/>
        </w:rPr>
      </w:pPr>
      <w:r w:rsidRPr="00FA422B">
        <w:rPr>
          <w:rFonts w:cs="Tahoma"/>
          <w:bCs/>
          <w:sz w:val="20"/>
          <w:szCs w:val="20"/>
        </w:rPr>
        <w:t>Sedež podjetja</w:t>
      </w:r>
      <w:r w:rsidRPr="00FA422B">
        <w:rPr>
          <w:rFonts w:cs="Tahoma"/>
          <w:sz w:val="20"/>
          <w:szCs w:val="20"/>
        </w:rPr>
        <w:t>: _______________________________________________________________________</w:t>
      </w:r>
    </w:p>
    <w:p w14:paraId="29641C7F" w14:textId="77777777" w:rsidR="00201EFB" w:rsidRPr="00FA422B" w:rsidRDefault="00201EFB" w:rsidP="00AC1D76">
      <w:pPr>
        <w:keepNext/>
        <w:keepLines/>
        <w:spacing w:before="240" w:after="240"/>
        <w:ind w:right="1"/>
        <w:jc w:val="both"/>
        <w:rPr>
          <w:rFonts w:cs="Tahoma"/>
          <w:sz w:val="20"/>
          <w:szCs w:val="20"/>
        </w:rPr>
      </w:pPr>
      <w:r w:rsidRPr="00FA422B">
        <w:rPr>
          <w:rFonts w:cs="Tahoma"/>
          <w:bCs/>
          <w:sz w:val="20"/>
          <w:szCs w:val="20"/>
        </w:rPr>
        <w:t>Občina sedeža podjetja</w:t>
      </w:r>
      <w:r w:rsidRPr="00FA422B">
        <w:rPr>
          <w:rFonts w:cs="Tahoma"/>
          <w:sz w:val="20"/>
          <w:szCs w:val="20"/>
        </w:rPr>
        <w:t>: ________________________________________________________________</w:t>
      </w:r>
    </w:p>
    <w:p w14:paraId="00A60BF5" w14:textId="77777777" w:rsidR="00201EFB" w:rsidRPr="00FA422B" w:rsidRDefault="00201EFB" w:rsidP="00AC1D76">
      <w:pPr>
        <w:keepNext/>
        <w:keepLines/>
        <w:spacing w:before="240" w:after="240"/>
        <w:ind w:right="1"/>
        <w:jc w:val="both"/>
        <w:rPr>
          <w:rFonts w:cs="Tahoma"/>
          <w:sz w:val="20"/>
          <w:szCs w:val="20"/>
        </w:rPr>
      </w:pPr>
      <w:r w:rsidRPr="00FA422B">
        <w:rPr>
          <w:rFonts w:cs="Tahoma"/>
          <w:bCs/>
          <w:sz w:val="20"/>
          <w:szCs w:val="20"/>
        </w:rPr>
        <w:t>Številka vpisa v sodni register (št. vložka)</w:t>
      </w:r>
      <w:r w:rsidRPr="00FA422B">
        <w:rPr>
          <w:rFonts w:cs="Tahoma"/>
          <w:sz w:val="20"/>
          <w:szCs w:val="20"/>
        </w:rPr>
        <w:t>: _________________________________________________</w:t>
      </w:r>
    </w:p>
    <w:p w14:paraId="7D2564FB" w14:textId="77777777" w:rsidR="00201EFB" w:rsidRPr="00FA422B" w:rsidRDefault="00201EFB" w:rsidP="00AC1D76">
      <w:pPr>
        <w:keepNext/>
        <w:keepLines/>
        <w:spacing w:before="240" w:after="240"/>
        <w:ind w:right="1"/>
        <w:jc w:val="both"/>
        <w:rPr>
          <w:rFonts w:cs="Tahoma"/>
          <w:sz w:val="20"/>
          <w:szCs w:val="20"/>
        </w:rPr>
      </w:pPr>
      <w:r w:rsidRPr="00FA422B">
        <w:rPr>
          <w:rFonts w:cs="Tahoma"/>
          <w:bCs/>
          <w:sz w:val="20"/>
          <w:szCs w:val="20"/>
        </w:rPr>
        <w:t>Matična številka podjetja</w:t>
      </w:r>
      <w:r w:rsidRPr="00FA422B">
        <w:rPr>
          <w:rFonts w:cs="Tahoma"/>
          <w:sz w:val="20"/>
          <w:szCs w:val="20"/>
        </w:rPr>
        <w:t>: _______________________________________________________________</w:t>
      </w:r>
    </w:p>
    <w:p w14:paraId="1E9FED1E" w14:textId="77777777" w:rsidR="00201EFB" w:rsidRPr="00FA422B" w:rsidRDefault="00201EFB" w:rsidP="00AC1D76">
      <w:pPr>
        <w:keepNext/>
        <w:keepLines/>
        <w:spacing w:before="240" w:after="240"/>
        <w:ind w:right="1"/>
        <w:jc w:val="both"/>
        <w:rPr>
          <w:rFonts w:cs="Tahoma"/>
          <w:sz w:val="20"/>
          <w:szCs w:val="20"/>
        </w:rPr>
      </w:pPr>
      <w:r w:rsidRPr="00FA422B">
        <w:rPr>
          <w:rFonts w:cs="Tahoma"/>
          <w:bCs/>
          <w:sz w:val="20"/>
          <w:szCs w:val="20"/>
        </w:rPr>
        <w:t>ID ZA DDV:</w:t>
      </w:r>
      <w:r w:rsidRPr="00FA422B">
        <w:rPr>
          <w:rFonts w:cs="Tahoma"/>
          <w:sz w:val="20"/>
          <w:szCs w:val="20"/>
        </w:rPr>
        <w:t>: _________________________________________________________________________</w:t>
      </w:r>
    </w:p>
    <w:p w14:paraId="7858678B" w14:textId="77777777" w:rsidR="00201EFB" w:rsidRPr="00FA422B" w:rsidRDefault="00201EFB" w:rsidP="00AC1D76">
      <w:pPr>
        <w:keepNext/>
        <w:keepLines/>
        <w:ind w:right="1"/>
        <w:jc w:val="both"/>
        <w:rPr>
          <w:rFonts w:cs="Tahoma"/>
          <w:sz w:val="20"/>
          <w:szCs w:val="20"/>
        </w:rPr>
      </w:pPr>
    </w:p>
    <w:p w14:paraId="728942EB" w14:textId="6FA7FD3A" w:rsidR="00201EFB" w:rsidRPr="00FA422B" w:rsidRDefault="00201EFB" w:rsidP="00AC1D76">
      <w:pPr>
        <w:keepNext/>
        <w:keepLines/>
        <w:jc w:val="both"/>
        <w:rPr>
          <w:rFonts w:cs="Tahoma"/>
          <w:b/>
          <w:sz w:val="20"/>
          <w:szCs w:val="20"/>
        </w:rPr>
      </w:pPr>
      <w:r w:rsidRPr="00FA422B">
        <w:rPr>
          <w:rFonts w:cs="Tahoma"/>
          <w:sz w:val="20"/>
          <w:szCs w:val="20"/>
        </w:rPr>
        <w:t xml:space="preserve">V zvezi z javnim naročilom </w:t>
      </w:r>
      <w:r w:rsidR="00B846DC" w:rsidRPr="00FA422B">
        <w:rPr>
          <w:rFonts w:cs="Tahoma"/>
          <w:b/>
          <w:sz w:val="20"/>
          <w:szCs w:val="20"/>
        </w:rPr>
        <w:t>LPP-134/24</w:t>
      </w:r>
      <w:r w:rsidR="009679DD">
        <w:rPr>
          <w:rFonts w:cs="Tahoma"/>
          <w:b/>
          <w:sz w:val="20"/>
          <w:szCs w:val="20"/>
        </w:rPr>
        <w:t xml:space="preserve"> Izvajanje posebnega linijskega prevoza v Občini Medvode</w:t>
      </w:r>
      <w:r w:rsidR="005C138A" w:rsidRPr="00FA422B">
        <w:rPr>
          <w:rFonts w:cs="Tahoma"/>
          <w:b/>
          <w:sz w:val="20"/>
          <w:szCs w:val="20"/>
        </w:rPr>
        <w:t xml:space="preserve"> </w:t>
      </w:r>
      <w:r w:rsidR="005C138A" w:rsidRPr="00FA422B">
        <w:rPr>
          <w:rFonts w:cs="Tahoma"/>
          <w:sz w:val="20"/>
          <w:szCs w:val="20"/>
        </w:rPr>
        <w:t xml:space="preserve">in </w:t>
      </w:r>
      <w:r w:rsidRPr="00FA422B">
        <w:rPr>
          <w:rFonts w:cs="Tahoma"/>
          <w:sz w:val="20"/>
          <w:szCs w:val="20"/>
        </w:rPr>
        <w:t>na osnovi šestega odstavka 14. člena ZIntPK-UPB2</w:t>
      </w:r>
      <w:r w:rsidR="005C138A" w:rsidRPr="00FA422B">
        <w:rPr>
          <w:rFonts w:cs="Tahoma"/>
          <w:sz w:val="20"/>
          <w:szCs w:val="20"/>
        </w:rPr>
        <w:t>, posredujemo</w:t>
      </w:r>
      <w:r w:rsidRPr="00FA422B">
        <w:rPr>
          <w:rFonts w:cs="Tahoma"/>
          <w:sz w:val="20"/>
          <w:szCs w:val="20"/>
        </w:rPr>
        <w:t xml:space="preserve"> podatke o udeležbi fizičnih in pravnih oseb v lastništvu ponudnika, vključno z udeležbo tihih družbenikov, ter gospodarskih subjektih, za katere se glede na določbe zakona, ki ureja gospodarske družbe šteje, da so povezane družbe s ponudnikom.</w:t>
      </w:r>
    </w:p>
    <w:p w14:paraId="16D9224A" w14:textId="77777777" w:rsidR="00201EFB" w:rsidRPr="00FA422B" w:rsidRDefault="00201EFB" w:rsidP="00AC1D76">
      <w:pPr>
        <w:keepNext/>
        <w:keepLines/>
        <w:jc w:val="both"/>
        <w:rPr>
          <w:rFonts w:ascii="Times New Roman" w:hAnsi="Times New Roman"/>
          <w:sz w:val="20"/>
          <w:szCs w:val="20"/>
        </w:rPr>
      </w:pPr>
      <w:r w:rsidRPr="00FA422B">
        <w:rPr>
          <w:rFonts w:ascii="Times New Roman" w:hAnsi="Times New Roman"/>
          <w:sz w:val="20"/>
          <w:szCs w:val="20"/>
        </w:rPr>
        <w:t xml:space="preserve">  </w:t>
      </w:r>
    </w:p>
    <w:p w14:paraId="23054089" w14:textId="77777777" w:rsidR="00201EFB" w:rsidRPr="00FA422B" w:rsidRDefault="00201EFB" w:rsidP="00AC1D76">
      <w:pPr>
        <w:keepNext/>
        <w:keepLines/>
        <w:jc w:val="both"/>
        <w:rPr>
          <w:rFonts w:cs="Tahoma"/>
          <w:sz w:val="20"/>
          <w:szCs w:val="20"/>
        </w:rPr>
      </w:pPr>
      <w:r w:rsidRPr="00FA422B">
        <w:rPr>
          <w:rFonts w:cs="Tahoma"/>
          <w:b/>
          <w:sz w:val="20"/>
          <w:szCs w:val="20"/>
        </w:rPr>
        <w:t>IZJAVLJAMO</w:t>
      </w:r>
      <w:r w:rsidRPr="00FA422B">
        <w:rPr>
          <w:rFonts w:cs="Tahoma"/>
          <w:sz w:val="20"/>
          <w:szCs w:val="20"/>
        </w:rPr>
        <w:t xml:space="preserve">, da so pri lastništvu zgoraj navedenega ponudnika udeležene naslednje </w:t>
      </w:r>
      <w:r w:rsidRPr="00FA422B">
        <w:rPr>
          <w:rFonts w:cs="Tahoma"/>
          <w:sz w:val="20"/>
          <w:szCs w:val="20"/>
          <w:u w:val="single"/>
        </w:rPr>
        <w:t>pravne osebe</w:t>
      </w:r>
      <w:r w:rsidRPr="00FA422B">
        <w:rPr>
          <w:rFonts w:cs="Tahoma"/>
          <w:sz w:val="20"/>
          <w:szCs w:val="20"/>
        </w:rPr>
        <w:t>, vključno z udeležbo tihih družbenikov:</w:t>
      </w:r>
    </w:p>
    <w:p w14:paraId="1B897E78" w14:textId="77777777" w:rsidR="00201EFB" w:rsidRPr="00FA422B" w:rsidRDefault="00201EFB" w:rsidP="00AC1D76">
      <w:pPr>
        <w:keepNext/>
        <w:keepLines/>
        <w:jc w:val="both"/>
        <w:rPr>
          <w:rFonts w:cs="Tahoma"/>
          <w:sz w:val="20"/>
          <w:szCs w:val="20"/>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201EFB" w:rsidRPr="00FA422B" w14:paraId="3F248F4E" w14:textId="77777777" w:rsidTr="00474AC6">
        <w:tc>
          <w:tcPr>
            <w:tcW w:w="533" w:type="dxa"/>
            <w:tcBorders>
              <w:top w:val="single" w:sz="4" w:space="0" w:color="auto"/>
              <w:left w:val="single" w:sz="4" w:space="0" w:color="auto"/>
              <w:bottom w:val="single" w:sz="4" w:space="0" w:color="auto"/>
              <w:right w:val="single" w:sz="4" w:space="0" w:color="auto"/>
            </w:tcBorders>
            <w:hideMark/>
          </w:tcPr>
          <w:p w14:paraId="04C58C00" w14:textId="77777777" w:rsidR="00201EFB" w:rsidRPr="00FA422B" w:rsidRDefault="00201EFB" w:rsidP="00AC1D76">
            <w:pPr>
              <w:keepNext/>
              <w:keepLines/>
              <w:jc w:val="both"/>
              <w:rPr>
                <w:rFonts w:cs="Tahoma"/>
                <w:b/>
                <w:sz w:val="20"/>
                <w:szCs w:val="20"/>
              </w:rPr>
            </w:pPr>
            <w:r w:rsidRPr="00FA422B">
              <w:rPr>
                <w:rFonts w:cs="Tahoma"/>
                <w:b/>
                <w:sz w:val="20"/>
                <w:szCs w:val="20"/>
              </w:rPr>
              <w:t>Št.</w:t>
            </w:r>
          </w:p>
        </w:tc>
        <w:tc>
          <w:tcPr>
            <w:tcW w:w="3403" w:type="dxa"/>
            <w:tcBorders>
              <w:top w:val="single" w:sz="4" w:space="0" w:color="auto"/>
              <w:left w:val="single" w:sz="4" w:space="0" w:color="auto"/>
              <w:bottom w:val="single" w:sz="4" w:space="0" w:color="auto"/>
              <w:right w:val="single" w:sz="4" w:space="0" w:color="auto"/>
            </w:tcBorders>
            <w:hideMark/>
          </w:tcPr>
          <w:p w14:paraId="29989DA4" w14:textId="77777777" w:rsidR="00201EFB" w:rsidRPr="00FA422B" w:rsidRDefault="00201EFB" w:rsidP="00AC1D76">
            <w:pPr>
              <w:keepNext/>
              <w:keepLines/>
              <w:jc w:val="both"/>
              <w:rPr>
                <w:rFonts w:cs="Tahoma"/>
                <w:b/>
                <w:sz w:val="20"/>
                <w:szCs w:val="20"/>
              </w:rPr>
            </w:pPr>
            <w:r w:rsidRPr="00FA422B">
              <w:rPr>
                <w:rFonts w:cs="Tahoma"/>
                <w:b/>
                <w:sz w:val="20"/>
                <w:szCs w:val="20"/>
              </w:rPr>
              <w:t>Naziv</w:t>
            </w:r>
          </w:p>
        </w:tc>
        <w:tc>
          <w:tcPr>
            <w:tcW w:w="3685" w:type="dxa"/>
            <w:tcBorders>
              <w:top w:val="single" w:sz="4" w:space="0" w:color="auto"/>
              <w:left w:val="single" w:sz="4" w:space="0" w:color="auto"/>
              <w:bottom w:val="single" w:sz="4" w:space="0" w:color="auto"/>
              <w:right w:val="single" w:sz="4" w:space="0" w:color="auto"/>
            </w:tcBorders>
            <w:hideMark/>
          </w:tcPr>
          <w:p w14:paraId="5EE4548C" w14:textId="77777777" w:rsidR="00201EFB" w:rsidRPr="00FA422B" w:rsidRDefault="00201EFB" w:rsidP="00AC1D76">
            <w:pPr>
              <w:keepNext/>
              <w:keepLines/>
              <w:jc w:val="both"/>
              <w:rPr>
                <w:rFonts w:cs="Tahoma"/>
                <w:b/>
                <w:sz w:val="20"/>
                <w:szCs w:val="20"/>
              </w:rPr>
            </w:pPr>
            <w:r w:rsidRPr="00FA422B">
              <w:rPr>
                <w:rFonts w:cs="Tahoma"/>
                <w:b/>
                <w:sz w:val="20"/>
                <w:szCs w:val="20"/>
              </w:rPr>
              <w:t>Sedež</w:t>
            </w:r>
          </w:p>
        </w:tc>
        <w:tc>
          <w:tcPr>
            <w:tcW w:w="1843" w:type="dxa"/>
            <w:tcBorders>
              <w:top w:val="single" w:sz="4" w:space="0" w:color="auto"/>
              <w:left w:val="single" w:sz="4" w:space="0" w:color="auto"/>
              <w:bottom w:val="single" w:sz="4" w:space="0" w:color="auto"/>
              <w:right w:val="single" w:sz="4" w:space="0" w:color="auto"/>
            </w:tcBorders>
            <w:hideMark/>
          </w:tcPr>
          <w:p w14:paraId="788C72FF" w14:textId="77777777" w:rsidR="00201EFB" w:rsidRPr="00FA422B" w:rsidRDefault="00201EFB" w:rsidP="00AC1D76">
            <w:pPr>
              <w:keepNext/>
              <w:keepLines/>
              <w:jc w:val="both"/>
              <w:rPr>
                <w:rFonts w:cs="Tahoma"/>
                <w:b/>
                <w:sz w:val="20"/>
                <w:szCs w:val="20"/>
              </w:rPr>
            </w:pPr>
            <w:r w:rsidRPr="00FA422B">
              <w:rPr>
                <w:rFonts w:cs="Tahoma"/>
                <w:b/>
                <w:sz w:val="20"/>
                <w:szCs w:val="20"/>
              </w:rPr>
              <w:t>Delež lastništva v %</w:t>
            </w:r>
          </w:p>
        </w:tc>
      </w:tr>
      <w:tr w:rsidR="00201EFB" w:rsidRPr="00FA422B" w14:paraId="7AAC6F4E" w14:textId="77777777" w:rsidTr="00474AC6">
        <w:tc>
          <w:tcPr>
            <w:tcW w:w="533" w:type="dxa"/>
            <w:tcBorders>
              <w:top w:val="single" w:sz="4" w:space="0" w:color="auto"/>
              <w:left w:val="single" w:sz="4" w:space="0" w:color="auto"/>
              <w:bottom w:val="single" w:sz="4" w:space="0" w:color="auto"/>
              <w:right w:val="single" w:sz="4" w:space="0" w:color="auto"/>
            </w:tcBorders>
            <w:hideMark/>
          </w:tcPr>
          <w:p w14:paraId="789A881D" w14:textId="77777777" w:rsidR="00201EFB" w:rsidRPr="00FA422B" w:rsidRDefault="00201EFB" w:rsidP="00AC1D76">
            <w:pPr>
              <w:keepNext/>
              <w:keepLines/>
              <w:jc w:val="both"/>
              <w:rPr>
                <w:rFonts w:cs="Tahoma"/>
                <w:b/>
                <w:sz w:val="20"/>
                <w:szCs w:val="20"/>
              </w:rPr>
            </w:pPr>
            <w:r w:rsidRPr="00FA422B">
              <w:rPr>
                <w:rFonts w:cs="Tahoma"/>
                <w:b/>
                <w:sz w:val="20"/>
                <w:szCs w:val="20"/>
              </w:rPr>
              <w:t>1.</w:t>
            </w:r>
          </w:p>
        </w:tc>
        <w:tc>
          <w:tcPr>
            <w:tcW w:w="3403" w:type="dxa"/>
            <w:tcBorders>
              <w:top w:val="single" w:sz="4" w:space="0" w:color="auto"/>
              <w:left w:val="single" w:sz="4" w:space="0" w:color="auto"/>
              <w:bottom w:val="single" w:sz="4" w:space="0" w:color="auto"/>
              <w:right w:val="single" w:sz="4" w:space="0" w:color="auto"/>
            </w:tcBorders>
          </w:tcPr>
          <w:p w14:paraId="5B64A623" w14:textId="77777777" w:rsidR="00201EFB" w:rsidRPr="00FA422B" w:rsidRDefault="00201EFB" w:rsidP="00AC1D76">
            <w:pPr>
              <w:keepNext/>
              <w:keepLines/>
              <w:jc w:val="both"/>
              <w:rPr>
                <w:rFonts w:cs="Tahoma"/>
                <w:b/>
                <w:sz w:val="20"/>
                <w:szCs w:val="20"/>
              </w:rPr>
            </w:pPr>
          </w:p>
        </w:tc>
        <w:tc>
          <w:tcPr>
            <w:tcW w:w="3685" w:type="dxa"/>
            <w:tcBorders>
              <w:top w:val="single" w:sz="4" w:space="0" w:color="auto"/>
              <w:left w:val="single" w:sz="4" w:space="0" w:color="auto"/>
              <w:bottom w:val="single" w:sz="4" w:space="0" w:color="auto"/>
              <w:right w:val="single" w:sz="4" w:space="0" w:color="auto"/>
            </w:tcBorders>
          </w:tcPr>
          <w:p w14:paraId="3F46723E" w14:textId="77777777" w:rsidR="00201EFB" w:rsidRPr="00FA422B" w:rsidRDefault="00201EFB" w:rsidP="00AC1D76">
            <w:pPr>
              <w:keepNext/>
              <w:keepLines/>
              <w:jc w:val="both"/>
              <w:rPr>
                <w:rFonts w:cs="Tahoma"/>
                <w:b/>
                <w:sz w:val="20"/>
                <w:szCs w:val="20"/>
              </w:rPr>
            </w:pPr>
          </w:p>
        </w:tc>
        <w:tc>
          <w:tcPr>
            <w:tcW w:w="1843" w:type="dxa"/>
            <w:tcBorders>
              <w:top w:val="single" w:sz="4" w:space="0" w:color="auto"/>
              <w:left w:val="single" w:sz="4" w:space="0" w:color="auto"/>
              <w:bottom w:val="single" w:sz="4" w:space="0" w:color="auto"/>
              <w:right w:val="single" w:sz="4" w:space="0" w:color="auto"/>
            </w:tcBorders>
          </w:tcPr>
          <w:p w14:paraId="0C999316" w14:textId="77777777" w:rsidR="00201EFB" w:rsidRPr="00FA422B" w:rsidRDefault="00201EFB" w:rsidP="00AC1D76">
            <w:pPr>
              <w:keepNext/>
              <w:keepLines/>
              <w:jc w:val="both"/>
              <w:rPr>
                <w:rFonts w:cs="Tahoma"/>
                <w:b/>
                <w:sz w:val="20"/>
                <w:szCs w:val="20"/>
              </w:rPr>
            </w:pPr>
          </w:p>
        </w:tc>
      </w:tr>
      <w:tr w:rsidR="00201EFB" w:rsidRPr="00FA422B" w14:paraId="06E9C910" w14:textId="77777777" w:rsidTr="00474AC6">
        <w:tc>
          <w:tcPr>
            <w:tcW w:w="533" w:type="dxa"/>
            <w:tcBorders>
              <w:top w:val="single" w:sz="4" w:space="0" w:color="auto"/>
              <w:left w:val="single" w:sz="4" w:space="0" w:color="auto"/>
              <w:bottom w:val="single" w:sz="4" w:space="0" w:color="auto"/>
              <w:right w:val="single" w:sz="4" w:space="0" w:color="auto"/>
            </w:tcBorders>
            <w:hideMark/>
          </w:tcPr>
          <w:p w14:paraId="44370C01" w14:textId="77777777" w:rsidR="00201EFB" w:rsidRPr="00FA422B" w:rsidRDefault="00201EFB" w:rsidP="00AC1D76">
            <w:pPr>
              <w:keepNext/>
              <w:keepLines/>
              <w:jc w:val="both"/>
              <w:rPr>
                <w:rFonts w:cs="Tahoma"/>
                <w:b/>
                <w:sz w:val="20"/>
                <w:szCs w:val="20"/>
              </w:rPr>
            </w:pPr>
            <w:r w:rsidRPr="00FA422B">
              <w:rPr>
                <w:rFonts w:cs="Tahoma"/>
                <w:b/>
                <w:sz w:val="20"/>
                <w:szCs w:val="20"/>
              </w:rPr>
              <w:t>2.</w:t>
            </w:r>
          </w:p>
        </w:tc>
        <w:tc>
          <w:tcPr>
            <w:tcW w:w="3403" w:type="dxa"/>
            <w:tcBorders>
              <w:top w:val="single" w:sz="4" w:space="0" w:color="auto"/>
              <w:left w:val="single" w:sz="4" w:space="0" w:color="auto"/>
              <w:bottom w:val="single" w:sz="4" w:space="0" w:color="auto"/>
              <w:right w:val="single" w:sz="4" w:space="0" w:color="auto"/>
            </w:tcBorders>
          </w:tcPr>
          <w:p w14:paraId="0ED46832" w14:textId="77777777" w:rsidR="00201EFB" w:rsidRPr="00FA422B" w:rsidRDefault="00201EFB" w:rsidP="00AC1D76">
            <w:pPr>
              <w:keepNext/>
              <w:keepLines/>
              <w:jc w:val="both"/>
              <w:rPr>
                <w:rFonts w:cs="Tahoma"/>
                <w:b/>
                <w:sz w:val="20"/>
                <w:szCs w:val="20"/>
              </w:rPr>
            </w:pPr>
          </w:p>
        </w:tc>
        <w:tc>
          <w:tcPr>
            <w:tcW w:w="3685" w:type="dxa"/>
            <w:tcBorders>
              <w:top w:val="single" w:sz="4" w:space="0" w:color="auto"/>
              <w:left w:val="single" w:sz="4" w:space="0" w:color="auto"/>
              <w:bottom w:val="single" w:sz="4" w:space="0" w:color="auto"/>
              <w:right w:val="single" w:sz="4" w:space="0" w:color="auto"/>
            </w:tcBorders>
          </w:tcPr>
          <w:p w14:paraId="05ADF3E0" w14:textId="77777777" w:rsidR="00201EFB" w:rsidRPr="00FA422B" w:rsidRDefault="00201EFB" w:rsidP="00AC1D76">
            <w:pPr>
              <w:keepNext/>
              <w:keepLines/>
              <w:jc w:val="both"/>
              <w:rPr>
                <w:rFonts w:cs="Tahoma"/>
                <w:b/>
                <w:sz w:val="20"/>
                <w:szCs w:val="20"/>
              </w:rPr>
            </w:pPr>
          </w:p>
        </w:tc>
        <w:tc>
          <w:tcPr>
            <w:tcW w:w="1843" w:type="dxa"/>
            <w:tcBorders>
              <w:top w:val="single" w:sz="4" w:space="0" w:color="auto"/>
              <w:left w:val="single" w:sz="4" w:space="0" w:color="auto"/>
              <w:bottom w:val="single" w:sz="4" w:space="0" w:color="auto"/>
              <w:right w:val="single" w:sz="4" w:space="0" w:color="auto"/>
            </w:tcBorders>
          </w:tcPr>
          <w:p w14:paraId="7D718434" w14:textId="77777777" w:rsidR="00201EFB" w:rsidRPr="00FA422B" w:rsidRDefault="00201EFB" w:rsidP="00AC1D76">
            <w:pPr>
              <w:keepNext/>
              <w:keepLines/>
              <w:jc w:val="both"/>
              <w:rPr>
                <w:rFonts w:cs="Tahoma"/>
                <w:b/>
                <w:sz w:val="20"/>
                <w:szCs w:val="20"/>
              </w:rPr>
            </w:pPr>
          </w:p>
        </w:tc>
      </w:tr>
      <w:tr w:rsidR="00201EFB" w:rsidRPr="00FA422B" w14:paraId="038840C9" w14:textId="77777777" w:rsidTr="00474AC6">
        <w:tc>
          <w:tcPr>
            <w:tcW w:w="533" w:type="dxa"/>
            <w:tcBorders>
              <w:top w:val="single" w:sz="4" w:space="0" w:color="auto"/>
              <w:left w:val="single" w:sz="4" w:space="0" w:color="auto"/>
              <w:bottom w:val="single" w:sz="4" w:space="0" w:color="auto"/>
              <w:right w:val="single" w:sz="4" w:space="0" w:color="auto"/>
            </w:tcBorders>
            <w:hideMark/>
          </w:tcPr>
          <w:p w14:paraId="51D31C31" w14:textId="77777777" w:rsidR="00201EFB" w:rsidRPr="00FA422B" w:rsidRDefault="00201EFB" w:rsidP="00AC1D76">
            <w:pPr>
              <w:keepNext/>
              <w:keepLines/>
              <w:jc w:val="both"/>
              <w:rPr>
                <w:rFonts w:cs="Tahoma"/>
                <w:b/>
                <w:sz w:val="20"/>
                <w:szCs w:val="20"/>
              </w:rPr>
            </w:pPr>
            <w:r w:rsidRPr="00FA422B">
              <w:rPr>
                <w:rFonts w:cs="Tahoma"/>
                <w:b/>
                <w:sz w:val="20"/>
                <w:szCs w:val="20"/>
              </w:rPr>
              <w:t>3.</w:t>
            </w:r>
          </w:p>
        </w:tc>
        <w:tc>
          <w:tcPr>
            <w:tcW w:w="3403" w:type="dxa"/>
            <w:tcBorders>
              <w:top w:val="single" w:sz="4" w:space="0" w:color="auto"/>
              <w:left w:val="single" w:sz="4" w:space="0" w:color="auto"/>
              <w:bottom w:val="single" w:sz="4" w:space="0" w:color="auto"/>
              <w:right w:val="single" w:sz="4" w:space="0" w:color="auto"/>
            </w:tcBorders>
          </w:tcPr>
          <w:p w14:paraId="2AED522D" w14:textId="77777777" w:rsidR="00201EFB" w:rsidRPr="00FA422B" w:rsidRDefault="00201EFB" w:rsidP="00AC1D76">
            <w:pPr>
              <w:keepNext/>
              <w:keepLines/>
              <w:jc w:val="both"/>
              <w:rPr>
                <w:rFonts w:cs="Tahoma"/>
                <w:b/>
                <w:sz w:val="20"/>
                <w:szCs w:val="20"/>
              </w:rPr>
            </w:pPr>
          </w:p>
        </w:tc>
        <w:tc>
          <w:tcPr>
            <w:tcW w:w="3685" w:type="dxa"/>
            <w:tcBorders>
              <w:top w:val="single" w:sz="4" w:space="0" w:color="auto"/>
              <w:left w:val="single" w:sz="4" w:space="0" w:color="auto"/>
              <w:bottom w:val="single" w:sz="4" w:space="0" w:color="auto"/>
              <w:right w:val="single" w:sz="4" w:space="0" w:color="auto"/>
            </w:tcBorders>
          </w:tcPr>
          <w:p w14:paraId="6D766209" w14:textId="77777777" w:rsidR="00201EFB" w:rsidRPr="00FA422B" w:rsidRDefault="00201EFB" w:rsidP="00AC1D76">
            <w:pPr>
              <w:keepNext/>
              <w:keepLines/>
              <w:jc w:val="both"/>
              <w:rPr>
                <w:rFonts w:cs="Tahoma"/>
                <w:b/>
                <w:sz w:val="20"/>
                <w:szCs w:val="20"/>
              </w:rPr>
            </w:pPr>
          </w:p>
        </w:tc>
        <w:tc>
          <w:tcPr>
            <w:tcW w:w="1843" w:type="dxa"/>
            <w:tcBorders>
              <w:top w:val="single" w:sz="4" w:space="0" w:color="auto"/>
              <w:left w:val="single" w:sz="4" w:space="0" w:color="auto"/>
              <w:bottom w:val="single" w:sz="4" w:space="0" w:color="auto"/>
              <w:right w:val="single" w:sz="4" w:space="0" w:color="auto"/>
            </w:tcBorders>
          </w:tcPr>
          <w:p w14:paraId="719BDD5E" w14:textId="77777777" w:rsidR="00201EFB" w:rsidRPr="00FA422B" w:rsidRDefault="00201EFB" w:rsidP="00AC1D76">
            <w:pPr>
              <w:keepNext/>
              <w:keepLines/>
              <w:jc w:val="both"/>
              <w:rPr>
                <w:rFonts w:cs="Tahoma"/>
                <w:b/>
                <w:sz w:val="20"/>
                <w:szCs w:val="20"/>
              </w:rPr>
            </w:pPr>
          </w:p>
        </w:tc>
      </w:tr>
      <w:tr w:rsidR="00201EFB" w:rsidRPr="00FA422B" w14:paraId="157768D1" w14:textId="77777777" w:rsidTr="00474AC6">
        <w:tc>
          <w:tcPr>
            <w:tcW w:w="533" w:type="dxa"/>
            <w:tcBorders>
              <w:top w:val="single" w:sz="4" w:space="0" w:color="auto"/>
              <w:left w:val="single" w:sz="4" w:space="0" w:color="auto"/>
              <w:bottom w:val="single" w:sz="4" w:space="0" w:color="auto"/>
              <w:right w:val="single" w:sz="4" w:space="0" w:color="auto"/>
            </w:tcBorders>
            <w:hideMark/>
          </w:tcPr>
          <w:p w14:paraId="1D2A0636" w14:textId="77777777" w:rsidR="00201EFB" w:rsidRPr="00FA422B" w:rsidRDefault="00201EFB" w:rsidP="00AC1D76">
            <w:pPr>
              <w:keepNext/>
              <w:keepLines/>
              <w:jc w:val="both"/>
              <w:rPr>
                <w:rFonts w:cs="Tahoma"/>
                <w:b/>
                <w:sz w:val="20"/>
                <w:szCs w:val="20"/>
              </w:rPr>
            </w:pPr>
            <w:r w:rsidRPr="00FA422B">
              <w:rPr>
                <w:rFonts w:cs="Tahoma"/>
                <w:b/>
                <w:sz w:val="20"/>
                <w:szCs w:val="20"/>
              </w:rPr>
              <w:t>4.</w:t>
            </w:r>
          </w:p>
        </w:tc>
        <w:tc>
          <w:tcPr>
            <w:tcW w:w="3403" w:type="dxa"/>
            <w:tcBorders>
              <w:top w:val="single" w:sz="4" w:space="0" w:color="auto"/>
              <w:left w:val="single" w:sz="4" w:space="0" w:color="auto"/>
              <w:bottom w:val="single" w:sz="4" w:space="0" w:color="auto"/>
              <w:right w:val="single" w:sz="4" w:space="0" w:color="auto"/>
            </w:tcBorders>
          </w:tcPr>
          <w:p w14:paraId="703CF904" w14:textId="77777777" w:rsidR="00201EFB" w:rsidRPr="00FA422B" w:rsidRDefault="00201EFB" w:rsidP="00AC1D76">
            <w:pPr>
              <w:keepNext/>
              <w:keepLines/>
              <w:jc w:val="both"/>
              <w:rPr>
                <w:rFonts w:cs="Tahoma"/>
                <w:b/>
                <w:sz w:val="20"/>
                <w:szCs w:val="20"/>
              </w:rPr>
            </w:pPr>
          </w:p>
        </w:tc>
        <w:tc>
          <w:tcPr>
            <w:tcW w:w="3685" w:type="dxa"/>
            <w:tcBorders>
              <w:top w:val="single" w:sz="4" w:space="0" w:color="auto"/>
              <w:left w:val="single" w:sz="4" w:space="0" w:color="auto"/>
              <w:bottom w:val="single" w:sz="4" w:space="0" w:color="auto"/>
              <w:right w:val="single" w:sz="4" w:space="0" w:color="auto"/>
            </w:tcBorders>
          </w:tcPr>
          <w:p w14:paraId="6E29FF84" w14:textId="77777777" w:rsidR="00201EFB" w:rsidRPr="00FA422B" w:rsidRDefault="00201EFB" w:rsidP="00AC1D76">
            <w:pPr>
              <w:keepNext/>
              <w:keepLines/>
              <w:jc w:val="both"/>
              <w:rPr>
                <w:rFonts w:cs="Tahoma"/>
                <w:b/>
                <w:sz w:val="20"/>
                <w:szCs w:val="20"/>
              </w:rPr>
            </w:pPr>
          </w:p>
        </w:tc>
        <w:tc>
          <w:tcPr>
            <w:tcW w:w="1843" w:type="dxa"/>
            <w:tcBorders>
              <w:top w:val="single" w:sz="4" w:space="0" w:color="auto"/>
              <w:left w:val="single" w:sz="4" w:space="0" w:color="auto"/>
              <w:bottom w:val="single" w:sz="4" w:space="0" w:color="auto"/>
              <w:right w:val="single" w:sz="4" w:space="0" w:color="auto"/>
            </w:tcBorders>
          </w:tcPr>
          <w:p w14:paraId="5C3C6EE7" w14:textId="77777777" w:rsidR="00201EFB" w:rsidRPr="00FA422B" w:rsidRDefault="00201EFB" w:rsidP="00AC1D76">
            <w:pPr>
              <w:keepNext/>
              <w:keepLines/>
              <w:jc w:val="both"/>
              <w:rPr>
                <w:rFonts w:cs="Tahoma"/>
                <w:b/>
                <w:sz w:val="20"/>
                <w:szCs w:val="20"/>
              </w:rPr>
            </w:pPr>
          </w:p>
        </w:tc>
      </w:tr>
      <w:tr w:rsidR="00201EFB" w:rsidRPr="00FA422B" w14:paraId="2305C9C8" w14:textId="77777777" w:rsidTr="00474AC6">
        <w:tc>
          <w:tcPr>
            <w:tcW w:w="533" w:type="dxa"/>
            <w:tcBorders>
              <w:top w:val="single" w:sz="4" w:space="0" w:color="auto"/>
              <w:left w:val="single" w:sz="4" w:space="0" w:color="auto"/>
              <w:bottom w:val="single" w:sz="4" w:space="0" w:color="auto"/>
              <w:right w:val="single" w:sz="4" w:space="0" w:color="auto"/>
            </w:tcBorders>
            <w:hideMark/>
          </w:tcPr>
          <w:p w14:paraId="20FCC5B0" w14:textId="77777777" w:rsidR="00201EFB" w:rsidRPr="00FA422B" w:rsidRDefault="00201EFB" w:rsidP="00AC1D76">
            <w:pPr>
              <w:keepNext/>
              <w:keepLines/>
              <w:jc w:val="both"/>
              <w:rPr>
                <w:rFonts w:cs="Tahoma"/>
                <w:b/>
                <w:sz w:val="20"/>
                <w:szCs w:val="20"/>
              </w:rPr>
            </w:pPr>
            <w:r w:rsidRPr="00FA422B">
              <w:rPr>
                <w:rFonts w:cs="Tahoma"/>
                <w:b/>
                <w:sz w:val="20"/>
                <w:szCs w:val="20"/>
              </w:rPr>
              <w:t>5.</w:t>
            </w:r>
          </w:p>
        </w:tc>
        <w:tc>
          <w:tcPr>
            <w:tcW w:w="3403" w:type="dxa"/>
            <w:tcBorders>
              <w:top w:val="single" w:sz="4" w:space="0" w:color="auto"/>
              <w:left w:val="single" w:sz="4" w:space="0" w:color="auto"/>
              <w:bottom w:val="single" w:sz="4" w:space="0" w:color="auto"/>
              <w:right w:val="single" w:sz="4" w:space="0" w:color="auto"/>
            </w:tcBorders>
          </w:tcPr>
          <w:p w14:paraId="1C38A76A" w14:textId="77777777" w:rsidR="00201EFB" w:rsidRPr="00FA422B" w:rsidRDefault="00201EFB" w:rsidP="00AC1D76">
            <w:pPr>
              <w:keepNext/>
              <w:keepLines/>
              <w:jc w:val="both"/>
              <w:rPr>
                <w:rFonts w:cs="Tahoma"/>
                <w:b/>
                <w:sz w:val="20"/>
                <w:szCs w:val="20"/>
              </w:rPr>
            </w:pPr>
          </w:p>
        </w:tc>
        <w:tc>
          <w:tcPr>
            <w:tcW w:w="3685" w:type="dxa"/>
            <w:tcBorders>
              <w:top w:val="single" w:sz="4" w:space="0" w:color="auto"/>
              <w:left w:val="single" w:sz="4" w:space="0" w:color="auto"/>
              <w:bottom w:val="single" w:sz="4" w:space="0" w:color="auto"/>
              <w:right w:val="single" w:sz="4" w:space="0" w:color="auto"/>
            </w:tcBorders>
          </w:tcPr>
          <w:p w14:paraId="447B4302" w14:textId="77777777" w:rsidR="00201EFB" w:rsidRPr="00FA422B" w:rsidRDefault="00201EFB" w:rsidP="00AC1D76">
            <w:pPr>
              <w:keepNext/>
              <w:keepLines/>
              <w:jc w:val="both"/>
              <w:rPr>
                <w:rFonts w:cs="Tahoma"/>
                <w:b/>
                <w:sz w:val="20"/>
                <w:szCs w:val="20"/>
              </w:rPr>
            </w:pPr>
          </w:p>
        </w:tc>
        <w:tc>
          <w:tcPr>
            <w:tcW w:w="1843" w:type="dxa"/>
            <w:tcBorders>
              <w:top w:val="single" w:sz="4" w:space="0" w:color="auto"/>
              <w:left w:val="single" w:sz="4" w:space="0" w:color="auto"/>
              <w:bottom w:val="single" w:sz="4" w:space="0" w:color="auto"/>
              <w:right w:val="single" w:sz="4" w:space="0" w:color="auto"/>
            </w:tcBorders>
          </w:tcPr>
          <w:p w14:paraId="47C671BA" w14:textId="77777777" w:rsidR="00201EFB" w:rsidRPr="00FA422B" w:rsidRDefault="00201EFB" w:rsidP="00AC1D76">
            <w:pPr>
              <w:keepNext/>
              <w:keepLines/>
              <w:jc w:val="both"/>
              <w:rPr>
                <w:rFonts w:cs="Tahoma"/>
                <w:b/>
                <w:sz w:val="20"/>
                <w:szCs w:val="20"/>
              </w:rPr>
            </w:pPr>
          </w:p>
        </w:tc>
      </w:tr>
      <w:tr w:rsidR="00201EFB" w:rsidRPr="00FA422B" w14:paraId="45C18300" w14:textId="77777777" w:rsidTr="00474AC6">
        <w:tc>
          <w:tcPr>
            <w:tcW w:w="533" w:type="dxa"/>
            <w:tcBorders>
              <w:top w:val="single" w:sz="4" w:space="0" w:color="auto"/>
              <w:left w:val="single" w:sz="4" w:space="0" w:color="auto"/>
              <w:bottom w:val="single" w:sz="4" w:space="0" w:color="auto"/>
              <w:right w:val="single" w:sz="4" w:space="0" w:color="auto"/>
            </w:tcBorders>
            <w:hideMark/>
          </w:tcPr>
          <w:p w14:paraId="301AD5FF" w14:textId="77777777" w:rsidR="00201EFB" w:rsidRPr="00FA422B" w:rsidRDefault="00201EFB" w:rsidP="00AC1D76">
            <w:pPr>
              <w:keepNext/>
              <w:keepLines/>
              <w:jc w:val="both"/>
              <w:rPr>
                <w:rFonts w:cs="Tahoma"/>
                <w:b/>
                <w:sz w:val="20"/>
                <w:szCs w:val="20"/>
              </w:rPr>
            </w:pPr>
            <w:r w:rsidRPr="00FA422B">
              <w:rPr>
                <w:rFonts w:cs="Tahoma"/>
                <w:b/>
                <w:sz w:val="20"/>
                <w:szCs w:val="20"/>
              </w:rPr>
              <w:t>….</w:t>
            </w:r>
          </w:p>
        </w:tc>
        <w:tc>
          <w:tcPr>
            <w:tcW w:w="3403" w:type="dxa"/>
            <w:tcBorders>
              <w:top w:val="single" w:sz="4" w:space="0" w:color="auto"/>
              <w:left w:val="single" w:sz="4" w:space="0" w:color="auto"/>
              <w:bottom w:val="single" w:sz="4" w:space="0" w:color="auto"/>
              <w:right w:val="single" w:sz="4" w:space="0" w:color="auto"/>
            </w:tcBorders>
          </w:tcPr>
          <w:p w14:paraId="10907766" w14:textId="77777777" w:rsidR="00201EFB" w:rsidRPr="00FA422B" w:rsidRDefault="00201EFB" w:rsidP="00AC1D76">
            <w:pPr>
              <w:keepNext/>
              <w:keepLines/>
              <w:jc w:val="both"/>
              <w:rPr>
                <w:rFonts w:cs="Tahoma"/>
                <w:b/>
                <w:sz w:val="20"/>
                <w:szCs w:val="20"/>
              </w:rPr>
            </w:pPr>
          </w:p>
        </w:tc>
        <w:tc>
          <w:tcPr>
            <w:tcW w:w="3685" w:type="dxa"/>
            <w:tcBorders>
              <w:top w:val="single" w:sz="4" w:space="0" w:color="auto"/>
              <w:left w:val="single" w:sz="4" w:space="0" w:color="auto"/>
              <w:bottom w:val="single" w:sz="4" w:space="0" w:color="auto"/>
              <w:right w:val="single" w:sz="4" w:space="0" w:color="auto"/>
            </w:tcBorders>
          </w:tcPr>
          <w:p w14:paraId="11413CC7" w14:textId="77777777" w:rsidR="00201EFB" w:rsidRPr="00FA422B" w:rsidRDefault="00201EFB" w:rsidP="00AC1D76">
            <w:pPr>
              <w:keepNext/>
              <w:keepLines/>
              <w:jc w:val="both"/>
              <w:rPr>
                <w:rFonts w:cs="Tahoma"/>
                <w:b/>
                <w:sz w:val="20"/>
                <w:szCs w:val="20"/>
              </w:rPr>
            </w:pPr>
          </w:p>
        </w:tc>
        <w:tc>
          <w:tcPr>
            <w:tcW w:w="1843" w:type="dxa"/>
            <w:tcBorders>
              <w:top w:val="single" w:sz="4" w:space="0" w:color="auto"/>
              <w:left w:val="single" w:sz="4" w:space="0" w:color="auto"/>
              <w:bottom w:val="single" w:sz="4" w:space="0" w:color="auto"/>
              <w:right w:val="single" w:sz="4" w:space="0" w:color="auto"/>
            </w:tcBorders>
          </w:tcPr>
          <w:p w14:paraId="0EC56507" w14:textId="77777777" w:rsidR="00201EFB" w:rsidRPr="00FA422B" w:rsidRDefault="00201EFB" w:rsidP="00AC1D76">
            <w:pPr>
              <w:keepNext/>
              <w:keepLines/>
              <w:jc w:val="both"/>
              <w:rPr>
                <w:rFonts w:cs="Tahoma"/>
                <w:b/>
                <w:sz w:val="20"/>
                <w:szCs w:val="20"/>
              </w:rPr>
            </w:pPr>
          </w:p>
        </w:tc>
      </w:tr>
    </w:tbl>
    <w:p w14:paraId="2BCB7F74" w14:textId="77777777" w:rsidR="00201EFB" w:rsidRPr="00FA422B" w:rsidRDefault="00201EFB" w:rsidP="00AC1D76">
      <w:pPr>
        <w:keepNext/>
        <w:keepLines/>
        <w:jc w:val="both"/>
        <w:rPr>
          <w:rFonts w:cs="Tahoma"/>
          <w:b/>
          <w:sz w:val="20"/>
          <w:szCs w:val="20"/>
        </w:rPr>
      </w:pPr>
    </w:p>
    <w:p w14:paraId="38E5408F" w14:textId="77777777" w:rsidR="00201EFB" w:rsidRPr="00FA422B" w:rsidRDefault="00201EFB" w:rsidP="00AC1D76">
      <w:pPr>
        <w:keepNext/>
        <w:keepLines/>
        <w:jc w:val="both"/>
        <w:rPr>
          <w:rFonts w:cs="Tahoma"/>
          <w:sz w:val="20"/>
          <w:szCs w:val="20"/>
        </w:rPr>
      </w:pPr>
      <w:r w:rsidRPr="00FA422B">
        <w:rPr>
          <w:rFonts w:cs="Tahoma"/>
          <w:b/>
          <w:sz w:val="20"/>
          <w:szCs w:val="20"/>
        </w:rPr>
        <w:t>IZJAVLJAMO</w:t>
      </w:r>
      <w:r w:rsidRPr="00FA422B">
        <w:rPr>
          <w:rFonts w:cs="Tahoma"/>
          <w:sz w:val="20"/>
          <w:szCs w:val="20"/>
        </w:rPr>
        <w:t xml:space="preserve">, da so pri lastništvu zgoraj navedenega ponudnika udeležene naslednje </w:t>
      </w:r>
      <w:r w:rsidRPr="00FA422B">
        <w:rPr>
          <w:rFonts w:cs="Tahoma"/>
          <w:sz w:val="20"/>
          <w:szCs w:val="20"/>
          <w:u w:val="single"/>
        </w:rPr>
        <w:t>fizične osebe</w:t>
      </w:r>
      <w:r w:rsidRPr="00FA422B">
        <w:rPr>
          <w:rFonts w:cs="Tahoma"/>
          <w:sz w:val="20"/>
          <w:szCs w:val="20"/>
        </w:rPr>
        <w:t>, vključno z udeležbo tihih družbenikov:</w:t>
      </w:r>
    </w:p>
    <w:p w14:paraId="4DEA895C" w14:textId="77777777" w:rsidR="00201EFB" w:rsidRPr="00FA422B" w:rsidRDefault="00201EFB" w:rsidP="00AC1D76">
      <w:pPr>
        <w:keepNext/>
        <w:keepLines/>
        <w:jc w:val="both"/>
        <w:rPr>
          <w:rFonts w:cs="Tahom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402"/>
        <w:gridCol w:w="3685"/>
        <w:gridCol w:w="1810"/>
      </w:tblGrid>
      <w:tr w:rsidR="00201EFB" w:rsidRPr="00FA422B" w14:paraId="40E65FEB" w14:textId="77777777" w:rsidTr="00474AC6">
        <w:tc>
          <w:tcPr>
            <w:tcW w:w="534" w:type="dxa"/>
            <w:tcBorders>
              <w:top w:val="single" w:sz="4" w:space="0" w:color="auto"/>
              <w:left w:val="single" w:sz="4" w:space="0" w:color="auto"/>
              <w:bottom w:val="single" w:sz="4" w:space="0" w:color="auto"/>
              <w:right w:val="single" w:sz="4" w:space="0" w:color="auto"/>
            </w:tcBorders>
            <w:hideMark/>
          </w:tcPr>
          <w:p w14:paraId="39A47F57" w14:textId="77777777" w:rsidR="00201EFB" w:rsidRPr="00FA422B" w:rsidRDefault="00201EFB" w:rsidP="00AC1D76">
            <w:pPr>
              <w:keepNext/>
              <w:keepLines/>
              <w:jc w:val="both"/>
              <w:rPr>
                <w:rFonts w:cs="Tahoma"/>
                <w:b/>
                <w:sz w:val="20"/>
                <w:szCs w:val="20"/>
              </w:rPr>
            </w:pPr>
            <w:r w:rsidRPr="00FA422B">
              <w:rPr>
                <w:rFonts w:cs="Tahoma"/>
                <w:b/>
                <w:sz w:val="20"/>
                <w:szCs w:val="20"/>
              </w:rPr>
              <w:t>Št.</w:t>
            </w:r>
          </w:p>
        </w:tc>
        <w:tc>
          <w:tcPr>
            <w:tcW w:w="3402" w:type="dxa"/>
            <w:tcBorders>
              <w:top w:val="single" w:sz="4" w:space="0" w:color="auto"/>
              <w:left w:val="single" w:sz="4" w:space="0" w:color="auto"/>
              <w:bottom w:val="single" w:sz="4" w:space="0" w:color="auto"/>
              <w:right w:val="single" w:sz="4" w:space="0" w:color="auto"/>
            </w:tcBorders>
            <w:hideMark/>
          </w:tcPr>
          <w:p w14:paraId="76B5FC2D" w14:textId="77777777" w:rsidR="00201EFB" w:rsidRPr="00FA422B" w:rsidRDefault="00201EFB" w:rsidP="00AC1D76">
            <w:pPr>
              <w:keepNext/>
              <w:keepLines/>
              <w:jc w:val="both"/>
              <w:rPr>
                <w:rFonts w:cs="Tahoma"/>
                <w:b/>
                <w:sz w:val="20"/>
                <w:szCs w:val="20"/>
              </w:rPr>
            </w:pPr>
            <w:r w:rsidRPr="00FA422B">
              <w:rPr>
                <w:rFonts w:cs="Tahoma"/>
                <w:b/>
                <w:sz w:val="20"/>
                <w:szCs w:val="20"/>
              </w:rPr>
              <w:t>Ime in priimek</w:t>
            </w:r>
          </w:p>
        </w:tc>
        <w:tc>
          <w:tcPr>
            <w:tcW w:w="3685" w:type="dxa"/>
            <w:tcBorders>
              <w:top w:val="single" w:sz="4" w:space="0" w:color="auto"/>
              <w:left w:val="single" w:sz="4" w:space="0" w:color="auto"/>
              <w:bottom w:val="single" w:sz="4" w:space="0" w:color="auto"/>
              <w:right w:val="single" w:sz="4" w:space="0" w:color="auto"/>
            </w:tcBorders>
            <w:hideMark/>
          </w:tcPr>
          <w:p w14:paraId="3E9846CE" w14:textId="77777777" w:rsidR="00201EFB" w:rsidRPr="00FA422B" w:rsidRDefault="00201EFB" w:rsidP="00AC1D76">
            <w:pPr>
              <w:keepNext/>
              <w:keepLines/>
              <w:jc w:val="both"/>
              <w:rPr>
                <w:rFonts w:cs="Tahoma"/>
                <w:b/>
                <w:sz w:val="20"/>
                <w:szCs w:val="20"/>
              </w:rPr>
            </w:pPr>
            <w:r w:rsidRPr="00FA422B">
              <w:rPr>
                <w:rFonts w:cs="Tahoma"/>
                <w:b/>
                <w:sz w:val="20"/>
                <w:szCs w:val="20"/>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14:paraId="72E11B6F" w14:textId="77777777" w:rsidR="00201EFB" w:rsidRPr="00FA422B" w:rsidRDefault="00201EFB" w:rsidP="00AC1D76">
            <w:pPr>
              <w:keepNext/>
              <w:keepLines/>
              <w:jc w:val="both"/>
              <w:rPr>
                <w:rFonts w:cs="Tahoma"/>
                <w:b/>
                <w:sz w:val="20"/>
                <w:szCs w:val="20"/>
              </w:rPr>
            </w:pPr>
            <w:r w:rsidRPr="00FA422B">
              <w:rPr>
                <w:rFonts w:cs="Tahoma"/>
                <w:b/>
                <w:sz w:val="20"/>
                <w:szCs w:val="20"/>
              </w:rPr>
              <w:t>Delež lastništva v %</w:t>
            </w:r>
          </w:p>
        </w:tc>
      </w:tr>
      <w:tr w:rsidR="00201EFB" w:rsidRPr="00FA422B" w14:paraId="28F4C7FA" w14:textId="77777777" w:rsidTr="00474AC6">
        <w:tc>
          <w:tcPr>
            <w:tcW w:w="534" w:type="dxa"/>
            <w:tcBorders>
              <w:top w:val="single" w:sz="4" w:space="0" w:color="auto"/>
              <w:left w:val="single" w:sz="4" w:space="0" w:color="auto"/>
              <w:bottom w:val="single" w:sz="4" w:space="0" w:color="auto"/>
              <w:right w:val="single" w:sz="4" w:space="0" w:color="auto"/>
            </w:tcBorders>
            <w:hideMark/>
          </w:tcPr>
          <w:p w14:paraId="60FA981B" w14:textId="77777777" w:rsidR="00201EFB" w:rsidRPr="00FA422B" w:rsidRDefault="00201EFB" w:rsidP="00AC1D76">
            <w:pPr>
              <w:keepNext/>
              <w:keepLines/>
              <w:jc w:val="both"/>
              <w:rPr>
                <w:rFonts w:cs="Tahoma"/>
                <w:b/>
                <w:sz w:val="20"/>
                <w:szCs w:val="20"/>
              </w:rPr>
            </w:pPr>
            <w:r w:rsidRPr="00FA422B">
              <w:rPr>
                <w:rFonts w:cs="Tahoma"/>
                <w:b/>
                <w:sz w:val="20"/>
                <w:szCs w:val="20"/>
              </w:rPr>
              <w:t>1.</w:t>
            </w:r>
          </w:p>
        </w:tc>
        <w:tc>
          <w:tcPr>
            <w:tcW w:w="3402" w:type="dxa"/>
            <w:tcBorders>
              <w:top w:val="single" w:sz="4" w:space="0" w:color="auto"/>
              <w:left w:val="single" w:sz="4" w:space="0" w:color="auto"/>
              <w:bottom w:val="single" w:sz="4" w:space="0" w:color="auto"/>
              <w:right w:val="single" w:sz="4" w:space="0" w:color="auto"/>
            </w:tcBorders>
          </w:tcPr>
          <w:p w14:paraId="08AA2691" w14:textId="77777777" w:rsidR="00201EFB" w:rsidRPr="00FA422B" w:rsidRDefault="00201EFB" w:rsidP="00AC1D76">
            <w:pPr>
              <w:keepNext/>
              <w:keepLines/>
              <w:jc w:val="both"/>
              <w:rPr>
                <w:rFonts w:cs="Tahoma"/>
                <w:b/>
                <w:sz w:val="20"/>
                <w:szCs w:val="20"/>
              </w:rPr>
            </w:pPr>
          </w:p>
        </w:tc>
        <w:tc>
          <w:tcPr>
            <w:tcW w:w="3685" w:type="dxa"/>
            <w:tcBorders>
              <w:top w:val="single" w:sz="4" w:space="0" w:color="auto"/>
              <w:left w:val="single" w:sz="4" w:space="0" w:color="auto"/>
              <w:bottom w:val="single" w:sz="4" w:space="0" w:color="auto"/>
              <w:right w:val="single" w:sz="4" w:space="0" w:color="auto"/>
            </w:tcBorders>
          </w:tcPr>
          <w:p w14:paraId="02964B97" w14:textId="77777777" w:rsidR="00201EFB" w:rsidRPr="00FA422B" w:rsidRDefault="00201EFB" w:rsidP="00AC1D76">
            <w:pPr>
              <w:keepNext/>
              <w:keepLines/>
              <w:jc w:val="both"/>
              <w:rPr>
                <w:rFonts w:cs="Tahoma"/>
                <w:b/>
                <w:sz w:val="20"/>
                <w:szCs w:val="20"/>
              </w:rPr>
            </w:pPr>
          </w:p>
        </w:tc>
        <w:tc>
          <w:tcPr>
            <w:tcW w:w="1810" w:type="dxa"/>
            <w:tcBorders>
              <w:top w:val="single" w:sz="4" w:space="0" w:color="auto"/>
              <w:left w:val="single" w:sz="4" w:space="0" w:color="auto"/>
              <w:bottom w:val="single" w:sz="4" w:space="0" w:color="auto"/>
              <w:right w:val="single" w:sz="4" w:space="0" w:color="auto"/>
            </w:tcBorders>
          </w:tcPr>
          <w:p w14:paraId="5ADE9B33" w14:textId="77777777" w:rsidR="00201EFB" w:rsidRPr="00FA422B" w:rsidRDefault="00201EFB" w:rsidP="00AC1D76">
            <w:pPr>
              <w:keepNext/>
              <w:keepLines/>
              <w:jc w:val="both"/>
              <w:rPr>
                <w:rFonts w:cs="Tahoma"/>
                <w:b/>
                <w:sz w:val="20"/>
                <w:szCs w:val="20"/>
              </w:rPr>
            </w:pPr>
          </w:p>
        </w:tc>
      </w:tr>
      <w:tr w:rsidR="00201EFB" w:rsidRPr="00FA422B" w14:paraId="18D2920C" w14:textId="77777777" w:rsidTr="00474AC6">
        <w:tc>
          <w:tcPr>
            <w:tcW w:w="534" w:type="dxa"/>
            <w:tcBorders>
              <w:top w:val="single" w:sz="4" w:space="0" w:color="auto"/>
              <w:left w:val="single" w:sz="4" w:space="0" w:color="auto"/>
              <w:bottom w:val="single" w:sz="4" w:space="0" w:color="auto"/>
              <w:right w:val="single" w:sz="4" w:space="0" w:color="auto"/>
            </w:tcBorders>
            <w:hideMark/>
          </w:tcPr>
          <w:p w14:paraId="51A88122" w14:textId="77777777" w:rsidR="00201EFB" w:rsidRPr="00FA422B" w:rsidRDefault="00201EFB" w:rsidP="00AC1D76">
            <w:pPr>
              <w:keepNext/>
              <w:keepLines/>
              <w:jc w:val="both"/>
              <w:rPr>
                <w:rFonts w:cs="Tahoma"/>
                <w:b/>
                <w:sz w:val="20"/>
                <w:szCs w:val="20"/>
              </w:rPr>
            </w:pPr>
            <w:r w:rsidRPr="00FA422B">
              <w:rPr>
                <w:rFonts w:cs="Tahoma"/>
                <w:b/>
                <w:sz w:val="20"/>
                <w:szCs w:val="20"/>
              </w:rPr>
              <w:t>2.</w:t>
            </w:r>
          </w:p>
        </w:tc>
        <w:tc>
          <w:tcPr>
            <w:tcW w:w="3402" w:type="dxa"/>
            <w:tcBorders>
              <w:top w:val="single" w:sz="4" w:space="0" w:color="auto"/>
              <w:left w:val="single" w:sz="4" w:space="0" w:color="auto"/>
              <w:bottom w:val="single" w:sz="4" w:space="0" w:color="auto"/>
              <w:right w:val="single" w:sz="4" w:space="0" w:color="auto"/>
            </w:tcBorders>
          </w:tcPr>
          <w:p w14:paraId="486EE1D9" w14:textId="77777777" w:rsidR="00201EFB" w:rsidRPr="00FA422B" w:rsidRDefault="00201EFB" w:rsidP="00AC1D76">
            <w:pPr>
              <w:keepNext/>
              <w:keepLines/>
              <w:jc w:val="both"/>
              <w:rPr>
                <w:rFonts w:cs="Tahoma"/>
                <w:b/>
                <w:sz w:val="20"/>
                <w:szCs w:val="20"/>
              </w:rPr>
            </w:pPr>
          </w:p>
        </w:tc>
        <w:tc>
          <w:tcPr>
            <w:tcW w:w="3685" w:type="dxa"/>
            <w:tcBorders>
              <w:top w:val="single" w:sz="4" w:space="0" w:color="auto"/>
              <w:left w:val="single" w:sz="4" w:space="0" w:color="auto"/>
              <w:bottom w:val="single" w:sz="4" w:space="0" w:color="auto"/>
              <w:right w:val="single" w:sz="4" w:space="0" w:color="auto"/>
            </w:tcBorders>
          </w:tcPr>
          <w:p w14:paraId="60DB1C45" w14:textId="77777777" w:rsidR="00201EFB" w:rsidRPr="00FA422B" w:rsidRDefault="00201EFB" w:rsidP="00AC1D76">
            <w:pPr>
              <w:keepNext/>
              <w:keepLines/>
              <w:jc w:val="both"/>
              <w:rPr>
                <w:rFonts w:cs="Tahoma"/>
                <w:b/>
                <w:sz w:val="20"/>
                <w:szCs w:val="20"/>
              </w:rPr>
            </w:pPr>
          </w:p>
        </w:tc>
        <w:tc>
          <w:tcPr>
            <w:tcW w:w="1810" w:type="dxa"/>
            <w:tcBorders>
              <w:top w:val="single" w:sz="4" w:space="0" w:color="auto"/>
              <w:left w:val="single" w:sz="4" w:space="0" w:color="auto"/>
              <w:bottom w:val="single" w:sz="4" w:space="0" w:color="auto"/>
              <w:right w:val="single" w:sz="4" w:space="0" w:color="auto"/>
            </w:tcBorders>
          </w:tcPr>
          <w:p w14:paraId="50D8661F" w14:textId="77777777" w:rsidR="00201EFB" w:rsidRPr="00FA422B" w:rsidRDefault="00201EFB" w:rsidP="00AC1D76">
            <w:pPr>
              <w:keepNext/>
              <w:keepLines/>
              <w:jc w:val="both"/>
              <w:rPr>
                <w:rFonts w:cs="Tahoma"/>
                <w:b/>
                <w:sz w:val="20"/>
                <w:szCs w:val="20"/>
              </w:rPr>
            </w:pPr>
          </w:p>
        </w:tc>
      </w:tr>
      <w:tr w:rsidR="00201EFB" w:rsidRPr="00FA422B" w14:paraId="23F6ADA5" w14:textId="77777777" w:rsidTr="00474AC6">
        <w:tc>
          <w:tcPr>
            <w:tcW w:w="534" w:type="dxa"/>
            <w:tcBorders>
              <w:top w:val="single" w:sz="4" w:space="0" w:color="auto"/>
              <w:left w:val="single" w:sz="4" w:space="0" w:color="auto"/>
              <w:bottom w:val="single" w:sz="4" w:space="0" w:color="auto"/>
              <w:right w:val="single" w:sz="4" w:space="0" w:color="auto"/>
            </w:tcBorders>
            <w:hideMark/>
          </w:tcPr>
          <w:p w14:paraId="6139A794" w14:textId="77777777" w:rsidR="00201EFB" w:rsidRPr="00FA422B" w:rsidRDefault="00201EFB" w:rsidP="00AC1D76">
            <w:pPr>
              <w:keepNext/>
              <w:keepLines/>
              <w:jc w:val="both"/>
              <w:rPr>
                <w:rFonts w:cs="Tahoma"/>
                <w:b/>
                <w:sz w:val="20"/>
                <w:szCs w:val="20"/>
              </w:rPr>
            </w:pPr>
            <w:r w:rsidRPr="00FA422B">
              <w:rPr>
                <w:rFonts w:cs="Tahoma"/>
                <w:b/>
                <w:sz w:val="20"/>
                <w:szCs w:val="20"/>
              </w:rPr>
              <w:t>3.</w:t>
            </w:r>
          </w:p>
        </w:tc>
        <w:tc>
          <w:tcPr>
            <w:tcW w:w="3402" w:type="dxa"/>
            <w:tcBorders>
              <w:top w:val="single" w:sz="4" w:space="0" w:color="auto"/>
              <w:left w:val="single" w:sz="4" w:space="0" w:color="auto"/>
              <w:bottom w:val="single" w:sz="4" w:space="0" w:color="auto"/>
              <w:right w:val="single" w:sz="4" w:space="0" w:color="auto"/>
            </w:tcBorders>
          </w:tcPr>
          <w:p w14:paraId="7BDED511" w14:textId="77777777" w:rsidR="00201EFB" w:rsidRPr="00FA422B" w:rsidRDefault="00201EFB" w:rsidP="00AC1D76">
            <w:pPr>
              <w:keepNext/>
              <w:keepLines/>
              <w:jc w:val="both"/>
              <w:rPr>
                <w:rFonts w:cs="Tahoma"/>
                <w:b/>
                <w:sz w:val="20"/>
                <w:szCs w:val="20"/>
              </w:rPr>
            </w:pPr>
          </w:p>
        </w:tc>
        <w:tc>
          <w:tcPr>
            <w:tcW w:w="3685" w:type="dxa"/>
            <w:tcBorders>
              <w:top w:val="single" w:sz="4" w:space="0" w:color="auto"/>
              <w:left w:val="single" w:sz="4" w:space="0" w:color="auto"/>
              <w:bottom w:val="single" w:sz="4" w:space="0" w:color="auto"/>
              <w:right w:val="single" w:sz="4" w:space="0" w:color="auto"/>
            </w:tcBorders>
          </w:tcPr>
          <w:p w14:paraId="2EA0FA7E" w14:textId="77777777" w:rsidR="00201EFB" w:rsidRPr="00FA422B" w:rsidRDefault="00201EFB" w:rsidP="00AC1D76">
            <w:pPr>
              <w:keepNext/>
              <w:keepLines/>
              <w:jc w:val="both"/>
              <w:rPr>
                <w:rFonts w:cs="Tahoma"/>
                <w:b/>
                <w:sz w:val="20"/>
                <w:szCs w:val="20"/>
              </w:rPr>
            </w:pPr>
          </w:p>
        </w:tc>
        <w:tc>
          <w:tcPr>
            <w:tcW w:w="1810" w:type="dxa"/>
            <w:tcBorders>
              <w:top w:val="single" w:sz="4" w:space="0" w:color="auto"/>
              <w:left w:val="single" w:sz="4" w:space="0" w:color="auto"/>
              <w:bottom w:val="single" w:sz="4" w:space="0" w:color="auto"/>
              <w:right w:val="single" w:sz="4" w:space="0" w:color="auto"/>
            </w:tcBorders>
          </w:tcPr>
          <w:p w14:paraId="70B67D6D" w14:textId="77777777" w:rsidR="00201EFB" w:rsidRPr="00FA422B" w:rsidRDefault="00201EFB" w:rsidP="00AC1D76">
            <w:pPr>
              <w:keepNext/>
              <w:keepLines/>
              <w:jc w:val="both"/>
              <w:rPr>
                <w:rFonts w:cs="Tahoma"/>
                <w:b/>
                <w:sz w:val="20"/>
                <w:szCs w:val="20"/>
              </w:rPr>
            </w:pPr>
          </w:p>
        </w:tc>
      </w:tr>
      <w:tr w:rsidR="00201EFB" w:rsidRPr="00FA422B" w14:paraId="6309D9D2" w14:textId="77777777" w:rsidTr="00474AC6">
        <w:tc>
          <w:tcPr>
            <w:tcW w:w="534" w:type="dxa"/>
            <w:tcBorders>
              <w:top w:val="single" w:sz="4" w:space="0" w:color="auto"/>
              <w:left w:val="single" w:sz="4" w:space="0" w:color="auto"/>
              <w:bottom w:val="single" w:sz="4" w:space="0" w:color="auto"/>
              <w:right w:val="single" w:sz="4" w:space="0" w:color="auto"/>
            </w:tcBorders>
            <w:hideMark/>
          </w:tcPr>
          <w:p w14:paraId="49704DE9" w14:textId="77777777" w:rsidR="00201EFB" w:rsidRPr="00FA422B" w:rsidRDefault="00201EFB" w:rsidP="00AC1D76">
            <w:pPr>
              <w:keepNext/>
              <w:keepLines/>
              <w:jc w:val="both"/>
              <w:rPr>
                <w:rFonts w:cs="Tahoma"/>
                <w:b/>
                <w:sz w:val="20"/>
                <w:szCs w:val="20"/>
              </w:rPr>
            </w:pPr>
            <w:r w:rsidRPr="00FA422B">
              <w:rPr>
                <w:rFonts w:cs="Tahoma"/>
                <w:b/>
                <w:sz w:val="20"/>
                <w:szCs w:val="20"/>
              </w:rPr>
              <w:t>4.</w:t>
            </w:r>
          </w:p>
        </w:tc>
        <w:tc>
          <w:tcPr>
            <w:tcW w:w="3402" w:type="dxa"/>
            <w:tcBorders>
              <w:top w:val="single" w:sz="4" w:space="0" w:color="auto"/>
              <w:left w:val="single" w:sz="4" w:space="0" w:color="auto"/>
              <w:bottom w:val="single" w:sz="4" w:space="0" w:color="auto"/>
              <w:right w:val="single" w:sz="4" w:space="0" w:color="auto"/>
            </w:tcBorders>
          </w:tcPr>
          <w:p w14:paraId="7469BB9C" w14:textId="77777777" w:rsidR="00201EFB" w:rsidRPr="00FA422B" w:rsidRDefault="00201EFB" w:rsidP="00AC1D76">
            <w:pPr>
              <w:keepNext/>
              <w:keepLines/>
              <w:jc w:val="both"/>
              <w:rPr>
                <w:rFonts w:cs="Tahoma"/>
                <w:b/>
                <w:sz w:val="20"/>
                <w:szCs w:val="20"/>
              </w:rPr>
            </w:pPr>
          </w:p>
        </w:tc>
        <w:tc>
          <w:tcPr>
            <w:tcW w:w="3685" w:type="dxa"/>
            <w:tcBorders>
              <w:top w:val="single" w:sz="4" w:space="0" w:color="auto"/>
              <w:left w:val="single" w:sz="4" w:space="0" w:color="auto"/>
              <w:bottom w:val="single" w:sz="4" w:space="0" w:color="auto"/>
              <w:right w:val="single" w:sz="4" w:space="0" w:color="auto"/>
            </w:tcBorders>
          </w:tcPr>
          <w:p w14:paraId="174F32F4" w14:textId="77777777" w:rsidR="00201EFB" w:rsidRPr="00FA422B" w:rsidRDefault="00201EFB" w:rsidP="00AC1D76">
            <w:pPr>
              <w:keepNext/>
              <w:keepLines/>
              <w:jc w:val="both"/>
              <w:rPr>
                <w:rFonts w:cs="Tahoma"/>
                <w:b/>
                <w:sz w:val="20"/>
                <w:szCs w:val="20"/>
              </w:rPr>
            </w:pPr>
          </w:p>
        </w:tc>
        <w:tc>
          <w:tcPr>
            <w:tcW w:w="1810" w:type="dxa"/>
            <w:tcBorders>
              <w:top w:val="single" w:sz="4" w:space="0" w:color="auto"/>
              <w:left w:val="single" w:sz="4" w:space="0" w:color="auto"/>
              <w:bottom w:val="single" w:sz="4" w:space="0" w:color="auto"/>
              <w:right w:val="single" w:sz="4" w:space="0" w:color="auto"/>
            </w:tcBorders>
          </w:tcPr>
          <w:p w14:paraId="5462880A" w14:textId="77777777" w:rsidR="00201EFB" w:rsidRPr="00FA422B" w:rsidRDefault="00201EFB" w:rsidP="00AC1D76">
            <w:pPr>
              <w:keepNext/>
              <w:keepLines/>
              <w:jc w:val="both"/>
              <w:rPr>
                <w:rFonts w:cs="Tahoma"/>
                <w:b/>
                <w:sz w:val="20"/>
                <w:szCs w:val="20"/>
              </w:rPr>
            </w:pPr>
          </w:p>
        </w:tc>
      </w:tr>
      <w:tr w:rsidR="00201EFB" w:rsidRPr="00FA422B" w14:paraId="5A89F59E" w14:textId="77777777" w:rsidTr="00474AC6">
        <w:tc>
          <w:tcPr>
            <w:tcW w:w="534" w:type="dxa"/>
            <w:tcBorders>
              <w:top w:val="single" w:sz="4" w:space="0" w:color="auto"/>
              <w:left w:val="single" w:sz="4" w:space="0" w:color="auto"/>
              <w:bottom w:val="single" w:sz="4" w:space="0" w:color="auto"/>
              <w:right w:val="single" w:sz="4" w:space="0" w:color="auto"/>
            </w:tcBorders>
            <w:hideMark/>
          </w:tcPr>
          <w:p w14:paraId="0BF6469A" w14:textId="77777777" w:rsidR="00201EFB" w:rsidRPr="00FA422B" w:rsidRDefault="00201EFB" w:rsidP="00AC1D76">
            <w:pPr>
              <w:keepNext/>
              <w:keepLines/>
              <w:jc w:val="both"/>
              <w:rPr>
                <w:rFonts w:cs="Tahoma"/>
                <w:b/>
                <w:sz w:val="20"/>
                <w:szCs w:val="20"/>
              </w:rPr>
            </w:pPr>
            <w:r w:rsidRPr="00FA422B">
              <w:rPr>
                <w:rFonts w:cs="Tahoma"/>
                <w:b/>
                <w:sz w:val="20"/>
                <w:szCs w:val="20"/>
              </w:rPr>
              <w:t>5.</w:t>
            </w:r>
          </w:p>
        </w:tc>
        <w:tc>
          <w:tcPr>
            <w:tcW w:w="3402" w:type="dxa"/>
            <w:tcBorders>
              <w:top w:val="single" w:sz="4" w:space="0" w:color="auto"/>
              <w:left w:val="single" w:sz="4" w:space="0" w:color="auto"/>
              <w:bottom w:val="single" w:sz="4" w:space="0" w:color="auto"/>
              <w:right w:val="single" w:sz="4" w:space="0" w:color="auto"/>
            </w:tcBorders>
          </w:tcPr>
          <w:p w14:paraId="01FF3859" w14:textId="77777777" w:rsidR="00201EFB" w:rsidRPr="00FA422B" w:rsidRDefault="00201EFB" w:rsidP="00AC1D76">
            <w:pPr>
              <w:keepNext/>
              <w:keepLines/>
              <w:jc w:val="both"/>
              <w:rPr>
                <w:rFonts w:cs="Tahoma"/>
                <w:b/>
                <w:sz w:val="20"/>
                <w:szCs w:val="20"/>
              </w:rPr>
            </w:pPr>
          </w:p>
        </w:tc>
        <w:tc>
          <w:tcPr>
            <w:tcW w:w="3685" w:type="dxa"/>
            <w:tcBorders>
              <w:top w:val="single" w:sz="4" w:space="0" w:color="auto"/>
              <w:left w:val="single" w:sz="4" w:space="0" w:color="auto"/>
              <w:bottom w:val="single" w:sz="4" w:space="0" w:color="auto"/>
              <w:right w:val="single" w:sz="4" w:space="0" w:color="auto"/>
            </w:tcBorders>
          </w:tcPr>
          <w:p w14:paraId="37215CDD" w14:textId="77777777" w:rsidR="00201EFB" w:rsidRPr="00FA422B" w:rsidRDefault="00201EFB" w:rsidP="00AC1D76">
            <w:pPr>
              <w:keepNext/>
              <w:keepLines/>
              <w:jc w:val="both"/>
              <w:rPr>
                <w:rFonts w:cs="Tahoma"/>
                <w:b/>
                <w:sz w:val="20"/>
                <w:szCs w:val="20"/>
              </w:rPr>
            </w:pPr>
          </w:p>
        </w:tc>
        <w:tc>
          <w:tcPr>
            <w:tcW w:w="1810" w:type="dxa"/>
            <w:tcBorders>
              <w:top w:val="single" w:sz="4" w:space="0" w:color="auto"/>
              <w:left w:val="single" w:sz="4" w:space="0" w:color="auto"/>
              <w:bottom w:val="single" w:sz="4" w:space="0" w:color="auto"/>
              <w:right w:val="single" w:sz="4" w:space="0" w:color="auto"/>
            </w:tcBorders>
          </w:tcPr>
          <w:p w14:paraId="15F45C69" w14:textId="77777777" w:rsidR="00201EFB" w:rsidRPr="00FA422B" w:rsidRDefault="00201EFB" w:rsidP="00AC1D76">
            <w:pPr>
              <w:keepNext/>
              <w:keepLines/>
              <w:jc w:val="both"/>
              <w:rPr>
                <w:rFonts w:cs="Tahoma"/>
                <w:b/>
                <w:sz w:val="20"/>
                <w:szCs w:val="20"/>
              </w:rPr>
            </w:pPr>
          </w:p>
        </w:tc>
      </w:tr>
      <w:tr w:rsidR="00201EFB" w:rsidRPr="00FA422B" w14:paraId="33F3BBBD" w14:textId="77777777" w:rsidTr="00474AC6">
        <w:tc>
          <w:tcPr>
            <w:tcW w:w="534" w:type="dxa"/>
            <w:tcBorders>
              <w:top w:val="single" w:sz="4" w:space="0" w:color="auto"/>
              <w:left w:val="single" w:sz="4" w:space="0" w:color="auto"/>
              <w:bottom w:val="single" w:sz="4" w:space="0" w:color="auto"/>
              <w:right w:val="single" w:sz="4" w:space="0" w:color="auto"/>
            </w:tcBorders>
            <w:hideMark/>
          </w:tcPr>
          <w:p w14:paraId="79A0A78E" w14:textId="77777777" w:rsidR="00201EFB" w:rsidRPr="00FA422B" w:rsidRDefault="00201EFB" w:rsidP="00AC1D76">
            <w:pPr>
              <w:keepNext/>
              <w:keepLines/>
              <w:jc w:val="both"/>
              <w:rPr>
                <w:rFonts w:cs="Tahoma"/>
                <w:b/>
                <w:sz w:val="20"/>
                <w:szCs w:val="20"/>
              </w:rPr>
            </w:pPr>
            <w:r w:rsidRPr="00FA422B">
              <w:rPr>
                <w:rFonts w:cs="Tahoma"/>
                <w:b/>
                <w:sz w:val="20"/>
                <w:szCs w:val="20"/>
              </w:rPr>
              <w:t>…</w:t>
            </w:r>
          </w:p>
        </w:tc>
        <w:tc>
          <w:tcPr>
            <w:tcW w:w="3402" w:type="dxa"/>
            <w:tcBorders>
              <w:top w:val="single" w:sz="4" w:space="0" w:color="auto"/>
              <w:left w:val="single" w:sz="4" w:space="0" w:color="auto"/>
              <w:bottom w:val="single" w:sz="4" w:space="0" w:color="auto"/>
              <w:right w:val="single" w:sz="4" w:space="0" w:color="auto"/>
            </w:tcBorders>
          </w:tcPr>
          <w:p w14:paraId="2348E7C7" w14:textId="77777777" w:rsidR="00201EFB" w:rsidRPr="00FA422B" w:rsidRDefault="00201EFB" w:rsidP="00AC1D76">
            <w:pPr>
              <w:keepNext/>
              <w:keepLines/>
              <w:jc w:val="both"/>
              <w:rPr>
                <w:rFonts w:cs="Tahoma"/>
                <w:b/>
                <w:sz w:val="20"/>
                <w:szCs w:val="20"/>
              </w:rPr>
            </w:pPr>
          </w:p>
        </w:tc>
        <w:tc>
          <w:tcPr>
            <w:tcW w:w="3685" w:type="dxa"/>
            <w:tcBorders>
              <w:top w:val="single" w:sz="4" w:space="0" w:color="auto"/>
              <w:left w:val="single" w:sz="4" w:space="0" w:color="auto"/>
              <w:bottom w:val="single" w:sz="4" w:space="0" w:color="auto"/>
              <w:right w:val="single" w:sz="4" w:space="0" w:color="auto"/>
            </w:tcBorders>
          </w:tcPr>
          <w:p w14:paraId="3EF07411" w14:textId="77777777" w:rsidR="00201EFB" w:rsidRPr="00FA422B" w:rsidRDefault="00201EFB" w:rsidP="00AC1D76">
            <w:pPr>
              <w:keepNext/>
              <w:keepLines/>
              <w:jc w:val="both"/>
              <w:rPr>
                <w:rFonts w:cs="Tahoma"/>
                <w:b/>
                <w:sz w:val="20"/>
                <w:szCs w:val="20"/>
              </w:rPr>
            </w:pPr>
          </w:p>
        </w:tc>
        <w:tc>
          <w:tcPr>
            <w:tcW w:w="1810" w:type="dxa"/>
            <w:tcBorders>
              <w:top w:val="single" w:sz="4" w:space="0" w:color="auto"/>
              <w:left w:val="single" w:sz="4" w:space="0" w:color="auto"/>
              <w:bottom w:val="single" w:sz="4" w:space="0" w:color="auto"/>
              <w:right w:val="single" w:sz="4" w:space="0" w:color="auto"/>
            </w:tcBorders>
          </w:tcPr>
          <w:p w14:paraId="29A1818D" w14:textId="77777777" w:rsidR="00201EFB" w:rsidRPr="00FA422B" w:rsidRDefault="00201EFB" w:rsidP="00AC1D76">
            <w:pPr>
              <w:keepNext/>
              <w:keepLines/>
              <w:jc w:val="both"/>
              <w:rPr>
                <w:rFonts w:cs="Tahoma"/>
                <w:b/>
                <w:sz w:val="20"/>
                <w:szCs w:val="20"/>
              </w:rPr>
            </w:pPr>
          </w:p>
        </w:tc>
      </w:tr>
    </w:tbl>
    <w:p w14:paraId="2876205F" w14:textId="77777777" w:rsidR="00201EFB" w:rsidRPr="00FA422B" w:rsidRDefault="00201EFB" w:rsidP="00AC1D76">
      <w:pPr>
        <w:keepNext/>
        <w:keepLines/>
        <w:jc w:val="both"/>
        <w:rPr>
          <w:rFonts w:cs="Tahoma"/>
          <w:b/>
          <w:sz w:val="20"/>
          <w:szCs w:val="20"/>
        </w:rPr>
      </w:pPr>
    </w:p>
    <w:p w14:paraId="56C4A6C4" w14:textId="77777777" w:rsidR="00201EFB" w:rsidRPr="00FA422B" w:rsidRDefault="00201EFB" w:rsidP="00AC1D76">
      <w:pPr>
        <w:keepNext/>
        <w:keepLines/>
        <w:jc w:val="both"/>
        <w:rPr>
          <w:rFonts w:cs="Tahoma"/>
          <w:b/>
          <w:sz w:val="20"/>
          <w:szCs w:val="20"/>
        </w:rPr>
      </w:pPr>
    </w:p>
    <w:p w14:paraId="513E8744" w14:textId="77777777" w:rsidR="0077054B" w:rsidRPr="00FA422B" w:rsidRDefault="0077054B" w:rsidP="00AC1D76">
      <w:pPr>
        <w:keepNext/>
        <w:keepLines/>
        <w:jc w:val="both"/>
        <w:rPr>
          <w:rFonts w:cs="Tahoma"/>
          <w:b/>
          <w:sz w:val="20"/>
          <w:szCs w:val="20"/>
        </w:rPr>
      </w:pPr>
    </w:p>
    <w:p w14:paraId="66D82247" w14:textId="77777777" w:rsidR="00201EFB" w:rsidRPr="00FA422B" w:rsidRDefault="00201EFB" w:rsidP="00AC1D76">
      <w:pPr>
        <w:keepNext/>
        <w:keepLines/>
        <w:jc w:val="both"/>
        <w:rPr>
          <w:rFonts w:cs="Tahoma"/>
          <w:b/>
          <w:sz w:val="20"/>
          <w:szCs w:val="20"/>
        </w:rPr>
      </w:pPr>
    </w:p>
    <w:p w14:paraId="0CA7F130" w14:textId="77777777" w:rsidR="004E7FD3" w:rsidRPr="00FA422B" w:rsidRDefault="004E7FD3" w:rsidP="00AC1D76">
      <w:pPr>
        <w:keepNext/>
        <w:keepLines/>
        <w:jc w:val="both"/>
        <w:rPr>
          <w:rFonts w:cs="Tahoma"/>
          <w:b/>
          <w:sz w:val="20"/>
          <w:szCs w:val="20"/>
        </w:rPr>
      </w:pPr>
    </w:p>
    <w:p w14:paraId="21DC676D" w14:textId="77777777" w:rsidR="00201EFB" w:rsidRPr="00FA422B" w:rsidRDefault="00201EFB" w:rsidP="00AC1D76">
      <w:pPr>
        <w:keepNext/>
        <w:keepLines/>
        <w:jc w:val="both"/>
        <w:rPr>
          <w:rFonts w:cs="Tahoma"/>
          <w:sz w:val="20"/>
          <w:szCs w:val="20"/>
        </w:rPr>
      </w:pPr>
      <w:r w:rsidRPr="00FA422B">
        <w:rPr>
          <w:rFonts w:cs="Tahoma"/>
          <w:b/>
          <w:sz w:val="20"/>
          <w:szCs w:val="20"/>
        </w:rPr>
        <w:lastRenderedPageBreak/>
        <w:t>IZJAVLJAMO</w:t>
      </w:r>
      <w:r w:rsidRPr="00FA422B">
        <w:rPr>
          <w:rFonts w:cs="Tahoma"/>
          <w:sz w:val="20"/>
          <w:szCs w:val="20"/>
        </w:rPr>
        <w:t xml:space="preserve">, da so skladno z določbami zakona, ki ureja gospodarske družbe, </w:t>
      </w:r>
      <w:r w:rsidRPr="00FA422B">
        <w:rPr>
          <w:rFonts w:cs="Tahoma"/>
          <w:sz w:val="20"/>
          <w:szCs w:val="20"/>
          <w:u w:val="single"/>
        </w:rPr>
        <w:t>povezane družbe</w:t>
      </w:r>
      <w:r w:rsidRPr="00FA422B">
        <w:rPr>
          <w:rFonts w:cs="Tahoma"/>
          <w:sz w:val="20"/>
          <w:szCs w:val="20"/>
        </w:rPr>
        <w:t xml:space="preserve"> z zgoraj navedenim ponudnikom, naslednji gospodarski subjekti:</w:t>
      </w:r>
    </w:p>
    <w:p w14:paraId="1F7881CA" w14:textId="77777777" w:rsidR="00201EFB" w:rsidRPr="00FA422B" w:rsidRDefault="00201EFB" w:rsidP="00AC1D76">
      <w:pPr>
        <w:keepNext/>
        <w:keepLines/>
        <w:jc w:val="both"/>
        <w:rPr>
          <w:rFonts w:cs="Tahom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76"/>
        <w:gridCol w:w="3657"/>
        <w:gridCol w:w="1865"/>
      </w:tblGrid>
      <w:tr w:rsidR="00201EFB" w:rsidRPr="00FA422B" w14:paraId="6E21329F" w14:textId="77777777" w:rsidTr="00474AC6">
        <w:tc>
          <w:tcPr>
            <w:tcW w:w="533" w:type="dxa"/>
            <w:tcBorders>
              <w:top w:val="single" w:sz="4" w:space="0" w:color="auto"/>
              <w:left w:val="single" w:sz="4" w:space="0" w:color="auto"/>
              <w:bottom w:val="single" w:sz="4" w:space="0" w:color="auto"/>
              <w:right w:val="single" w:sz="4" w:space="0" w:color="auto"/>
            </w:tcBorders>
            <w:hideMark/>
          </w:tcPr>
          <w:p w14:paraId="6D17D6E8" w14:textId="77777777" w:rsidR="00201EFB" w:rsidRPr="00FA422B" w:rsidRDefault="00201EFB" w:rsidP="00AC1D76">
            <w:pPr>
              <w:keepNext/>
              <w:keepLines/>
              <w:jc w:val="both"/>
              <w:rPr>
                <w:rFonts w:cs="Tahoma"/>
                <w:b/>
                <w:sz w:val="20"/>
                <w:szCs w:val="20"/>
              </w:rPr>
            </w:pPr>
            <w:r w:rsidRPr="00FA422B">
              <w:rPr>
                <w:rFonts w:cs="Tahoma"/>
                <w:b/>
                <w:sz w:val="20"/>
                <w:szCs w:val="20"/>
              </w:rPr>
              <w:t>Št.</w:t>
            </w:r>
          </w:p>
        </w:tc>
        <w:tc>
          <w:tcPr>
            <w:tcW w:w="3376" w:type="dxa"/>
            <w:tcBorders>
              <w:top w:val="single" w:sz="4" w:space="0" w:color="auto"/>
              <w:left w:val="single" w:sz="4" w:space="0" w:color="auto"/>
              <w:bottom w:val="single" w:sz="4" w:space="0" w:color="auto"/>
              <w:right w:val="single" w:sz="4" w:space="0" w:color="auto"/>
            </w:tcBorders>
            <w:hideMark/>
          </w:tcPr>
          <w:p w14:paraId="469C68C8" w14:textId="77777777" w:rsidR="00201EFB" w:rsidRPr="00FA422B" w:rsidRDefault="00201EFB" w:rsidP="00AC1D76">
            <w:pPr>
              <w:keepNext/>
              <w:keepLines/>
              <w:jc w:val="both"/>
              <w:rPr>
                <w:rFonts w:cs="Tahoma"/>
                <w:b/>
                <w:sz w:val="20"/>
                <w:szCs w:val="20"/>
              </w:rPr>
            </w:pPr>
            <w:r w:rsidRPr="00FA422B">
              <w:rPr>
                <w:rFonts w:cs="Tahoma"/>
                <w:b/>
                <w:sz w:val="20"/>
                <w:szCs w:val="20"/>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14:paraId="796CAD13" w14:textId="77777777" w:rsidR="00201EFB" w:rsidRPr="00FA422B" w:rsidRDefault="00201EFB" w:rsidP="00AC1D76">
            <w:pPr>
              <w:keepNext/>
              <w:keepLines/>
              <w:jc w:val="both"/>
              <w:rPr>
                <w:rFonts w:cs="Tahoma"/>
                <w:b/>
                <w:sz w:val="20"/>
                <w:szCs w:val="20"/>
              </w:rPr>
            </w:pPr>
            <w:r w:rsidRPr="00FA422B">
              <w:rPr>
                <w:rFonts w:cs="Tahoma"/>
                <w:b/>
                <w:sz w:val="20"/>
                <w:szCs w:val="20"/>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14:paraId="5938ABBC" w14:textId="77777777" w:rsidR="00201EFB" w:rsidRPr="00FA422B" w:rsidRDefault="00201EFB" w:rsidP="00AC1D76">
            <w:pPr>
              <w:keepNext/>
              <w:keepLines/>
              <w:jc w:val="both"/>
              <w:rPr>
                <w:rFonts w:cs="Tahoma"/>
                <w:b/>
                <w:sz w:val="20"/>
                <w:szCs w:val="20"/>
              </w:rPr>
            </w:pPr>
            <w:r w:rsidRPr="00FA422B">
              <w:rPr>
                <w:rFonts w:cs="Tahoma"/>
                <w:b/>
                <w:sz w:val="20"/>
                <w:szCs w:val="20"/>
              </w:rPr>
              <w:t>Matična številka</w:t>
            </w:r>
          </w:p>
        </w:tc>
      </w:tr>
      <w:tr w:rsidR="00201EFB" w:rsidRPr="00FA422B" w14:paraId="389AB60C" w14:textId="77777777" w:rsidTr="00474AC6">
        <w:tc>
          <w:tcPr>
            <w:tcW w:w="533" w:type="dxa"/>
            <w:tcBorders>
              <w:top w:val="single" w:sz="4" w:space="0" w:color="auto"/>
              <w:left w:val="single" w:sz="4" w:space="0" w:color="auto"/>
              <w:bottom w:val="single" w:sz="4" w:space="0" w:color="auto"/>
              <w:right w:val="single" w:sz="4" w:space="0" w:color="auto"/>
            </w:tcBorders>
            <w:hideMark/>
          </w:tcPr>
          <w:p w14:paraId="0A9FEA1D" w14:textId="77777777" w:rsidR="00201EFB" w:rsidRPr="00FA422B" w:rsidRDefault="00201EFB" w:rsidP="00AC1D76">
            <w:pPr>
              <w:keepNext/>
              <w:keepLines/>
              <w:jc w:val="both"/>
              <w:rPr>
                <w:rFonts w:cs="Tahoma"/>
                <w:b/>
                <w:sz w:val="20"/>
                <w:szCs w:val="20"/>
              </w:rPr>
            </w:pPr>
            <w:r w:rsidRPr="00FA422B">
              <w:rPr>
                <w:rFonts w:cs="Tahoma"/>
                <w:b/>
                <w:sz w:val="20"/>
                <w:szCs w:val="20"/>
              </w:rPr>
              <w:t>1.</w:t>
            </w:r>
          </w:p>
        </w:tc>
        <w:tc>
          <w:tcPr>
            <w:tcW w:w="3376" w:type="dxa"/>
            <w:tcBorders>
              <w:top w:val="single" w:sz="4" w:space="0" w:color="auto"/>
              <w:left w:val="single" w:sz="4" w:space="0" w:color="auto"/>
              <w:bottom w:val="single" w:sz="4" w:space="0" w:color="auto"/>
              <w:right w:val="single" w:sz="4" w:space="0" w:color="auto"/>
            </w:tcBorders>
          </w:tcPr>
          <w:p w14:paraId="33E500D3" w14:textId="77777777" w:rsidR="00201EFB" w:rsidRPr="00FA422B" w:rsidRDefault="00201EFB" w:rsidP="00AC1D76">
            <w:pPr>
              <w:keepNext/>
              <w:keepLines/>
              <w:jc w:val="both"/>
              <w:rPr>
                <w:rFonts w:cs="Tahoma"/>
                <w:b/>
                <w:sz w:val="20"/>
                <w:szCs w:val="20"/>
              </w:rPr>
            </w:pPr>
          </w:p>
        </w:tc>
        <w:tc>
          <w:tcPr>
            <w:tcW w:w="3657" w:type="dxa"/>
            <w:tcBorders>
              <w:top w:val="single" w:sz="4" w:space="0" w:color="auto"/>
              <w:left w:val="single" w:sz="4" w:space="0" w:color="auto"/>
              <w:bottom w:val="single" w:sz="4" w:space="0" w:color="auto"/>
              <w:right w:val="single" w:sz="4" w:space="0" w:color="auto"/>
            </w:tcBorders>
          </w:tcPr>
          <w:p w14:paraId="735D7185" w14:textId="77777777" w:rsidR="00201EFB" w:rsidRPr="00FA422B" w:rsidRDefault="00201EFB" w:rsidP="00AC1D76">
            <w:pPr>
              <w:keepNext/>
              <w:keepLines/>
              <w:jc w:val="both"/>
              <w:rPr>
                <w:rFonts w:cs="Tahoma"/>
                <w:b/>
                <w:sz w:val="20"/>
                <w:szCs w:val="20"/>
              </w:rPr>
            </w:pPr>
          </w:p>
        </w:tc>
        <w:tc>
          <w:tcPr>
            <w:tcW w:w="1865" w:type="dxa"/>
            <w:tcBorders>
              <w:top w:val="single" w:sz="4" w:space="0" w:color="auto"/>
              <w:left w:val="single" w:sz="4" w:space="0" w:color="auto"/>
              <w:bottom w:val="single" w:sz="4" w:space="0" w:color="auto"/>
              <w:right w:val="single" w:sz="4" w:space="0" w:color="auto"/>
            </w:tcBorders>
          </w:tcPr>
          <w:p w14:paraId="62D8F779" w14:textId="77777777" w:rsidR="00201EFB" w:rsidRPr="00FA422B" w:rsidRDefault="00201EFB" w:rsidP="00AC1D76">
            <w:pPr>
              <w:keepNext/>
              <w:keepLines/>
              <w:jc w:val="both"/>
              <w:rPr>
                <w:rFonts w:cs="Tahoma"/>
                <w:b/>
                <w:sz w:val="20"/>
                <w:szCs w:val="20"/>
              </w:rPr>
            </w:pPr>
          </w:p>
        </w:tc>
      </w:tr>
      <w:tr w:rsidR="00201EFB" w:rsidRPr="00FA422B" w14:paraId="197E62CD" w14:textId="77777777" w:rsidTr="00474AC6">
        <w:tc>
          <w:tcPr>
            <w:tcW w:w="533" w:type="dxa"/>
            <w:tcBorders>
              <w:top w:val="single" w:sz="4" w:space="0" w:color="auto"/>
              <w:left w:val="single" w:sz="4" w:space="0" w:color="auto"/>
              <w:bottom w:val="single" w:sz="4" w:space="0" w:color="auto"/>
              <w:right w:val="single" w:sz="4" w:space="0" w:color="auto"/>
            </w:tcBorders>
            <w:hideMark/>
          </w:tcPr>
          <w:p w14:paraId="2246C314" w14:textId="77777777" w:rsidR="00201EFB" w:rsidRPr="00FA422B" w:rsidRDefault="00201EFB" w:rsidP="00AC1D76">
            <w:pPr>
              <w:keepNext/>
              <w:keepLines/>
              <w:jc w:val="both"/>
              <w:rPr>
                <w:rFonts w:cs="Tahoma"/>
                <w:b/>
                <w:sz w:val="20"/>
                <w:szCs w:val="20"/>
              </w:rPr>
            </w:pPr>
            <w:r w:rsidRPr="00FA422B">
              <w:rPr>
                <w:rFonts w:cs="Tahoma"/>
                <w:b/>
                <w:sz w:val="20"/>
                <w:szCs w:val="20"/>
              </w:rPr>
              <w:t>2.</w:t>
            </w:r>
          </w:p>
        </w:tc>
        <w:tc>
          <w:tcPr>
            <w:tcW w:w="3376" w:type="dxa"/>
            <w:tcBorders>
              <w:top w:val="single" w:sz="4" w:space="0" w:color="auto"/>
              <w:left w:val="single" w:sz="4" w:space="0" w:color="auto"/>
              <w:bottom w:val="single" w:sz="4" w:space="0" w:color="auto"/>
              <w:right w:val="single" w:sz="4" w:space="0" w:color="auto"/>
            </w:tcBorders>
          </w:tcPr>
          <w:p w14:paraId="0FB68C24" w14:textId="77777777" w:rsidR="00201EFB" w:rsidRPr="00FA422B" w:rsidRDefault="00201EFB" w:rsidP="00AC1D76">
            <w:pPr>
              <w:keepNext/>
              <w:keepLines/>
              <w:jc w:val="both"/>
              <w:rPr>
                <w:rFonts w:cs="Tahoma"/>
                <w:b/>
                <w:sz w:val="20"/>
                <w:szCs w:val="20"/>
              </w:rPr>
            </w:pPr>
          </w:p>
        </w:tc>
        <w:tc>
          <w:tcPr>
            <w:tcW w:w="3657" w:type="dxa"/>
            <w:tcBorders>
              <w:top w:val="single" w:sz="4" w:space="0" w:color="auto"/>
              <w:left w:val="single" w:sz="4" w:space="0" w:color="auto"/>
              <w:bottom w:val="single" w:sz="4" w:space="0" w:color="auto"/>
              <w:right w:val="single" w:sz="4" w:space="0" w:color="auto"/>
            </w:tcBorders>
          </w:tcPr>
          <w:p w14:paraId="692B0B8E" w14:textId="77777777" w:rsidR="00201EFB" w:rsidRPr="00FA422B" w:rsidRDefault="00201EFB" w:rsidP="00AC1D76">
            <w:pPr>
              <w:keepNext/>
              <w:keepLines/>
              <w:jc w:val="both"/>
              <w:rPr>
                <w:rFonts w:cs="Tahoma"/>
                <w:b/>
                <w:sz w:val="20"/>
                <w:szCs w:val="20"/>
              </w:rPr>
            </w:pPr>
          </w:p>
        </w:tc>
        <w:tc>
          <w:tcPr>
            <w:tcW w:w="1865" w:type="dxa"/>
            <w:tcBorders>
              <w:top w:val="single" w:sz="4" w:space="0" w:color="auto"/>
              <w:left w:val="single" w:sz="4" w:space="0" w:color="auto"/>
              <w:bottom w:val="single" w:sz="4" w:space="0" w:color="auto"/>
              <w:right w:val="single" w:sz="4" w:space="0" w:color="auto"/>
            </w:tcBorders>
          </w:tcPr>
          <w:p w14:paraId="3367358E" w14:textId="77777777" w:rsidR="00201EFB" w:rsidRPr="00FA422B" w:rsidRDefault="00201EFB" w:rsidP="00AC1D76">
            <w:pPr>
              <w:keepNext/>
              <w:keepLines/>
              <w:jc w:val="both"/>
              <w:rPr>
                <w:rFonts w:cs="Tahoma"/>
                <w:b/>
                <w:sz w:val="20"/>
                <w:szCs w:val="20"/>
              </w:rPr>
            </w:pPr>
          </w:p>
        </w:tc>
      </w:tr>
      <w:tr w:rsidR="00201EFB" w:rsidRPr="00FA422B" w14:paraId="44BA6E72" w14:textId="77777777" w:rsidTr="00474AC6">
        <w:tc>
          <w:tcPr>
            <w:tcW w:w="533" w:type="dxa"/>
            <w:tcBorders>
              <w:top w:val="single" w:sz="4" w:space="0" w:color="auto"/>
              <w:left w:val="single" w:sz="4" w:space="0" w:color="auto"/>
              <w:bottom w:val="single" w:sz="4" w:space="0" w:color="auto"/>
              <w:right w:val="single" w:sz="4" w:space="0" w:color="auto"/>
            </w:tcBorders>
            <w:hideMark/>
          </w:tcPr>
          <w:p w14:paraId="20A120A0" w14:textId="77777777" w:rsidR="00201EFB" w:rsidRPr="00FA422B" w:rsidRDefault="00201EFB" w:rsidP="00AC1D76">
            <w:pPr>
              <w:keepNext/>
              <w:keepLines/>
              <w:jc w:val="both"/>
              <w:rPr>
                <w:rFonts w:cs="Tahoma"/>
                <w:b/>
                <w:sz w:val="20"/>
                <w:szCs w:val="20"/>
              </w:rPr>
            </w:pPr>
            <w:r w:rsidRPr="00FA422B">
              <w:rPr>
                <w:rFonts w:cs="Tahoma"/>
                <w:b/>
                <w:sz w:val="20"/>
                <w:szCs w:val="20"/>
              </w:rPr>
              <w:t>3.</w:t>
            </w:r>
          </w:p>
        </w:tc>
        <w:tc>
          <w:tcPr>
            <w:tcW w:w="3376" w:type="dxa"/>
            <w:tcBorders>
              <w:top w:val="single" w:sz="4" w:space="0" w:color="auto"/>
              <w:left w:val="single" w:sz="4" w:space="0" w:color="auto"/>
              <w:bottom w:val="single" w:sz="4" w:space="0" w:color="auto"/>
              <w:right w:val="single" w:sz="4" w:space="0" w:color="auto"/>
            </w:tcBorders>
          </w:tcPr>
          <w:p w14:paraId="606D5EE8" w14:textId="77777777" w:rsidR="00201EFB" w:rsidRPr="00FA422B" w:rsidRDefault="00201EFB" w:rsidP="00AC1D76">
            <w:pPr>
              <w:keepNext/>
              <w:keepLines/>
              <w:jc w:val="both"/>
              <w:rPr>
                <w:rFonts w:cs="Tahoma"/>
                <w:b/>
                <w:sz w:val="20"/>
                <w:szCs w:val="20"/>
              </w:rPr>
            </w:pPr>
          </w:p>
        </w:tc>
        <w:tc>
          <w:tcPr>
            <w:tcW w:w="3657" w:type="dxa"/>
            <w:tcBorders>
              <w:top w:val="single" w:sz="4" w:space="0" w:color="auto"/>
              <w:left w:val="single" w:sz="4" w:space="0" w:color="auto"/>
              <w:bottom w:val="single" w:sz="4" w:space="0" w:color="auto"/>
              <w:right w:val="single" w:sz="4" w:space="0" w:color="auto"/>
            </w:tcBorders>
          </w:tcPr>
          <w:p w14:paraId="5EDEE0BE" w14:textId="77777777" w:rsidR="00201EFB" w:rsidRPr="00FA422B" w:rsidRDefault="00201EFB" w:rsidP="00AC1D76">
            <w:pPr>
              <w:keepNext/>
              <w:keepLines/>
              <w:jc w:val="both"/>
              <w:rPr>
                <w:rFonts w:cs="Tahoma"/>
                <w:b/>
                <w:sz w:val="20"/>
                <w:szCs w:val="20"/>
              </w:rPr>
            </w:pPr>
          </w:p>
        </w:tc>
        <w:tc>
          <w:tcPr>
            <w:tcW w:w="1865" w:type="dxa"/>
            <w:tcBorders>
              <w:top w:val="single" w:sz="4" w:space="0" w:color="auto"/>
              <w:left w:val="single" w:sz="4" w:space="0" w:color="auto"/>
              <w:bottom w:val="single" w:sz="4" w:space="0" w:color="auto"/>
              <w:right w:val="single" w:sz="4" w:space="0" w:color="auto"/>
            </w:tcBorders>
          </w:tcPr>
          <w:p w14:paraId="2760B988" w14:textId="77777777" w:rsidR="00201EFB" w:rsidRPr="00FA422B" w:rsidRDefault="00201EFB" w:rsidP="00AC1D76">
            <w:pPr>
              <w:keepNext/>
              <w:keepLines/>
              <w:jc w:val="both"/>
              <w:rPr>
                <w:rFonts w:cs="Tahoma"/>
                <w:b/>
                <w:sz w:val="20"/>
                <w:szCs w:val="20"/>
              </w:rPr>
            </w:pPr>
          </w:p>
        </w:tc>
      </w:tr>
      <w:tr w:rsidR="00201EFB" w:rsidRPr="00FA422B" w14:paraId="689FDDA6" w14:textId="77777777" w:rsidTr="00474AC6">
        <w:tc>
          <w:tcPr>
            <w:tcW w:w="533" w:type="dxa"/>
            <w:tcBorders>
              <w:top w:val="single" w:sz="4" w:space="0" w:color="auto"/>
              <w:left w:val="single" w:sz="4" w:space="0" w:color="auto"/>
              <w:bottom w:val="single" w:sz="4" w:space="0" w:color="auto"/>
              <w:right w:val="single" w:sz="4" w:space="0" w:color="auto"/>
            </w:tcBorders>
            <w:hideMark/>
          </w:tcPr>
          <w:p w14:paraId="3F2BF5AA" w14:textId="77777777" w:rsidR="00201EFB" w:rsidRPr="00FA422B" w:rsidRDefault="00201EFB" w:rsidP="00AC1D76">
            <w:pPr>
              <w:keepNext/>
              <w:keepLines/>
              <w:jc w:val="both"/>
              <w:rPr>
                <w:rFonts w:cs="Tahoma"/>
                <w:b/>
                <w:sz w:val="20"/>
                <w:szCs w:val="20"/>
              </w:rPr>
            </w:pPr>
            <w:r w:rsidRPr="00FA422B">
              <w:rPr>
                <w:rFonts w:cs="Tahoma"/>
                <w:b/>
                <w:sz w:val="20"/>
                <w:szCs w:val="20"/>
              </w:rPr>
              <w:t>4.</w:t>
            </w:r>
          </w:p>
        </w:tc>
        <w:tc>
          <w:tcPr>
            <w:tcW w:w="3376" w:type="dxa"/>
            <w:tcBorders>
              <w:top w:val="single" w:sz="4" w:space="0" w:color="auto"/>
              <w:left w:val="single" w:sz="4" w:space="0" w:color="auto"/>
              <w:bottom w:val="single" w:sz="4" w:space="0" w:color="auto"/>
              <w:right w:val="single" w:sz="4" w:space="0" w:color="auto"/>
            </w:tcBorders>
          </w:tcPr>
          <w:p w14:paraId="147C43F7" w14:textId="77777777" w:rsidR="00201EFB" w:rsidRPr="00FA422B" w:rsidRDefault="00201EFB" w:rsidP="00AC1D76">
            <w:pPr>
              <w:keepNext/>
              <w:keepLines/>
              <w:jc w:val="both"/>
              <w:rPr>
                <w:rFonts w:cs="Tahoma"/>
                <w:b/>
                <w:sz w:val="20"/>
                <w:szCs w:val="20"/>
              </w:rPr>
            </w:pPr>
          </w:p>
        </w:tc>
        <w:tc>
          <w:tcPr>
            <w:tcW w:w="3657" w:type="dxa"/>
            <w:tcBorders>
              <w:top w:val="single" w:sz="4" w:space="0" w:color="auto"/>
              <w:left w:val="single" w:sz="4" w:space="0" w:color="auto"/>
              <w:bottom w:val="single" w:sz="4" w:space="0" w:color="auto"/>
              <w:right w:val="single" w:sz="4" w:space="0" w:color="auto"/>
            </w:tcBorders>
          </w:tcPr>
          <w:p w14:paraId="7E481FF6" w14:textId="77777777" w:rsidR="00201EFB" w:rsidRPr="00FA422B" w:rsidRDefault="00201EFB" w:rsidP="00AC1D76">
            <w:pPr>
              <w:keepNext/>
              <w:keepLines/>
              <w:jc w:val="both"/>
              <w:rPr>
                <w:rFonts w:cs="Tahoma"/>
                <w:b/>
                <w:sz w:val="20"/>
                <w:szCs w:val="20"/>
              </w:rPr>
            </w:pPr>
          </w:p>
        </w:tc>
        <w:tc>
          <w:tcPr>
            <w:tcW w:w="1865" w:type="dxa"/>
            <w:tcBorders>
              <w:top w:val="single" w:sz="4" w:space="0" w:color="auto"/>
              <w:left w:val="single" w:sz="4" w:space="0" w:color="auto"/>
              <w:bottom w:val="single" w:sz="4" w:space="0" w:color="auto"/>
              <w:right w:val="single" w:sz="4" w:space="0" w:color="auto"/>
            </w:tcBorders>
          </w:tcPr>
          <w:p w14:paraId="2FFF1A47" w14:textId="77777777" w:rsidR="00201EFB" w:rsidRPr="00FA422B" w:rsidRDefault="00201EFB" w:rsidP="00AC1D76">
            <w:pPr>
              <w:keepNext/>
              <w:keepLines/>
              <w:jc w:val="both"/>
              <w:rPr>
                <w:rFonts w:cs="Tahoma"/>
                <w:b/>
                <w:sz w:val="20"/>
                <w:szCs w:val="20"/>
              </w:rPr>
            </w:pPr>
          </w:p>
        </w:tc>
      </w:tr>
      <w:tr w:rsidR="00201EFB" w:rsidRPr="00FA422B" w14:paraId="4FA50C6F" w14:textId="77777777" w:rsidTr="00474AC6">
        <w:tc>
          <w:tcPr>
            <w:tcW w:w="533" w:type="dxa"/>
            <w:tcBorders>
              <w:top w:val="single" w:sz="4" w:space="0" w:color="auto"/>
              <w:left w:val="single" w:sz="4" w:space="0" w:color="auto"/>
              <w:bottom w:val="single" w:sz="4" w:space="0" w:color="auto"/>
              <w:right w:val="single" w:sz="4" w:space="0" w:color="auto"/>
            </w:tcBorders>
            <w:hideMark/>
          </w:tcPr>
          <w:p w14:paraId="58070A8F" w14:textId="77777777" w:rsidR="00201EFB" w:rsidRPr="00FA422B" w:rsidRDefault="00201EFB" w:rsidP="00AC1D76">
            <w:pPr>
              <w:keepNext/>
              <w:keepLines/>
              <w:jc w:val="both"/>
              <w:rPr>
                <w:rFonts w:cs="Tahoma"/>
                <w:b/>
                <w:sz w:val="20"/>
                <w:szCs w:val="20"/>
              </w:rPr>
            </w:pPr>
            <w:r w:rsidRPr="00FA422B">
              <w:rPr>
                <w:rFonts w:cs="Tahoma"/>
                <w:b/>
                <w:sz w:val="20"/>
                <w:szCs w:val="20"/>
              </w:rPr>
              <w:t>5.</w:t>
            </w:r>
          </w:p>
        </w:tc>
        <w:tc>
          <w:tcPr>
            <w:tcW w:w="3376" w:type="dxa"/>
            <w:tcBorders>
              <w:top w:val="single" w:sz="4" w:space="0" w:color="auto"/>
              <w:left w:val="single" w:sz="4" w:space="0" w:color="auto"/>
              <w:bottom w:val="single" w:sz="4" w:space="0" w:color="auto"/>
              <w:right w:val="single" w:sz="4" w:space="0" w:color="auto"/>
            </w:tcBorders>
          </w:tcPr>
          <w:p w14:paraId="212D0750" w14:textId="77777777" w:rsidR="00201EFB" w:rsidRPr="00FA422B" w:rsidRDefault="00201EFB" w:rsidP="00AC1D76">
            <w:pPr>
              <w:keepNext/>
              <w:keepLines/>
              <w:jc w:val="both"/>
              <w:rPr>
                <w:rFonts w:cs="Tahoma"/>
                <w:b/>
                <w:sz w:val="20"/>
                <w:szCs w:val="20"/>
              </w:rPr>
            </w:pPr>
          </w:p>
        </w:tc>
        <w:tc>
          <w:tcPr>
            <w:tcW w:w="3657" w:type="dxa"/>
            <w:tcBorders>
              <w:top w:val="single" w:sz="4" w:space="0" w:color="auto"/>
              <w:left w:val="single" w:sz="4" w:space="0" w:color="auto"/>
              <w:bottom w:val="single" w:sz="4" w:space="0" w:color="auto"/>
              <w:right w:val="single" w:sz="4" w:space="0" w:color="auto"/>
            </w:tcBorders>
          </w:tcPr>
          <w:p w14:paraId="577E4919" w14:textId="77777777" w:rsidR="00201EFB" w:rsidRPr="00FA422B" w:rsidRDefault="00201EFB" w:rsidP="00AC1D76">
            <w:pPr>
              <w:keepNext/>
              <w:keepLines/>
              <w:jc w:val="both"/>
              <w:rPr>
                <w:rFonts w:cs="Tahoma"/>
                <w:b/>
                <w:sz w:val="20"/>
                <w:szCs w:val="20"/>
              </w:rPr>
            </w:pPr>
          </w:p>
        </w:tc>
        <w:tc>
          <w:tcPr>
            <w:tcW w:w="1865" w:type="dxa"/>
            <w:tcBorders>
              <w:top w:val="single" w:sz="4" w:space="0" w:color="auto"/>
              <w:left w:val="single" w:sz="4" w:space="0" w:color="auto"/>
              <w:bottom w:val="single" w:sz="4" w:space="0" w:color="auto"/>
              <w:right w:val="single" w:sz="4" w:space="0" w:color="auto"/>
            </w:tcBorders>
          </w:tcPr>
          <w:p w14:paraId="22C73766" w14:textId="77777777" w:rsidR="00201EFB" w:rsidRPr="00FA422B" w:rsidRDefault="00201EFB" w:rsidP="00AC1D76">
            <w:pPr>
              <w:keepNext/>
              <w:keepLines/>
              <w:jc w:val="both"/>
              <w:rPr>
                <w:rFonts w:cs="Tahoma"/>
                <w:b/>
                <w:sz w:val="20"/>
                <w:szCs w:val="20"/>
              </w:rPr>
            </w:pPr>
          </w:p>
        </w:tc>
      </w:tr>
      <w:tr w:rsidR="00201EFB" w:rsidRPr="00FA422B" w14:paraId="6CBFE8CE" w14:textId="77777777" w:rsidTr="00474AC6">
        <w:tc>
          <w:tcPr>
            <w:tcW w:w="533" w:type="dxa"/>
            <w:tcBorders>
              <w:top w:val="single" w:sz="4" w:space="0" w:color="auto"/>
              <w:left w:val="single" w:sz="4" w:space="0" w:color="auto"/>
              <w:bottom w:val="single" w:sz="4" w:space="0" w:color="auto"/>
              <w:right w:val="single" w:sz="4" w:space="0" w:color="auto"/>
            </w:tcBorders>
            <w:hideMark/>
          </w:tcPr>
          <w:p w14:paraId="09DAEA00" w14:textId="77777777" w:rsidR="00201EFB" w:rsidRPr="00FA422B" w:rsidRDefault="00201EFB" w:rsidP="00AC1D76">
            <w:pPr>
              <w:keepNext/>
              <w:keepLines/>
              <w:jc w:val="both"/>
              <w:rPr>
                <w:rFonts w:cs="Tahoma"/>
                <w:b/>
                <w:sz w:val="20"/>
                <w:szCs w:val="20"/>
              </w:rPr>
            </w:pPr>
            <w:r w:rsidRPr="00FA422B">
              <w:rPr>
                <w:rFonts w:cs="Tahoma"/>
                <w:b/>
                <w:sz w:val="20"/>
                <w:szCs w:val="20"/>
              </w:rPr>
              <w:t>….</w:t>
            </w:r>
          </w:p>
        </w:tc>
        <w:tc>
          <w:tcPr>
            <w:tcW w:w="3376" w:type="dxa"/>
            <w:tcBorders>
              <w:top w:val="single" w:sz="4" w:space="0" w:color="auto"/>
              <w:left w:val="single" w:sz="4" w:space="0" w:color="auto"/>
              <w:bottom w:val="single" w:sz="4" w:space="0" w:color="auto"/>
              <w:right w:val="single" w:sz="4" w:space="0" w:color="auto"/>
            </w:tcBorders>
          </w:tcPr>
          <w:p w14:paraId="2E4FB627" w14:textId="77777777" w:rsidR="00201EFB" w:rsidRPr="00FA422B" w:rsidRDefault="00201EFB" w:rsidP="00AC1D76">
            <w:pPr>
              <w:keepNext/>
              <w:keepLines/>
              <w:jc w:val="both"/>
              <w:rPr>
                <w:rFonts w:cs="Tahoma"/>
                <w:b/>
                <w:sz w:val="20"/>
                <w:szCs w:val="20"/>
              </w:rPr>
            </w:pPr>
          </w:p>
        </w:tc>
        <w:tc>
          <w:tcPr>
            <w:tcW w:w="3657" w:type="dxa"/>
            <w:tcBorders>
              <w:top w:val="single" w:sz="4" w:space="0" w:color="auto"/>
              <w:left w:val="single" w:sz="4" w:space="0" w:color="auto"/>
              <w:bottom w:val="single" w:sz="4" w:space="0" w:color="auto"/>
              <w:right w:val="single" w:sz="4" w:space="0" w:color="auto"/>
            </w:tcBorders>
          </w:tcPr>
          <w:p w14:paraId="430BB9D4" w14:textId="77777777" w:rsidR="00201EFB" w:rsidRPr="00FA422B" w:rsidRDefault="00201EFB" w:rsidP="00AC1D76">
            <w:pPr>
              <w:keepNext/>
              <w:keepLines/>
              <w:jc w:val="both"/>
              <w:rPr>
                <w:rFonts w:cs="Tahoma"/>
                <w:b/>
                <w:sz w:val="20"/>
                <w:szCs w:val="20"/>
              </w:rPr>
            </w:pPr>
          </w:p>
        </w:tc>
        <w:tc>
          <w:tcPr>
            <w:tcW w:w="1865" w:type="dxa"/>
            <w:tcBorders>
              <w:top w:val="single" w:sz="4" w:space="0" w:color="auto"/>
              <w:left w:val="single" w:sz="4" w:space="0" w:color="auto"/>
              <w:bottom w:val="single" w:sz="4" w:space="0" w:color="auto"/>
              <w:right w:val="single" w:sz="4" w:space="0" w:color="auto"/>
            </w:tcBorders>
          </w:tcPr>
          <w:p w14:paraId="33E4D4AE" w14:textId="77777777" w:rsidR="00201EFB" w:rsidRPr="00FA422B" w:rsidRDefault="00201EFB" w:rsidP="00AC1D76">
            <w:pPr>
              <w:keepNext/>
              <w:keepLines/>
              <w:jc w:val="both"/>
              <w:rPr>
                <w:rFonts w:cs="Tahoma"/>
                <w:b/>
                <w:sz w:val="20"/>
                <w:szCs w:val="20"/>
              </w:rPr>
            </w:pPr>
          </w:p>
        </w:tc>
      </w:tr>
    </w:tbl>
    <w:p w14:paraId="19531F9F" w14:textId="77777777" w:rsidR="00201EFB" w:rsidRPr="00FA422B" w:rsidRDefault="00201EFB" w:rsidP="00AC1D76">
      <w:pPr>
        <w:keepNext/>
        <w:keepLines/>
        <w:jc w:val="both"/>
        <w:rPr>
          <w:rFonts w:cs="Tahoma"/>
          <w:b/>
          <w:sz w:val="20"/>
          <w:szCs w:val="20"/>
        </w:rPr>
      </w:pPr>
    </w:p>
    <w:p w14:paraId="24F0E91C" w14:textId="77777777" w:rsidR="00201EFB" w:rsidRPr="00FA422B" w:rsidRDefault="00201EFB" w:rsidP="00AC1D76">
      <w:pPr>
        <w:keepNext/>
        <w:keepLines/>
        <w:jc w:val="both"/>
        <w:rPr>
          <w:rFonts w:cs="Tahoma"/>
          <w:sz w:val="20"/>
          <w:szCs w:val="20"/>
        </w:rPr>
      </w:pPr>
    </w:p>
    <w:p w14:paraId="492BA28D" w14:textId="77777777" w:rsidR="00201EFB" w:rsidRPr="00FA422B" w:rsidRDefault="00201EFB" w:rsidP="00AC1D76">
      <w:pPr>
        <w:keepNext/>
        <w:keepLines/>
        <w:jc w:val="both"/>
        <w:rPr>
          <w:rFonts w:cs="Tahoma"/>
          <w:sz w:val="20"/>
          <w:szCs w:val="20"/>
        </w:rPr>
      </w:pPr>
      <w:r w:rsidRPr="00FA422B">
        <w:rPr>
          <w:rFonts w:cs="Tahoma"/>
          <w:sz w:val="20"/>
          <w:szCs w:val="20"/>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2A07CAB9" w14:textId="77777777" w:rsidR="00201EFB" w:rsidRPr="00FA422B" w:rsidRDefault="00201EFB" w:rsidP="00AC1D76">
      <w:pPr>
        <w:keepNext/>
        <w:keepLines/>
        <w:jc w:val="both"/>
        <w:rPr>
          <w:rFonts w:cs="Tahoma"/>
          <w:sz w:val="20"/>
          <w:szCs w:val="20"/>
        </w:rPr>
      </w:pPr>
    </w:p>
    <w:p w14:paraId="07F8EA56" w14:textId="77777777" w:rsidR="00201EFB" w:rsidRPr="00FA422B" w:rsidRDefault="00201EFB" w:rsidP="00AC1D76">
      <w:pPr>
        <w:keepNext/>
        <w:keepLines/>
        <w:jc w:val="both"/>
        <w:rPr>
          <w:rFonts w:cs="Tahoma"/>
          <w:sz w:val="20"/>
          <w:szCs w:val="20"/>
        </w:rPr>
      </w:pPr>
      <w:r w:rsidRPr="00FA422B">
        <w:rPr>
          <w:rFonts w:cs="Tahoma"/>
          <w:sz w:val="20"/>
          <w:szCs w:val="20"/>
        </w:rPr>
        <w:t xml:space="preserve">S podpisom te izjave jamčim za točnost in resničnost podatkov ter se zavedam, da je </w:t>
      </w:r>
      <w:r w:rsidR="002F111A" w:rsidRPr="00FA422B">
        <w:rPr>
          <w:rFonts w:cs="Tahoma"/>
          <w:sz w:val="20"/>
          <w:szCs w:val="20"/>
        </w:rPr>
        <w:t>pogodba</w:t>
      </w:r>
      <w:r w:rsidR="00D85714" w:rsidRPr="00FA422B">
        <w:rPr>
          <w:rFonts w:cs="Tahoma"/>
          <w:sz w:val="20"/>
          <w:szCs w:val="20"/>
        </w:rPr>
        <w:t xml:space="preserve"> </w:t>
      </w:r>
      <w:r w:rsidRPr="00FA422B">
        <w:rPr>
          <w:rFonts w:cs="Tahoma"/>
          <w:sz w:val="20"/>
          <w:szCs w:val="20"/>
        </w:rPr>
        <w:t>v primeru lažne izjave ali neresničnih podatkov o dejstvih v izjavi ničn</w:t>
      </w:r>
      <w:r w:rsidR="002F111A" w:rsidRPr="00FA422B">
        <w:rPr>
          <w:rFonts w:cs="Tahoma"/>
          <w:sz w:val="20"/>
          <w:szCs w:val="20"/>
        </w:rPr>
        <w:t>a</w:t>
      </w:r>
      <w:r w:rsidRPr="00FA422B">
        <w:rPr>
          <w:rFonts w:cs="Tahoma"/>
          <w:sz w:val="20"/>
          <w:szCs w:val="20"/>
        </w:rPr>
        <w:t>. Zavezujem se, da bom naročnika obvestil o vsaki spremembi posredovanih podatkov.</w:t>
      </w:r>
    </w:p>
    <w:p w14:paraId="73429186" w14:textId="77777777" w:rsidR="00201EFB" w:rsidRPr="00FA422B" w:rsidRDefault="00201EFB" w:rsidP="00AC1D76">
      <w:pPr>
        <w:keepNext/>
        <w:keepLines/>
        <w:jc w:val="both"/>
        <w:rPr>
          <w:rFonts w:cs="Tahoma"/>
          <w:b/>
          <w:sz w:val="20"/>
          <w:szCs w:val="20"/>
        </w:rPr>
      </w:pPr>
    </w:p>
    <w:p w14:paraId="5BD5A8EE" w14:textId="77777777" w:rsidR="00201EFB" w:rsidRPr="00FA422B" w:rsidRDefault="00201EFB" w:rsidP="00AC1D76">
      <w:pPr>
        <w:keepNext/>
        <w:keepLines/>
        <w:jc w:val="both"/>
        <w:rPr>
          <w:rFonts w:cs="Tahoma"/>
          <w:i/>
          <w:sz w:val="20"/>
          <w:szCs w:val="20"/>
          <w:u w:val="single"/>
        </w:rPr>
      </w:pPr>
      <w:r w:rsidRPr="00FA422B">
        <w:rPr>
          <w:rFonts w:cs="Tahoma"/>
          <w:i/>
          <w:sz w:val="20"/>
          <w:szCs w:val="20"/>
          <w:u w:val="single"/>
        </w:rPr>
        <w:t>Vse izjave podajamo pod kazensko in materialno odgovornostjo.</w:t>
      </w:r>
    </w:p>
    <w:p w14:paraId="2EBE97FD" w14:textId="77777777" w:rsidR="00201EFB" w:rsidRPr="00FA422B" w:rsidRDefault="00201EFB" w:rsidP="00AC1D76">
      <w:pPr>
        <w:keepNext/>
        <w:keepLines/>
        <w:jc w:val="both"/>
        <w:rPr>
          <w:rFonts w:cs="Tahoma"/>
          <w:b/>
          <w:sz w:val="20"/>
          <w:szCs w:val="20"/>
        </w:rPr>
      </w:pPr>
    </w:p>
    <w:p w14:paraId="60D9A378" w14:textId="77777777" w:rsidR="00201EFB" w:rsidRPr="00FA422B" w:rsidRDefault="00201EFB" w:rsidP="00AC1D76">
      <w:pPr>
        <w:keepNext/>
        <w:keepLines/>
        <w:jc w:val="both"/>
        <w:rPr>
          <w:rFonts w:cs="Tahoma"/>
          <w:b/>
          <w:sz w:val="20"/>
          <w:szCs w:val="20"/>
        </w:rPr>
      </w:pPr>
    </w:p>
    <w:p w14:paraId="18611547" w14:textId="77777777" w:rsidR="001A2BBF" w:rsidRPr="00FA422B" w:rsidRDefault="001A2BBF" w:rsidP="00AC1D76">
      <w:pPr>
        <w:keepNext/>
        <w:keepLines/>
        <w:jc w:val="both"/>
        <w:rPr>
          <w:rFonts w:cs="Tahoma"/>
          <w:b/>
          <w:sz w:val="20"/>
          <w:szCs w:val="20"/>
        </w:rPr>
      </w:pPr>
    </w:p>
    <w:p w14:paraId="5F7A00BC" w14:textId="77777777" w:rsidR="001A2BBF" w:rsidRPr="00FA422B" w:rsidRDefault="001A2BBF" w:rsidP="00AC1D76">
      <w:pPr>
        <w:keepNext/>
        <w:keepLines/>
        <w:jc w:val="both"/>
        <w:rPr>
          <w:rFonts w:cs="Tahoma"/>
          <w:b/>
          <w:sz w:val="20"/>
          <w:szCs w:val="20"/>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977"/>
        <w:gridCol w:w="3119"/>
      </w:tblGrid>
      <w:tr w:rsidR="001A2BBF" w:rsidRPr="00FA422B" w14:paraId="35EAD2BA" w14:textId="77777777" w:rsidTr="001E0D6A">
        <w:trPr>
          <w:trHeight w:val="235"/>
        </w:trPr>
        <w:tc>
          <w:tcPr>
            <w:tcW w:w="3402" w:type="dxa"/>
            <w:tcBorders>
              <w:bottom w:val="single" w:sz="4" w:space="0" w:color="auto"/>
            </w:tcBorders>
          </w:tcPr>
          <w:p w14:paraId="667B121F" w14:textId="77777777" w:rsidR="001A2BBF" w:rsidRPr="00FA422B" w:rsidRDefault="001A2BBF" w:rsidP="00AC1D76">
            <w:pPr>
              <w:keepNext/>
              <w:keepLines/>
              <w:jc w:val="both"/>
              <w:rPr>
                <w:rFonts w:cs="Tahoma"/>
                <w:snapToGrid w:val="0"/>
                <w:color w:val="000000"/>
                <w:sz w:val="20"/>
                <w:szCs w:val="20"/>
              </w:rPr>
            </w:pPr>
          </w:p>
        </w:tc>
        <w:tc>
          <w:tcPr>
            <w:tcW w:w="2977" w:type="dxa"/>
          </w:tcPr>
          <w:p w14:paraId="1A7329B2" w14:textId="77777777" w:rsidR="001A2BBF" w:rsidRPr="00FA422B" w:rsidRDefault="001A2BBF" w:rsidP="00AC1D76">
            <w:pPr>
              <w:keepNext/>
              <w:keepLines/>
              <w:jc w:val="center"/>
              <w:rPr>
                <w:rFonts w:cs="Tahoma"/>
                <w:snapToGrid w:val="0"/>
                <w:color w:val="000000"/>
                <w:sz w:val="20"/>
                <w:szCs w:val="20"/>
              </w:rPr>
            </w:pPr>
          </w:p>
        </w:tc>
        <w:tc>
          <w:tcPr>
            <w:tcW w:w="3119" w:type="dxa"/>
            <w:tcBorders>
              <w:bottom w:val="single" w:sz="4" w:space="0" w:color="auto"/>
            </w:tcBorders>
          </w:tcPr>
          <w:p w14:paraId="4F1363DC" w14:textId="77777777" w:rsidR="001A2BBF" w:rsidRPr="00FA422B" w:rsidRDefault="001A2BBF" w:rsidP="00AC1D76">
            <w:pPr>
              <w:keepNext/>
              <w:keepLines/>
              <w:tabs>
                <w:tab w:val="left" w:pos="567"/>
                <w:tab w:val="num" w:pos="851"/>
                <w:tab w:val="left" w:pos="993"/>
              </w:tabs>
              <w:jc w:val="both"/>
              <w:rPr>
                <w:rFonts w:cs="Tahoma"/>
                <w:snapToGrid w:val="0"/>
                <w:color w:val="000000"/>
                <w:sz w:val="28"/>
                <w:szCs w:val="20"/>
              </w:rPr>
            </w:pPr>
          </w:p>
        </w:tc>
      </w:tr>
      <w:tr w:rsidR="001A2BBF" w:rsidRPr="00FA422B" w14:paraId="4F388EF9" w14:textId="77777777" w:rsidTr="001E0D6A">
        <w:trPr>
          <w:trHeight w:val="235"/>
        </w:trPr>
        <w:tc>
          <w:tcPr>
            <w:tcW w:w="3402" w:type="dxa"/>
            <w:tcBorders>
              <w:top w:val="single" w:sz="4" w:space="0" w:color="auto"/>
            </w:tcBorders>
          </w:tcPr>
          <w:p w14:paraId="0CA30151" w14:textId="77777777" w:rsidR="001A2BBF" w:rsidRPr="00FA422B" w:rsidRDefault="001A2BBF" w:rsidP="00AC1D76">
            <w:pPr>
              <w:keepNext/>
              <w:keepLines/>
              <w:jc w:val="center"/>
              <w:rPr>
                <w:rFonts w:cs="Tahoma"/>
                <w:snapToGrid w:val="0"/>
                <w:color w:val="000000"/>
                <w:sz w:val="20"/>
                <w:szCs w:val="20"/>
              </w:rPr>
            </w:pPr>
            <w:r w:rsidRPr="00FA422B">
              <w:rPr>
                <w:rFonts w:cs="Tahoma"/>
                <w:snapToGrid w:val="0"/>
                <w:color w:val="000000"/>
                <w:sz w:val="20"/>
                <w:szCs w:val="20"/>
              </w:rPr>
              <w:t>(Kraj, datum)</w:t>
            </w:r>
          </w:p>
        </w:tc>
        <w:tc>
          <w:tcPr>
            <w:tcW w:w="2977" w:type="dxa"/>
          </w:tcPr>
          <w:p w14:paraId="64762870" w14:textId="77777777" w:rsidR="001A2BBF" w:rsidRPr="00FA422B" w:rsidRDefault="001A2BBF" w:rsidP="00AC1D76">
            <w:pPr>
              <w:keepNext/>
              <w:keepLines/>
              <w:jc w:val="center"/>
              <w:rPr>
                <w:rFonts w:cs="Tahoma"/>
                <w:snapToGrid w:val="0"/>
                <w:color w:val="000000"/>
                <w:sz w:val="20"/>
                <w:szCs w:val="20"/>
              </w:rPr>
            </w:pPr>
            <w:r w:rsidRPr="00FA422B">
              <w:rPr>
                <w:rFonts w:cs="Tahoma"/>
                <w:snapToGrid w:val="0"/>
                <w:color w:val="000000"/>
                <w:sz w:val="20"/>
                <w:szCs w:val="20"/>
              </w:rPr>
              <w:t>žig</w:t>
            </w:r>
          </w:p>
        </w:tc>
        <w:tc>
          <w:tcPr>
            <w:tcW w:w="3119" w:type="dxa"/>
            <w:tcBorders>
              <w:top w:val="single" w:sz="4" w:space="0" w:color="auto"/>
            </w:tcBorders>
          </w:tcPr>
          <w:p w14:paraId="23FA2A61" w14:textId="77777777" w:rsidR="001A2BBF" w:rsidRPr="00FA422B" w:rsidRDefault="001A2BBF" w:rsidP="00AC1D76">
            <w:pPr>
              <w:keepNext/>
              <w:keepLines/>
              <w:jc w:val="center"/>
              <w:rPr>
                <w:rFonts w:cs="Tahoma"/>
                <w:snapToGrid w:val="0"/>
                <w:color w:val="000000"/>
                <w:sz w:val="20"/>
                <w:szCs w:val="20"/>
              </w:rPr>
            </w:pPr>
            <w:r w:rsidRPr="00FA422B">
              <w:rPr>
                <w:rFonts w:cs="Tahoma"/>
                <w:snapToGrid w:val="0"/>
                <w:color w:val="000000"/>
                <w:sz w:val="20"/>
                <w:szCs w:val="20"/>
              </w:rPr>
              <w:t>(</w:t>
            </w:r>
            <w:r w:rsidR="002B173A" w:rsidRPr="00FA422B">
              <w:rPr>
                <w:rFonts w:cs="Tahoma"/>
                <w:snapToGrid w:val="0"/>
                <w:color w:val="000000"/>
                <w:sz w:val="20"/>
                <w:szCs w:val="20"/>
              </w:rPr>
              <w:t>Naziv in podpis gospodarskega subjekta</w:t>
            </w:r>
            <w:r w:rsidRPr="00FA422B">
              <w:rPr>
                <w:rFonts w:cs="Tahoma"/>
                <w:snapToGrid w:val="0"/>
                <w:color w:val="000000"/>
                <w:sz w:val="20"/>
                <w:szCs w:val="20"/>
              </w:rPr>
              <w:t>)</w:t>
            </w:r>
          </w:p>
        </w:tc>
      </w:tr>
    </w:tbl>
    <w:p w14:paraId="47D1C817" w14:textId="77777777" w:rsidR="001A2BBF" w:rsidRPr="00FA422B" w:rsidRDefault="001A2BBF" w:rsidP="00AC1D76">
      <w:pPr>
        <w:keepNext/>
        <w:keepLines/>
        <w:jc w:val="both"/>
        <w:rPr>
          <w:rFonts w:cs="Tahoma"/>
          <w:b/>
          <w:sz w:val="20"/>
          <w:szCs w:val="20"/>
        </w:rPr>
      </w:pPr>
    </w:p>
    <w:p w14:paraId="55F5E7D5" w14:textId="77777777" w:rsidR="001A2BBF" w:rsidRPr="00FA422B" w:rsidRDefault="001A2BBF" w:rsidP="00AC1D76">
      <w:pPr>
        <w:keepNext/>
        <w:keepLines/>
        <w:jc w:val="both"/>
        <w:rPr>
          <w:rFonts w:cs="Tahoma"/>
          <w:b/>
          <w:sz w:val="20"/>
          <w:szCs w:val="20"/>
        </w:rPr>
      </w:pPr>
    </w:p>
    <w:p w14:paraId="55CBA92C" w14:textId="77777777" w:rsidR="001A2BBF" w:rsidRPr="00FA422B" w:rsidRDefault="001A2BBF" w:rsidP="00AC1D76">
      <w:pPr>
        <w:keepNext/>
        <w:keepLines/>
        <w:jc w:val="both"/>
        <w:rPr>
          <w:rFonts w:cs="Tahoma"/>
          <w:b/>
          <w:sz w:val="20"/>
          <w:szCs w:val="20"/>
        </w:rPr>
      </w:pPr>
    </w:p>
    <w:p w14:paraId="0125F22D" w14:textId="77777777" w:rsidR="00201EFB" w:rsidRPr="00FA422B" w:rsidRDefault="00201EFB" w:rsidP="00AC1D76">
      <w:pPr>
        <w:keepNext/>
        <w:keepLines/>
        <w:rPr>
          <w:rFonts w:ascii="Times New Roman" w:hAnsi="Times New Roman"/>
          <w:sz w:val="20"/>
          <w:szCs w:val="20"/>
        </w:rPr>
      </w:pPr>
    </w:p>
    <w:p w14:paraId="27C85F1F" w14:textId="77777777" w:rsidR="00563AA6" w:rsidRPr="00FA422B" w:rsidRDefault="00563AA6" w:rsidP="00AC1D76">
      <w:pPr>
        <w:keepNext/>
        <w:keepLines/>
        <w:rPr>
          <w:rFonts w:ascii="Times New Roman" w:hAnsi="Times New Roman"/>
          <w:sz w:val="20"/>
          <w:szCs w:val="20"/>
        </w:rPr>
      </w:pPr>
    </w:p>
    <w:p w14:paraId="4CF5F9A2" w14:textId="77777777" w:rsidR="0077054B" w:rsidRPr="00FA422B" w:rsidRDefault="0077054B" w:rsidP="00AC1D76">
      <w:pPr>
        <w:keepNext/>
        <w:keepLines/>
        <w:rPr>
          <w:rFonts w:ascii="Times New Roman" w:hAnsi="Times New Roman"/>
          <w:sz w:val="20"/>
          <w:szCs w:val="20"/>
        </w:rPr>
      </w:pPr>
    </w:p>
    <w:p w14:paraId="1376AB3C" w14:textId="77777777" w:rsidR="00563AA6" w:rsidRPr="00FA422B" w:rsidRDefault="00563AA6" w:rsidP="00AC1D76">
      <w:pPr>
        <w:keepNext/>
        <w:keepLines/>
        <w:rPr>
          <w:rFonts w:ascii="Times New Roman" w:hAnsi="Times New Roman"/>
          <w:sz w:val="20"/>
          <w:szCs w:val="20"/>
        </w:rPr>
      </w:pPr>
    </w:p>
    <w:p w14:paraId="4A93E3D4" w14:textId="77777777" w:rsidR="0077054B" w:rsidRPr="00FA422B" w:rsidRDefault="0077054B" w:rsidP="00AC1D76">
      <w:pPr>
        <w:keepNext/>
        <w:keepLines/>
        <w:spacing w:after="40"/>
        <w:jc w:val="both"/>
        <w:rPr>
          <w:rFonts w:cs="Tahoma"/>
          <w:b/>
          <w:i/>
          <w:sz w:val="18"/>
          <w:szCs w:val="18"/>
          <w:u w:val="single"/>
        </w:rPr>
      </w:pPr>
      <w:r w:rsidRPr="00FA422B">
        <w:rPr>
          <w:rFonts w:cs="Tahoma"/>
          <w:b/>
          <w:i/>
          <w:sz w:val="18"/>
          <w:szCs w:val="18"/>
          <w:u w:val="single"/>
        </w:rPr>
        <w:t xml:space="preserve">Navodilo:  </w:t>
      </w:r>
      <w:r w:rsidRPr="00FA422B">
        <w:rPr>
          <w:rFonts w:cs="Tahoma"/>
          <w:i/>
          <w:iCs/>
          <w:sz w:val="18"/>
          <w:szCs w:val="22"/>
        </w:rPr>
        <w:t xml:space="preserve">Izjavo izpolni in podpiše </w:t>
      </w:r>
      <w:r w:rsidRPr="00FA422B">
        <w:rPr>
          <w:rFonts w:cs="Tahoma"/>
          <w:i/>
          <w:iCs/>
          <w:sz w:val="18"/>
          <w:szCs w:val="22"/>
          <w:u w:val="single"/>
        </w:rPr>
        <w:t>ponudnik</w:t>
      </w:r>
      <w:r w:rsidRPr="00FA422B">
        <w:rPr>
          <w:rFonts w:cs="Tahoma"/>
          <w:i/>
          <w:iCs/>
          <w:sz w:val="18"/>
          <w:szCs w:val="22"/>
        </w:rPr>
        <w:t xml:space="preserve">, kot tudi vsi </w:t>
      </w:r>
      <w:r w:rsidRPr="00FA422B">
        <w:rPr>
          <w:rFonts w:cs="Tahoma"/>
          <w:i/>
          <w:iCs/>
          <w:sz w:val="18"/>
          <w:szCs w:val="22"/>
          <w:u w:val="single"/>
        </w:rPr>
        <w:t>posamezni člani skupine ponudnikov</w:t>
      </w:r>
      <w:r w:rsidRPr="00FA422B">
        <w:rPr>
          <w:rFonts w:cs="Tahoma"/>
          <w:i/>
          <w:iCs/>
          <w:sz w:val="18"/>
          <w:szCs w:val="22"/>
        </w:rPr>
        <w:t xml:space="preserve"> (partnerji) v primeru skupne ponudbe, ter vsi morebitni </w:t>
      </w:r>
      <w:r w:rsidRPr="00FA422B">
        <w:rPr>
          <w:rFonts w:cs="Tahoma"/>
          <w:i/>
          <w:iCs/>
          <w:sz w:val="18"/>
          <w:szCs w:val="22"/>
          <w:u w:val="single"/>
        </w:rPr>
        <w:t>podizvajalci</w:t>
      </w:r>
      <w:r w:rsidRPr="00FA422B">
        <w:rPr>
          <w:rFonts w:cs="Tahoma"/>
          <w:i/>
          <w:iCs/>
          <w:sz w:val="18"/>
          <w:szCs w:val="22"/>
        </w:rPr>
        <w:t xml:space="preserve"> (če ponudnik izvaja javno naročilo s podizvajalci) in vsi drugi </w:t>
      </w:r>
      <w:r w:rsidRPr="00FA422B">
        <w:rPr>
          <w:rFonts w:cs="Tahoma"/>
          <w:i/>
          <w:iCs/>
          <w:sz w:val="18"/>
          <w:szCs w:val="22"/>
          <w:u w:val="single"/>
        </w:rPr>
        <w:t>subjekti</w:t>
      </w:r>
      <w:r w:rsidRPr="00FA422B">
        <w:rPr>
          <w:rFonts w:cs="Tahoma"/>
          <w:i/>
          <w:iCs/>
          <w:sz w:val="18"/>
          <w:szCs w:val="22"/>
        </w:rPr>
        <w:t>, katerih zmogljivost uporablja ponudnik (v kolikor bo ponudnik uporabil zmogljivosti drugih subjektov).</w:t>
      </w:r>
    </w:p>
    <w:p w14:paraId="26981D59" w14:textId="77777777" w:rsidR="0077054B" w:rsidRPr="00FA422B" w:rsidRDefault="0077054B" w:rsidP="00AC1D76">
      <w:pPr>
        <w:keepNext/>
        <w:keepLines/>
        <w:tabs>
          <w:tab w:val="left" w:pos="284"/>
        </w:tabs>
        <w:jc w:val="both"/>
        <w:rPr>
          <w:rFonts w:cs="Tahoma"/>
          <w:sz w:val="20"/>
          <w:szCs w:val="20"/>
        </w:rPr>
      </w:pPr>
    </w:p>
    <w:p w14:paraId="34AAB74D" w14:textId="77777777" w:rsidR="0077054B" w:rsidRPr="00FA422B" w:rsidRDefault="0077054B" w:rsidP="00AC1D76">
      <w:pPr>
        <w:keepNext/>
        <w:keepLines/>
        <w:tabs>
          <w:tab w:val="left" w:pos="284"/>
        </w:tabs>
        <w:jc w:val="both"/>
        <w:rPr>
          <w:rFonts w:cs="Tahoma"/>
          <w:sz w:val="20"/>
          <w:szCs w:val="20"/>
        </w:rPr>
      </w:pPr>
    </w:p>
    <w:p w14:paraId="1446C1E4" w14:textId="77777777" w:rsidR="0077054B" w:rsidRPr="00FA422B" w:rsidRDefault="0077054B" w:rsidP="00AC1D76">
      <w:pPr>
        <w:keepNext/>
        <w:keepLines/>
        <w:spacing w:after="40"/>
        <w:jc w:val="both"/>
        <w:rPr>
          <w:rFonts w:cs="Tahoma"/>
          <w:i/>
          <w:iCs/>
          <w:sz w:val="18"/>
          <w:szCs w:val="22"/>
        </w:rPr>
      </w:pPr>
      <w:r w:rsidRPr="00FA422B">
        <w:rPr>
          <w:rFonts w:cs="Tahoma"/>
          <w:b/>
          <w:i/>
          <w:sz w:val="18"/>
          <w:szCs w:val="18"/>
          <w:u w:val="single"/>
        </w:rPr>
        <w:t xml:space="preserve">Opomba:  </w:t>
      </w:r>
      <w:r w:rsidRPr="00FA422B">
        <w:rPr>
          <w:rFonts w:cs="Tahoma"/>
          <w:i/>
          <w:iCs/>
          <w:sz w:val="18"/>
          <w:szCs w:val="22"/>
        </w:rPr>
        <w:t xml:space="preserve">V skladu z odgovorom Komisije za preprečevanje korupcije na vprašanje št. 214 z dne 23.2.2012 v zadevi pod št. 0672-1/2012-39 (objavljeno na spletni strani </w:t>
      </w:r>
      <w:hyperlink r:id="rId20" w:history="1">
        <w:r w:rsidRPr="00FA422B">
          <w:rPr>
            <w:rFonts w:cs="Tahoma"/>
            <w:i/>
            <w:iCs/>
            <w:sz w:val="18"/>
            <w:szCs w:val="22"/>
          </w:rPr>
          <w:t>https://www.kpk-rs.si/sl/pogosta-vprasanja</w:t>
        </w:r>
      </w:hyperlink>
      <w:r w:rsidRPr="00FA422B">
        <w:rPr>
          <w:rFonts w:cs="Tahoma"/>
          <w:i/>
          <w:iCs/>
          <w:sz w:val="18"/>
          <w:szCs w:val="22"/>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79891527" w14:textId="77777777" w:rsidR="00B56652" w:rsidRPr="00FA422B" w:rsidRDefault="00B56652" w:rsidP="00AC1D76">
      <w:pPr>
        <w:keepNext/>
        <w:keepLines/>
        <w:spacing w:after="40"/>
        <w:jc w:val="both"/>
        <w:rPr>
          <w:rFonts w:cs="Tahoma"/>
          <w:i/>
          <w:iCs/>
          <w:sz w:val="18"/>
          <w:szCs w:val="22"/>
        </w:rPr>
      </w:pPr>
    </w:p>
    <w:p w14:paraId="1AFD6465" w14:textId="77777777" w:rsidR="00B56652" w:rsidRPr="00FA422B" w:rsidRDefault="00B56652" w:rsidP="00AC1D76">
      <w:pPr>
        <w:keepNext/>
        <w:keepLines/>
        <w:spacing w:after="40"/>
        <w:jc w:val="both"/>
        <w:rPr>
          <w:rFonts w:cs="Tahoma"/>
          <w:i/>
          <w:iCs/>
          <w:sz w:val="18"/>
          <w:szCs w:val="22"/>
        </w:rPr>
      </w:pPr>
    </w:p>
    <w:p w14:paraId="06012779" w14:textId="77777777" w:rsidR="00B56652" w:rsidRPr="00FA422B" w:rsidRDefault="00B56652" w:rsidP="00AC1D76">
      <w:pPr>
        <w:keepNext/>
        <w:keepLines/>
        <w:spacing w:after="40"/>
        <w:jc w:val="both"/>
        <w:rPr>
          <w:rFonts w:cs="Tahoma"/>
          <w:i/>
          <w:iCs/>
          <w:sz w:val="18"/>
          <w:szCs w:val="22"/>
        </w:rPr>
      </w:pPr>
    </w:p>
    <w:p w14:paraId="755409F2" w14:textId="77777777" w:rsidR="00B56652" w:rsidRPr="00FA422B" w:rsidRDefault="00B56652" w:rsidP="00AC1D76">
      <w:pPr>
        <w:keepNext/>
        <w:keepLines/>
        <w:spacing w:after="40"/>
        <w:jc w:val="both"/>
        <w:rPr>
          <w:rFonts w:cs="Tahoma"/>
          <w:i/>
          <w:iCs/>
          <w:sz w:val="18"/>
          <w:szCs w:val="22"/>
        </w:rPr>
      </w:pPr>
    </w:p>
    <w:p w14:paraId="340E8393" w14:textId="77777777" w:rsidR="00B56652" w:rsidRPr="00FA422B" w:rsidRDefault="00B56652" w:rsidP="00AC1D76">
      <w:pPr>
        <w:keepNext/>
        <w:keepLines/>
        <w:spacing w:after="40"/>
        <w:jc w:val="both"/>
        <w:rPr>
          <w:rFonts w:cs="Tahoma"/>
          <w:i/>
          <w:iCs/>
          <w:sz w:val="18"/>
          <w:szCs w:val="22"/>
        </w:rPr>
      </w:pPr>
    </w:p>
    <w:p w14:paraId="2BDA5F38" w14:textId="77777777" w:rsidR="00B56652" w:rsidRPr="00FA422B" w:rsidRDefault="00B56652" w:rsidP="00AC1D76">
      <w:pPr>
        <w:keepNext/>
        <w:keepLines/>
        <w:spacing w:after="40"/>
        <w:jc w:val="both"/>
        <w:rPr>
          <w:rFonts w:cs="Tahoma"/>
          <w:i/>
          <w:iCs/>
          <w:sz w:val="18"/>
          <w:szCs w:val="22"/>
        </w:rPr>
      </w:pPr>
    </w:p>
    <w:p w14:paraId="73839F63" w14:textId="77777777" w:rsidR="00B56652" w:rsidRPr="00FA422B" w:rsidRDefault="00B56652" w:rsidP="00AC1D76">
      <w:pPr>
        <w:keepNext/>
        <w:keepLines/>
        <w:spacing w:after="40"/>
        <w:jc w:val="both"/>
        <w:rPr>
          <w:rFonts w:cs="Tahoma"/>
          <w:i/>
          <w:iCs/>
          <w:sz w:val="18"/>
          <w:szCs w:val="22"/>
        </w:rPr>
      </w:pPr>
    </w:p>
    <w:p w14:paraId="1B869413" w14:textId="77777777" w:rsidR="00B56652" w:rsidRPr="00FA422B" w:rsidRDefault="00B56652" w:rsidP="00AC1D76">
      <w:pPr>
        <w:keepNext/>
        <w:keepLines/>
        <w:spacing w:after="40"/>
        <w:jc w:val="both"/>
        <w:rPr>
          <w:rFonts w:cs="Tahoma"/>
          <w:i/>
          <w:iCs/>
          <w:sz w:val="18"/>
          <w:szCs w:val="22"/>
        </w:rPr>
      </w:pPr>
    </w:p>
    <w:p w14:paraId="14EB612A" w14:textId="77777777" w:rsidR="00B56652" w:rsidRPr="00FA422B" w:rsidRDefault="00B56652" w:rsidP="00AC1D76">
      <w:pPr>
        <w:keepNext/>
        <w:keepLines/>
        <w:spacing w:after="40"/>
        <w:jc w:val="both"/>
        <w:rPr>
          <w:rFonts w:cs="Tahoma"/>
          <w:i/>
          <w:iCs/>
          <w:sz w:val="18"/>
          <w:szCs w:val="22"/>
        </w:rPr>
      </w:pPr>
    </w:p>
    <w:p w14:paraId="24FB4DF1" w14:textId="77777777" w:rsidR="00B56652" w:rsidRPr="00FA422B" w:rsidRDefault="00B56652" w:rsidP="00AC1D76">
      <w:pPr>
        <w:keepNext/>
        <w:keepLines/>
        <w:spacing w:after="40"/>
        <w:jc w:val="both"/>
        <w:rPr>
          <w:rFonts w:cs="Tahoma"/>
          <w:i/>
          <w:iCs/>
          <w:sz w:val="18"/>
          <w:szCs w:val="22"/>
        </w:rPr>
      </w:pPr>
    </w:p>
    <w:p w14:paraId="57E9ED8B" w14:textId="77777777" w:rsidR="00B56652" w:rsidRPr="00FA422B" w:rsidRDefault="00B56652" w:rsidP="00AC1D76">
      <w:pPr>
        <w:keepNext/>
        <w:keepLines/>
        <w:spacing w:after="40"/>
        <w:jc w:val="both"/>
        <w:rPr>
          <w:rFonts w:cs="Tahoma"/>
          <w:b/>
          <w:i/>
          <w:sz w:val="18"/>
          <w:szCs w:val="18"/>
          <w:u w:val="single"/>
        </w:rPr>
      </w:pPr>
    </w:p>
    <w:p w14:paraId="444AC2EA" w14:textId="77777777" w:rsidR="006E390E" w:rsidRPr="00FA422B" w:rsidRDefault="006E390E" w:rsidP="00AC1D76">
      <w:pPr>
        <w:keepNext/>
        <w:keepLines/>
        <w:spacing w:after="40"/>
        <w:jc w:val="both"/>
        <w:rPr>
          <w:rFonts w:cs="Tahoma"/>
          <w:b/>
          <w:i/>
          <w:sz w:val="18"/>
          <w:szCs w:val="18"/>
          <w:u w:val="single"/>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2"/>
        <w:gridCol w:w="7296"/>
        <w:gridCol w:w="993"/>
        <w:gridCol w:w="567"/>
      </w:tblGrid>
      <w:tr w:rsidR="003D57F0" w:rsidRPr="00FA422B" w14:paraId="274EB471" w14:textId="77777777" w:rsidTr="00414AA2">
        <w:trPr>
          <w:trHeight w:val="274"/>
        </w:trPr>
        <w:tc>
          <w:tcPr>
            <w:tcW w:w="642" w:type="dxa"/>
            <w:tcBorders>
              <w:top w:val="single" w:sz="4" w:space="0" w:color="auto"/>
              <w:left w:val="single" w:sz="4" w:space="0" w:color="auto"/>
              <w:bottom w:val="single" w:sz="4" w:space="0" w:color="auto"/>
              <w:right w:val="nil"/>
            </w:tcBorders>
          </w:tcPr>
          <w:p w14:paraId="0324678C" w14:textId="77777777" w:rsidR="003D57F0" w:rsidRPr="00FA422B" w:rsidRDefault="003D57F0" w:rsidP="00AC1D76">
            <w:pPr>
              <w:keepNext/>
              <w:keepLines/>
              <w:jc w:val="both"/>
              <w:rPr>
                <w:rFonts w:cs="Tahoma"/>
                <w:sz w:val="20"/>
                <w:szCs w:val="20"/>
              </w:rPr>
            </w:pPr>
            <w:r w:rsidRPr="00FA422B">
              <w:rPr>
                <w:rFonts w:ascii="Times New Roman" w:hAnsi="Times New Roman"/>
                <w:sz w:val="20"/>
                <w:szCs w:val="20"/>
              </w:rPr>
              <w:br w:type="page"/>
            </w:r>
            <w:r w:rsidRPr="00FA422B">
              <w:rPr>
                <w:rFonts w:ascii="Times New Roman" w:hAnsi="Times New Roman"/>
                <w:sz w:val="20"/>
                <w:szCs w:val="20"/>
              </w:rPr>
              <w:br w:type="page"/>
            </w:r>
            <w:r w:rsidRPr="00FA422B">
              <w:rPr>
                <w:rFonts w:ascii="Times New Roman" w:hAnsi="Times New Roman"/>
                <w:sz w:val="20"/>
                <w:szCs w:val="20"/>
              </w:rPr>
              <w:br w:type="page"/>
            </w:r>
            <w:r w:rsidRPr="00FA422B">
              <w:rPr>
                <w:rFonts w:cs="Tahoma"/>
                <w:sz w:val="20"/>
                <w:szCs w:val="20"/>
              </w:rPr>
              <w:br w:type="page"/>
            </w:r>
            <w:r w:rsidRPr="00FA422B">
              <w:rPr>
                <w:rFonts w:cs="Tahoma"/>
                <w:b/>
                <w:sz w:val="20"/>
                <w:szCs w:val="20"/>
              </w:rPr>
              <w:br w:type="page"/>
            </w:r>
            <w:r w:rsidRPr="00FA422B">
              <w:rPr>
                <w:rFonts w:cs="Tahoma"/>
                <w:sz w:val="20"/>
                <w:szCs w:val="20"/>
              </w:rPr>
              <w:br w:type="page"/>
            </w:r>
          </w:p>
        </w:tc>
        <w:tc>
          <w:tcPr>
            <w:tcW w:w="7296" w:type="dxa"/>
            <w:tcBorders>
              <w:top w:val="single" w:sz="4" w:space="0" w:color="auto"/>
              <w:left w:val="nil"/>
              <w:bottom w:val="single" w:sz="4" w:space="0" w:color="auto"/>
              <w:right w:val="single" w:sz="4" w:space="0" w:color="auto"/>
            </w:tcBorders>
            <w:vAlign w:val="center"/>
          </w:tcPr>
          <w:p w14:paraId="26A525DA" w14:textId="77777777" w:rsidR="003D57F0" w:rsidRPr="00FA422B" w:rsidRDefault="003D57F0" w:rsidP="00AC1D76">
            <w:pPr>
              <w:keepNext/>
              <w:keepLines/>
              <w:rPr>
                <w:rFonts w:cs="Tahoma"/>
                <w:sz w:val="20"/>
                <w:szCs w:val="20"/>
              </w:rPr>
            </w:pPr>
            <w:r w:rsidRPr="00FA422B">
              <w:rPr>
                <w:rFonts w:cs="Tahoma"/>
                <w:sz w:val="20"/>
                <w:szCs w:val="20"/>
              </w:rPr>
              <w:t>SEZNAM PODIZVAJALCEV IN ZAHTEVA ZA NEPOSREDNO PLAČILO</w:t>
            </w:r>
          </w:p>
        </w:tc>
        <w:tc>
          <w:tcPr>
            <w:tcW w:w="993" w:type="dxa"/>
            <w:tcBorders>
              <w:top w:val="single" w:sz="4" w:space="0" w:color="auto"/>
              <w:left w:val="single" w:sz="4" w:space="0" w:color="auto"/>
              <w:bottom w:val="single" w:sz="4" w:space="0" w:color="auto"/>
              <w:right w:val="nil"/>
            </w:tcBorders>
            <w:vAlign w:val="center"/>
          </w:tcPr>
          <w:p w14:paraId="28A9D452" w14:textId="77777777" w:rsidR="003D57F0" w:rsidRPr="00FA422B" w:rsidRDefault="003D57F0" w:rsidP="00AC1D76">
            <w:pPr>
              <w:keepNext/>
              <w:keepLines/>
              <w:rPr>
                <w:rFonts w:cs="Tahoma"/>
                <w:b/>
                <w:sz w:val="20"/>
                <w:szCs w:val="20"/>
              </w:rPr>
            </w:pPr>
            <w:r w:rsidRPr="00FA422B">
              <w:rPr>
                <w:rFonts w:cs="Tahoma"/>
                <w:b/>
                <w:sz w:val="20"/>
                <w:szCs w:val="20"/>
              </w:rPr>
              <w:t xml:space="preserve">Priloga </w:t>
            </w:r>
          </w:p>
        </w:tc>
        <w:tc>
          <w:tcPr>
            <w:tcW w:w="567" w:type="dxa"/>
            <w:tcBorders>
              <w:top w:val="single" w:sz="4" w:space="0" w:color="auto"/>
              <w:left w:val="nil"/>
              <w:bottom w:val="single" w:sz="4" w:space="0" w:color="auto"/>
              <w:right w:val="single" w:sz="4" w:space="0" w:color="auto"/>
            </w:tcBorders>
            <w:vAlign w:val="center"/>
          </w:tcPr>
          <w:p w14:paraId="16431A25" w14:textId="77777777" w:rsidR="003D57F0" w:rsidRPr="00FA422B" w:rsidRDefault="003D57F0" w:rsidP="00AC1D76">
            <w:pPr>
              <w:keepNext/>
              <w:keepLines/>
              <w:ind w:left="-70"/>
              <w:rPr>
                <w:rFonts w:cs="Tahoma"/>
                <w:b/>
                <w:sz w:val="20"/>
                <w:szCs w:val="20"/>
              </w:rPr>
            </w:pPr>
            <w:r w:rsidRPr="00FA422B">
              <w:rPr>
                <w:rFonts w:cs="Tahoma"/>
                <w:b/>
                <w:sz w:val="20"/>
                <w:szCs w:val="20"/>
              </w:rPr>
              <w:t>4/1</w:t>
            </w:r>
          </w:p>
        </w:tc>
      </w:tr>
    </w:tbl>
    <w:p w14:paraId="116D12F8" w14:textId="77777777" w:rsidR="0077054B" w:rsidRPr="00FA422B" w:rsidRDefault="0077054B" w:rsidP="00AC1D76">
      <w:pPr>
        <w:keepNext/>
        <w:keepLines/>
        <w:rPr>
          <w:rFonts w:cs="Tahoma"/>
          <w:sz w:val="14"/>
          <w:szCs w:val="26"/>
        </w:rPr>
      </w:pPr>
    </w:p>
    <w:p w14:paraId="207D6540" w14:textId="77777777" w:rsidR="0018575F" w:rsidRPr="00FA422B" w:rsidRDefault="0018575F" w:rsidP="00AC1D76">
      <w:pPr>
        <w:keepNext/>
        <w:keepLines/>
        <w:jc w:val="both"/>
        <w:rPr>
          <w:rFonts w:cs="Tahoma"/>
          <w:sz w:val="20"/>
          <w:szCs w:val="20"/>
        </w:rPr>
      </w:pPr>
      <w:r w:rsidRPr="00FA422B">
        <w:rPr>
          <w:rFonts w:cs="Tahoma"/>
          <w:sz w:val="20"/>
          <w:szCs w:val="20"/>
        </w:rPr>
        <w:t>Ponudnik mora v prilogi navesti podizvajalce, s katerimi namerava izvajati predmet javnega naročila in izpolniti vse zahtevane podatke. Prilogo podpišeta tako ponudnik kot podizvajalec.</w:t>
      </w:r>
    </w:p>
    <w:p w14:paraId="05A201B9" w14:textId="77777777" w:rsidR="0018575F" w:rsidRPr="00FA422B" w:rsidRDefault="0018575F" w:rsidP="00AC1D76">
      <w:pPr>
        <w:keepNext/>
        <w:keepLines/>
        <w:rPr>
          <w:rFonts w:cs="Tahoma"/>
          <w:sz w:val="20"/>
          <w:szCs w:val="20"/>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06"/>
        <w:gridCol w:w="2693"/>
        <w:gridCol w:w="2627"/>
      </w:tblGrid>
      <w:tr w:rsidR="005B42A3" w:rsidRPr="00FA422B" w14:paraId="39278674" w14:textId="77777777" w:rsidTr="0030102F">
        <w:trPr>
          <w:trHeight w:val="331"/>
          <w:jc w:val="center"/>
        </w:trPr>
        <w:tc>
          <w:tcPr>
            <w:tcW w:w="9426" w:type="dxa"/>
            <w:gridSpan w:val="3"/>
            <w:tcBorders>
              <w:top w:val="single" w:sz="4" w:space="0" w:color="auto"/>
              <w:left w:val="single" w:sz="4" w:space="0" w:color="auto"/>
              <w:bottom w:val="single" w:sz="4" w:space="0" w:color="auto"/>
              <w:right w:val="single" w:sz="4" w:space="0" w:color="auto"/>
            </w:tcBorders>
            <w:vAlign w:val="center"/>
          </w:tcPr>
          <w:p w14:paraId="3328D5E6" w14:textId="77777777" w:rsidR="005B42A3" w:rsidRPr="00FA422B" w:rsidRDefault="005B42A3" w:rsidP="00AC1D76">
            <w:pPr>
              <w:keepNext/>
              <w:keepLines/>
              <w:spacing w:before="40" w:after="40"/>
              <w:jc w:val="center"/>
              <w:rPr>
                <w:rFonts w:cs="Tahoma"/>
                <w:b/>
                <w:sz w:val="20"/>
                <w:szCs w:val="20"/>
              </w:rPr>
            </w:pPr>
            <w:r w:rsidRPr="00FA422B">
              <w:rPr>
                <w:rFonts w:cs="Tahoma"/>
                <w:b/>
                <w:sz w:val="20"/>
                <w:szCs w:val="20"/>
              </w:rPr>
              <w:t xml:space="preserve">Javno naročilo št. LPP-134/24 </w:t>
            </w:r>
          </w:p>
          <w:p w14:paraId="40A29B2B" w14:textId="194A16AA" w:rsidR="005B42A3" w:rsidRPr="00FA422B" w:rsidRDefault="009679DD" w:rsidP="00AC1D76">
            <w:pPr>
              <w:keepNext/>
              <w:keepLines/>
              <w:jc w:val="center"/>
              <w:rPr>
                <w:rFonts w:ascii="Times New Roman" w:hAnsi="Times New Roman"/>
                <w:sz w:val="18"/>
                <w:szCs w:val="18"/>
              </w:rPr>
            </w:pPr>
            <w:r>
              <w:rPr>
                <w:rFonts w:cs="Tahoma"/>
                <w:b/>
                <w:sz w:val="20"/>
                <w:szCs w:val="20"/>
              </w:rPr>
              <w:t xml:space="preserve"> Izvajanje posebnega linijskega prevoza v Občini Medvode</w:t>
            </w:r>
          </w:p>
        </w:tc>
      </w:tr>
      <w:tr w:rsidR="005B42A3" w:rsidRPr="00FA422B" w14:paraId="68CE4396" w14:textId="77777777" w:rsidTr="0030102F">
        <w:trPr>
          <w:trHeight w:val="341"/>
          <w:jc w:val="center"/>
        </w:trPr>
        <w:tc>
          <w:tcPr>
            <w:tcW w:w="4106" w:type="dxa"/>
            <w:tcBorders>
              <w:top w:val="single" w:sz="4" w:space="0" w:color="auto"/>
              <w:left w:val="single" w:sz="4" w:space="0" w:color="auto"/>
              <w:bottom w:val="single" w:sz="4" w:space="0" w:color="auto"/>
              <w:right w:val="single" w:sz="4" w:space="0" w:color="auto"/>
            </w:tcBorders>
            <w:vAlign w:val="center"/>
          </w:tcPr>
          <w:p w14:paraId="3C5DF512" w14:textId="77777777" w:rsidR="005B42A3" w:rsidRPr="00FA422B" w:rsidRDefault="005B42A3" w:rsidP="00AC1D76">
            <w:pPr>
              <w:keepNext/>
              <w:keepLines/>
              <w:rPr>
                <w:rFonts w:cs="Tahoma"/>
                <w:sz w:val="18"/>
                <w:szCs w:val="18"/>
              </w:rPr>
            </w:pPr>
            <w:r w:rsidRPr="00FA422B">
              <w:rPr>
                <w:rFonts w:cs="Tahoma"/>
                <w:sz w:val="18"/>
                <w:szCs w:val="18"/>
              </w:rPr>
              <w:t>Naziv podizvajalca</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7B8F80B6" w14:textId="77777777" w:rsidR="005B42A3" w:rsidRPr="00FA422B" w:rsidRDefault="005B42A3" w:rsidP="00AC1D76">
            <w:pPr>
              <w:keepNext/>
              <w:keepLines/>
              <w:rPr>
                <w:rFonts w:cs="Tahoma"/>
                <w:sz w:val="18"/>
                <w:szCs w:val="18"/>
              </w:rPr>
            </w:pPr>
          </w:p>
          <w:p w14:paraId="4B49C9C4" w14:textId="77777777" w:rsidR="005B42A3" w:rsidRPr="00FA422B" w:rsidRDefault="005B42A3" w:rsidP="00AC1D76">
            <w:pPr>
              <w:keepNext/>
              <w:keepLines/>
              <w:rPr>
                <w:rFonts w:cs="Tahoma"/>
                <w:sz w:val="18"/>
                <w:szCs w:val="18"/>
              </w:rPr>
            </w:pPr>
          </w:p>
        </w:tc>
      </w:tr>
      <w:tr w:rsidR="005B42A3" w:rsidRPr="00FA422B" w14:paraId="6509A3FB" w14:textId="77777777" w:rsidTr="0030102F">
        <w:trPr>
          <w:trHeight w:val="406"/>
          <w:jc w:val="center"/>
        </w:trPr>
        <w:tc>
          <w:tcPr>
            <w:tcW w:w="4106" w:type="dxa"/>
            <w:tcBorders>
              <w:top w:val="single" w:sz="4" w:space="0" w:color="auto"/>
              <w:left w:val="single" w:sz="4" w:space="0" w:color="auto"/>
              <w:bottom w:val="single" w:sz="4" w:space="0" w:color="auto"/>
              <w:right w:val="single" w:sz="4" w:space="0" w:color="auto"/>
            </w:tcBorders>
            <w:vAlign w:val="center"/>
          </w:tcPr>
          <w:p w14:paraId="4C03B419" w14:textId="77777777" w:rsidR="005B42A3" w:rsidRPr="00FA422B" w:rsidRDefault="005B42A3" w:rsidP="00AC1D76">
            <w:pPr>
              <w:keepNext/>
              <w:keepLines/>
              <w:rPr>
                <w:rFonts w:cs="Tahoma"/>
                <w:sz w:val="18"/>
                <w:szCs w:val="18"/>
              </w:rPr>
            </w:pPr>
            <w:r w:rsidRPr="00FA422B">
              <w:rPr>
                <w:rFonts w:cs="Tahoma"/>
                <w:sz w:val="18"/>
                <w:szCs w:val="18"/>
              </w:rPr>
              <w:t>Polni naslov</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4520FE6B" w14:textId="77777777" w:rsidR="005B42A3" w:rsidRPr="00FA422B" w:rsidRDefault="005B42A3" w:rsidP="00AC1D76">
            <w:pPr>
              <w:keepNext/>
              <w:keepLines/>
              <w:rPr>
                <w:rFonts w:cs="Tahoma"/>
                <w:sz w:val="18"/>
                <w:szCs w:val="18"/>
              </w:rPr>
            </w:pPr>
          </w:p>
          <w:p w14:paraId="1DCD38D2" w14:textId="77777777" w:rsidR="005B42A3" w:rsidRPr="00FA422B" w:rsidRDefault="005B42A3" w:rsidP="00AC1D76">
            <w:pPr>
              <w:keepNext/>
              <w:keepLines/>
              <w:rPr>
                <w:rFonts w:cs="Tahoma"/>
                <w:sz w:val="18"/>
                <w:szCs w:val="18"/>
              </w:rPr>
            </w:pPr>
          </w:p>
        </w:tc>
      </w:tr>
      <w:tr w:rsidR="005B42A3" w:rsidRPr="00FA422B" w14:paraId="4DC67E62" w14:textId="77777777" w:rsidTr="0030102F">
        <w:trPr>
          <w:trHeight w:val="463"/>
          <w:jc w:val="center"/>
        </w:trPr>
        <w:tc>
          <w:tcPr>
            <w:tcW w:w="4106" w:type="dxa"/>
            <w:tcBorders>
              <w:top w:val="single" w:sz="4" w:space="0" w:color="auto"/>
              <w:left w:val="single" w:sz="4" w:space="0" w:color="auto"/>
              <w:bottom w:val="single" w:sz="4" w:space="0" w:color="auto"/>
              <w:right w:val="single" w:sz="4" w:space="0" w:color="auto"/>
            </w:tcBorders>
            <w:vAlign w:val="center"/>
          </w:tcPr>
          <w:p w14:paraId="3DE4D044" w14:textId="77777777" w:rsidR="005B42A3" w:rsidRPr="00FA422B" w:rsidRDefault="005B42A3" w:rsidP="00AC1D76">
            <w:pPr>
              <w:keepNext/>
              <w:keepLines/>
              <w:rPr>
                <w:rFonts w:cs="Tahoma"/>
                <w:sz w:val="18"/>
                <w:szCs w:val="18"/>
              </w:rPr>
            </w:pPr>
            <w:r w:rsidRPr="00FA422B">
              <w:rPr>
                <w:rFonts w:cs="Tahoma"/>
                <w:sz w:val="18"/>
                <w:szCs w:val="18"/>
              </w:rPr>
              <w:t xml:space="preserve">Matična </w:t>
            </w:r>
            <w:r w:rsidRPr="00FA422B">
              <w:rPr>
                <w:rFonts w:cs="Tahoma"/>
                <w:sz w:val="18"/>
                <w:szCs w:val="18"/>
                <w:u w:val="single"/>
              </w:rPr>
              <w:t>in</w:t>
            </w:r>
            <w:r w:rsidRPr="00FA422B">
              <w:rPr>
                <w:rFonts w:cs="Tahoma"/>
                <w:sz w:val="18"/>
                <w:szCs w:val="18"/>
              </w:rPr>
              <w:t xml:space="preserve"> davčna številka podizvajalca</w:t>
            </w:r>
          </w:p>
        </w:tc>
        <w:tc>
          <w:tcPr>
            <w:tcW w:w="2693" w:type="dxa"/>
            <w:tcBorders>
              <w:top w:val="single" w:sz="4" w:space="0" w:color="auto"/>
              <w:left w:val="single" w:sz="4" w:space="0" w:color="auto"/>
              <w:bottom w:val="single" w:sz="4" w:space="0" w:color="auto"/>
              <w:right w:val="single" w:sz="4" w:space="0" w:color="auto"/>
            </w:tcBorders>
            <w:vAlign w:val="center"/>
          </w:tcPr>
          <w:p w14:paraId="0E1692C1" w14:textId="77777777" w:rsidR="005B42A3" w:rsidRPr="00FA422B" w:rsidRDefault="005B42A3" w:rsidP="00AC1D76">
            <w:pPr>
              <w:keepNext/>
              <w:keepLines/>
              <w:rPr>
                <w:rFonts w:cs="Tahoma"/>
                <w:sz w:val="18"/>
                <w:szCs w:val="18"/>
              </w:rPr>
            </w:pPr>
          </w:p>
        </w:tc>
        <w:tc>
          <w:tcPr>
            <w:tcW w:w="2627" w:type="dxa"/>
            <w:tcBorders>
              <w:top w:val="single" w:sz="4" w:space="0" w:color="auto"/>
              <w:left w:val="single" w:sz="4" w:space="0" w:color="auto"/>
              <w:bottom w:val="single" w:sz="4" w:space="0" w:color="auto"/>
              <w:right w:val="single" w:sz="4" w:space="0" w:color="auto"/>
            </w:tcBorders>
            <w:vAlign w:val="center"/>
          </w:tcPr>
          <w:p w14:paraId="1308A59F" w14:textId="77777777" w:rsidR="005B42A3" w:rsidRPr="00FA422B" w:rsidRDefault="005B42A3" w:rsidP="00AC1D76">
            <w:pPr>
              <w:keepNext/>
              <w:keepLines/>
              <w:rPr>
                <w:rFonts w:cs="Tahoma"/>
                <w:sz w:val="18"/>
                <w:szCs w:val="18"/>
              </w:rPr>
            </w:pPr>
          </w:p>
        </w:tc>
      </w:tr>
      <w:tr w:rsidR="005B42A3" w:rsidRPr="00FA422B" w14:paraId="7761FFC1" w14:textId="77777777" w:rsidTr="0030102F">
        <w:trPr>
          <w:trHeight w:val="375"/>
          <w:jc w:val="center"/>
        </w:trPr>
        <w:tc>
          <w:tcPr>
            <w:tcW w:w="4106" w:type="dxa"/>
            <w:vMerge w:val="restart"/>
            <w:tcBorders>
              <w:top w:val="single" w:sz="4" w:space="0" w:color="auto"/>
              <w:left w:val="single" w:sz="4" w:space="0" w:color="auto"/>
              <w:right w:val="single" w:sz="4" w:space="0" w:color="auto"/>
            </w:tcBorders>
            <w:vAlign w:val="center"/>
          </w:tcPr>
          <w:p w14:paraId="52EB433A" w14:textId="77777777" w:rsidR="005B42A3" w:rsidRPr="00FA422B" w:rsidRDefault="005B42A3" w:rsidP="00AC1D76">
            <w:pPr>
              <w:keepNext/>
              <w:keepLines/>
              <w:jc w:val="both"/>
              <w:rPr>
                <w:rFonts w:cs="Tahoma"/>
                <w:sz w:val="16"/>
                <w:szCs w:val="18"/>
              </w:rPr>
            </w:pPr>
            <w:r w:rsidRPr="00FA422B">
              <w:rPr>
                <w:rFonts w:cs="Tahoma"/>
                <w:sz w:val="16"/>
                <w:szCs w:val="18"/>
              </w:rPr>
              <w:t>NAVEDITE VSE osebe, ki so člani upravnega, vodstvenega ali nadzornega organa gospodarskega subjekta ali ki imajo pooblastila za njegovo zastopanje ali odločanje ali nadzor v njem</w:t>
            </w:r>
          </w:p>
          <w:p w14:paraId="267EE8CE" w14:textId="77777777" w:rsidR="005B42A3" w:rsidRPr="00FA422B" w:rsidRDefault="005B42A3" w:rsidP="00AC1D76">
            <w:pPr>
              <w:keepNext/>
              <w:keepLines/>
              <w:spacing w:line="276" w:lineRule="auto"/>
              <w:rPr>
                <w:rFonts w:cs="Tahoma"/>
                <w:sz w:val="18"/>
                <w:szCs w:val="18"/>
              </w:rPr>
            </w:pP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6DB5ED6A" w14:textId="77777777" w:rsidR="005B42A3" w:rsidRPr="00FA422B" w:rsidRDefault="005B42A3" w:rsidP="00AC1D76">
            <w:pPr>
              <w:keepNext/>
              <w:keepLines/>
              <w:spacing w:line="276" w:lineRule="auto"/>
              <w:jc w:val="center"/>
              <w:rPr>
                <w:rFonts w:cs="Tahoma"/>
                <w:sz w:val="18"/>
                <w:szCs w:val="18"/>
              </w:rPr>
            </w:pPr>
            <w:r w:rsidRPr="00FA422B">
              <w:rPr>
                <w:rFonts w:cs="Tahoma"/>
                <w:sz w:val="18"/>
                <w:szCs w:val="18"/>
              </w:rPr>
              <w:t>Ime in priimek</w:t>
            </w:r>
          </w:p>
        </w:tc>
      </w:tr>
      <w:tr w:rsidR="005B42A3" w:rsidRPr="00FA422B" w14:paraId="57218ADD" w14:textId="77777777" w:rsidTr="005B42A3">
        <w:trPr>
          <w:trHeight w:val="898"/>
          <w:jc w:val="center"/>
        </w:trPr>
        <w:tc>
          <w:tcPr>
            <w:tcW w:w="4106" w:type="dxa"/>
            <w:vMerge/>
            <w:tcBorders>
              <w:left w:val="single" w:sz="4" w:space="0" w:color="auto"/>
              <w:bottom w:val="single" w:sz="4" w:space="0" w:color="auto"/>
              <w:right w:val="single" w:sz="4" w:space="0" w:color="auto"/>
            </w:tcBorders>
            <w:vAlign w:val="center"/>
          </w:tcPr>
          <w:p w14:paraId="059D7FE2" w14:textId="77777777" w:rsidR="005B42A3" w:rsidRPr="00FA422B" w:rsidRDefault="005B42A3" w:rsidP="00AC1D76">
            <w:pPr>
              <w:keepNext/>
              <w:keepLines/>
              <w:jc w:val="both"/>
              <w:rPr>
                <w:rFonts w:cs="Tahoma"/>
                <w:sz w:val="16"/>
                <w:szCs w:val="18"/>
              </w:rPr>
            </w:pP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063FC2D1" w14:textId="77777777" w:rsidR="005B42A3" w:rsidRPr="00FA422B" w:rsidRDefault="005B42A3" w:rsidP="00AC1D76">
            <w:pPr>
              <w:keepNext/>
              <w:keepLines/>
              <w:spacing w:line="276" w:lineRule="auto"/>
              <w:rPr>
                <w:rFonts w:cs="Tahoma"/>
                <w:sz w:val="18"/>
                <w:szCs w:val="18"/>
              </w:rPr>
            </w:pPr>
          </w:p>
        </w:tc>
      </w:tr>
      <w:tr w:rsidR="005B42A3" w:rsidRPr="00FA422B" w14:paraId="7B707A51" w14:textId="77777777" w:rsidTr="0030102F">
        <w:trPr>
          <w:trHeight w:val="900"/>
          <w:jc w:val="center"/>
        </w:trPr>
        <w:tc>
          <w:tcPr>
            <w:tcW w:w="4106" w:type="dxa"/>
            <w:tcBorders>
              <w:top w:val="single" w:sz="4" w:space="0" w:color="auto"/>
              <w:left w:val="single" w:sz="4" w:space="0" w:color="auto"/>
              <w:right w:val="single" w:sz="4" w:space="0" w:color="auto"/>
            </w:tcBorders>
            <w:vAlign w:val="center"/>
          </w:tcPr>
          <w:p w14:paraId="3CD9304E" w14:textId="77777777" w:rsidR="005B42A3" w:rsidRPr="00FA422B" w:rsidRDefault="005B42A3" w:rsidP="00AC1D76">
            <w:pPr>
              <w:keepNext/>
              <w:keepLines/>
              <w:jc w:val="center"/>
              <w:rPr>
                <w:rFonts w:cs="Tahoma"/>
                <w:sz w:val="18"/>
                <w:szCs w:val="18"/>
              </w:rPr>
            </w:pPr>
          </w:p>
          <w:p w14:paraId="731EE903" w14:textId="77777777" w:rsidR="005B42A3" w:rsidRPr="00FA422B" w:rsidRDefault="005B42A3" w:rsidP="00AC1D76">
            <w:pPr>
              <w:keepNext/>
              <w:keepLines/>
              <w:rPr>
                <w:rFonts w:cs="Tahoma"/>
                <w:sz w:val="18"/>
                <w:szCs w:val="18"/>
              </w:rPr>
            </w:pPr>
            <w:r w:rsidRPr="00FA422B">
              <w:rPr>
                <w:rFonts w:cs="Tahoma"/>
                <w:sz w:val="18"/>
                <w:szCs w:val="18"/>
              </w:rPr>
              <w:t xml:space="preserve">Vsak del javnega naročila (storitev/gradnja/blago), ki se oddaja v </w:t>
            </w:r>
            <w:proofErr w:type="spellStart"/>
            <w:r w:rsidRPr="00FA422B">
              <w:rPr>
                <w:rFonts w:cs="Tahoma"/>
                <w:sz w:val="18"/>
                <w:szCs w:val="18"/>
              </w:rPr>
              <w:t>podizvajanje</w:t>
            </w:r>
            <w:proofErr w:type="spellEnd"/>
            <w:r w:rsidRPr="00FA422B">
              <w:rPr>
                <w:rFonts w:cs="Tahoma"/>
                <w:sz w:val="18"/>
                <w:szCs w:val="18"/>
              </w:rPr>
              <w:t xml:space="preserve"> (vrsta/opis del)</w:t>
            </w:r>
          </w:p>
        </w:tc>
        <w:tc>
          <w:tcPr>
            <w:tcW w:w="5320" w:type="dxa"/>
            <w:gridSpan w:val="2"/>
            <w:tcBorders>
              <w:top w:val="single" w:sz="4" w:space="0" w:color="auto"/>
              <w:left w:val="single" w:sz="4" w:space="0" w:color="auto"/>
              <w:right w:val="single" w:sz="4" w:space="0" w:color="auto"/>
            </w:tcBorders>
            <w:vAlign w:val="center"/>
          </w:tcPr>
          <w:p w14:paraId="03DE1FA4" w14:textId="77777777" w:rsidR="005B42A3" w:rsidRPr="00FA422B" w:rsidRDefault="005B42A3" w:rsidP="00AC1D76">
            <w:pPr>
              <w:keepNext/>
              <w:keepLines/>
              <w:rPr>
                <w:rFonts w:cs="Tahoma"/>
                <w:sz w:val="18"/>
                <w:szCs w:val="18"/>
              </w:rPr>
            </w:pPr>
          </w:p>
        </w:tc>
      </w:tr>
      <w:tr w:rsidR="005B42A3" w:rsidRPr="00FA422B" w14:paraId="578FFAA3" w14:textId="77777777" w:rsidTr="0030102F">
        <w:trPr>
          <w:trHeight w:val="842"/>
          <w:jc w:val="center"/>
        </w:trPr>
        <w:tc>
          <w:tcPr>
            <w:tcW w:w="4106" w:type="dxa"/>
            <w:tcBorders>
              <w:top w:val="single" w:sz="4" w:space="0" w:color="auto"/>
              <w:left w:val="single" w:sz="4" w:space="0" w:color="auto"/>
              <w:right w:val="single" w:sz="4" w:space="0" w:color="auto"/>
            </w:tcBorders>
            <w:vAlign w:val="center"/>
          </w:tcPr>
          <w:p w14:paraId="251167EB" w14:textId="77777777" w:rsidR="005B42A3" w:rsidRPr="00FA422B" w:rsidRDefault="005B42A3" w:rsidP="00AC1D76">
            <w:pPr>
              <w:keepNext/>
              <w:keepLines/>
              <w:rPr>
                <w:rFonts w:cs="Tahoma"/>
                <w:sz w:val="18"/>
                <w:szCs w:val="18"/>
              </w:rPr>
            </w:pPr>
            <w:r w:rsidRPr="00FA422B">
              <w:rPr>
                <w:rFonts w:cs="Tahoma"/>
                <w:sz w:val="18"/>
                <w:szCs w:val="18"/>
              </w:rPr>
              <w:t xml:space="preserve">Okvirna količina/delež (%) javnega naročila, ki se oddaja v </w:t>
            </w:r>
            <w:proofErr w:type="spellStart"/>
            <w:r w:rsidRPr="00FA422B">
              <w:rPr>
                <w:rFonts w:cs="Tahoma"/>
                <w:sz w:val="18"/>
                <w:szCs w:val="18"/>
              </w:rPr>
              <w:t>podizvajanje</w:t>
            </w:r>
            <w:proofErr w:type="spellEnd"/>
            <w:r w:rsidRPr="00FA422B">
              <w:rPr>
                <w:rFonts w:cs="Tahoma"/>
                <w:sz w:val="18"/>
                <w:szCs w:val="18"/>
              </w:rPr>
              <w:t xml:space="preserve"> </w:t>
            </w:r>
          </w:p>
          <w:p w14:paraId="27CC6AD4" w14:textId="77777777" w:rsidR="005B42A3" w:rsidRPr="00FA422B" w:rsidRDefault="005B42A3" w:rsidP="00AC1D76">
            <w:pPr>
              <w:keepNext/>
              <w:keepLines/>
              <w:rPr>
                <w:rFonts w:cs="Tahoma"/>
                <w:sz w:val="18"/>
                <w:szCs w:val="18"/>
              </w:rPr>
            </w:pPr>
            <w:r w:rsidRPr="00FA422B">
              <w:rPr>
                <w:rFonts w:cs="Tahoma"/>
                <w:i/>
                <w:sz w:val="16"/>
                <w:szCs w:val="18"/>
              </w:rPr>
              <w:t>(obligatorno manj kot 100%)</w:t>
            </w:r>
          </w:p>
        </w:tc>
        <w:tc>
          <w:tcPr>
            <w:tcW w:w="5320" w:type="dxa"/>
            <w:gridSpan w:val="2"/>
            <w:tcBorders>
              <w:top w:val="single" w:sz="4" w:space="0" w:color="auto"/>
              <w:left w:val="single" w:sz="4" w:space="0" w:color="auto"/>
              <w:right w:val="single" w:sz="4" w:space="0" w:color="auto"/>
            </w:tcBorders>
            <w:vAlign w:val="center"/>
          </w:tcPr>
          <w:p w14:paraId="682B134A" w14:textId="77777777" w:rsidR="005B42A3" w:rsidRPr="00FA422B" w:rsidRDefault="005B42A3" w:rsidP="00AC1D76">
            <w:pPr>
              <w:keepNext/>
              <w:keepLines/>
              <w:rPr>
                <w:rFonts w:cs="Tahoma"/>
                <w:sz w:val="18"/>
                <w:szCs w:val="18"/>
              </w:rPr>
            </w:pPr>
          </w:p>
        </w:tc>
      </w:tr>
      <w:tr w:rsidR="005B42A3" w:rsidRPr="00FA422B" w14:paraId="66E9F8B3" w14:textId="77777777" w:rsidTr="0030102F">
        <w:trPr>
          <w:trHeight w:val="334"/>
          <w:jc w:val="center"/>
        </w:trPr>
        <w:tc>
          <w:tcPr>
            <w:tcW w:w="4106" w:type="dxa"/>
            <w:vMerge w:val="restart"/>
            <w:tcBorders>
              <w:top w:val="double" w:sz="4" w:space="0" w:color="auto"/>
              <w:left w:val="single" w:sz="4" w:space="0" w:color="auto"/>
              <w:right w:val="single" w:sz="4" w:space="0" w:color="auto"/>
            </w:tcBorders>
            <w:vAlign w:val="center"/>
          </w:tcPr>
          <w:p w14:paraId="498F299D" w14:textId="77777777" w:rsidR="005B42A3" w:rsidRPr="00FA422B" w:rsidRDefault="005B42A3" w:rsidP="00AC1D76">
            <w:pPr>
              <w:keepNext/>
              <w:keepLines/>
              <w:jc w:val="both"/>
              <w:rPr>
                <w:rFonts w:cs="Tahoma"/>
                <w:sz w:val="18"/>
                <w:szCs w:val="17"/>
              </w:rPr>
            </w:pPr>
            <w:r w:rsidRPr="00FA422B">
              <w:rPr>
                <w:rFonts w:cs="Tahoma"/>
                <w:sz w:val="18"/>
                <w:szCs w:val="17"/>
              </w:rPr>
              <w:t xml:space="preserve">V skladu s 94. členom ZJN-3 kot podizvajalec zahtevamo neposredno plačilo s strani naročnika </w:t>
            </w:r>
          </w:p>
        </w:tc>
        <w:tc>
          <w:tcPr>
            <w:tcW w:w="5320" w:type="dxa"/>
            <w:gridSpan w:val="2"/>
            <w:tcBorders>
              <w:top w:val="double" w:sz="4" w:space="0" w:color="auto"/>
              <w:left w:val="single" w:sz="4" w:space="0" w:color="auto"/>
              <w:bottom w:val="single" w:sz="4" w:space="0" w:color="auto"/>
              <w:right w:val="single" w:sz="4" w:space="0" w:color="auto"/>
            </w:tcBorders>
            <w:vAlign w:val="center"/>
          </w:tcPr>
          <w:p w14:paraId="143C432E" w14:textId="77777777" w:rsidR="005B42A3" w:rsidRPr="00FA422B" w:rsidRDefault="005B42A3" w:rsidP="00AC1D76">
            <w:pPr>
              <w:keepNext/>
              <w:keepLines/>
              <w:jc w:val="center"/>
              <w:rPr>
                <w:rFonts w:cs="Tahoma"/>
                <w:b/>
                <w:sz w:val="18"/>
                <w:szCs w:val="18"/>
              </w:rPr>
            </w:pPr>
            <w:r w:rsidRPr="00FA422B">
              <w:rPr>
                <w:rFonts w:cs="Tahoma"/>
                <w:b/>
                <w:sz w:val="16"/>
                <w:szCs w:val="18"/>
              </w:rPr>
              <w:t xml:space="preserve">Obkrožite/označite </w:t>
            </w:r>
          </w:p>
        </w:tc>
      </w:tr>
      <w:tr w:rsidR="005B42A3" w:rsidRPr="00FA422B" w14:paraId="0C57BCD4" w14:textId="77777777" w:rsidTr="0030102F">
        <w:trPr>
          <w:trHeight w:val="334"/>
          <w:jc w:val="center"/>
        </w:trPr>
        <w:tc>
          <w:tcPr>
            <w:tcW w:w="4106" w:type="dxa"/>
            <w:vMerge/>
            <w:tcBorders>
              <w:left w:val="single" w:sz="4" w:space="0" w:color="auto"/>
              <w:bottom w:val="single" w:sz="4" w:space="0" w:color="auto"/>
              <w:right w:val="single" w:sz="4" w:space="0" w:color="auto"/>
            </w:tcBorders>
            <w:vAlign w:val="center"/>
          </w:tcPr>
          <w:p w14:paraId="38F6E5B0" w14:textId="77777777" w:rsidR="005B42A3" w:rsidRPr="00FA422B" w:rsidRDefault="005B42A3" w:rsidP="00AC1D76">
            <w:pPr>
              <w:keepNext/>
              <w:keepLines/>
              <w:rPr>
                <w:rFonts w:cs="Tahoma"/>
                <w:sz w:val="18"/>
                <w:szCs w:val="18"/>
              </w:rPr>
            </w:pPr>
          </w:p>
        </w:tc>
        <w:tc>
          <w:tcPr>
            <w:tcW w:w="2693" w:type="dxa"/>
            <w:tcBorders>
              <w:top w:val="single" w:sz="4" w:space="0" w:color="auto"/>
              <w:left w:val="single" w:sz="4" w:space="0" w:color="auto"/>
              <w:bottom w:val="single" w:sz="4" w:space="0" w:color="auto"/>
              <w:right w:val="single" w:sz="4" w:space="0" w:color="auto"/>
            </w:tcBorders>
            <w:vAlign w:val="center"/>
          </w:tcPr>
          <w:p w14:paraId="72D651AC" w14:textId="77777777" w:rsidR="005B42A3" w:rsidRPr="00FA422B" w:rsidRDefault="005B42A3" w:rsidP="00AC1D76">
            <w:pPr>
              <w:keepNext/>
              <w:keepLines/>
              <w:jc w:val="center"/>
              <w:rPr>
                <w:rFonts w:cs="Tahoma"/>
                <w:sz w:val="18"/>
                <w:szCs w:val="18"/>
              </w:rPr>
            </w:pPr>
            <w:r w:rsidRPr="00FA422B">
              <w:rPr>
                <w:rFonts w:cs="Tahoma"/>
                <w:sz w:val="18"/>
                <w:szCs w:val="18"/>
              </w:rPr>
              <w:t>DA</w:t>
            </w:r>
          </w:p>
        </w:tc>
        <w:tc>
          <w:tcPr>
            <w:tcW w:w="2627" w:type="dxa"/>
            <w:tcBorders>
              <w:top w:val="single" w:sz="4" w:space="0" w:color="auto"/>
              <w:left w:val="single" w:sz="4" w:space="0" w:color="auto"/>
              <w:bottom w:val="single" w:sz="4" w:space="0" w:color="auto"/>
              <w:right w:val="single" w:sz="4" w:space="0" w:color="auto"/>
            </w:tcBorders>
            <w:vAlign w:val="center"/>
          </w:tcPr>
          <w:p w14:paraId="2308314B" w14:textId="77777777" w:rsidR="005B42A3" w:rsidRPr="00FA422B" w:rsidRDefault="005B42A3" w:rsidP="00AC1D76">
            <w:pPr>
              <w:keepNext/>
              <w:keepLines/>
              <w:jc w:val="center"/>
              <w:rPr>
                <w:rFonts w:cs="Tahoma"/>
                <w:sz w:val="18"/>
                <w:szCs w:val="18"/>
              </w:rPr>
            </w:pPr>
            <w:r w:rsidRPr="00FA422B">
              <w:rPr>
                <w:rFonts w:cs="Tahoma"/>
                <w:sz w:val="18"/>
                <w:szCs w:val="18"/>
              </w:rPr>
              <w:t>NE</w:t>
            </w:r>
          </w:p>
        </w:tc>
      </w:tr>
      <w:tr w:rsidR="005B42A3" w:rsidRPr="00FA422B" w14:paraId="0403B5C9" w14:textId="77777777" w:rsidTr="0030102F">
        <w:trPr>
          <w:trHeight w:val="428"/>
          <w:jc w:val="center"/>
        </w:trPr>
        <w:tc>
          <w:tcPr>
            <w:tcW w:w="4106" w:type="dxa"/>
            <w:tcBorders>
              <w:top w:val="single" w:sz="4" w:space="0" w:color="auto"/>
              <w:left w:val="single" w:sz="4" w:space="0" w:color="auto"/>
              <w:bottom w:val="single" w:sz="4" w:space="0" w:color="auto"/>
              <w:right w:val="single" w:sz="4" w:space="0" w:color="auto"/>
            </w:tcBorders>
            <w:vAlign w:val="center"/>
          </w:tcPr>
          <w:p w14:paraId="1CF3B56F" w14:textId="77777777" w:rsidR="005B42A3" w:rsidRPr="00FA422B" w:rsidRDefault="005B42A3" w:rsidP="00AC1D76">
            <w:pPr>
              <w:keepNext/>
              <w:keepLines/>
              <w:spacing w:line="276" w:lineRule="auto"/>
              <w:rPr>
                <w:rFonts w:cs="Tahoma"/>
                <w:sz w:val="18"/>
                <w:szCs w:val="18"/>
              </w:rPr>
            </w:pPr>
            <w:r w:rsidRPr="00FA422B">
              <w:rPr>
                <w:rFonts w:cs="Tahoma"/>
                <w:sz w:val="18"/>
                <w:szCs w:val="18"/>
              </w:rPr>
              <w:t>Transakcijski račun podizvajalca</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4C842170" w14:textId="77777777" w:rsidR="005B42A3" w:rsidRPr="00FA422B" w:rsidRDefault="005B42A3" w:rsidP="00AC1D76">
            <w:pPr>
              <w:keepNext/>
              <w:keepLines/>
              <w:spacing w:line="276" w:lineRule="auto"/>
              <w:rPr>
                <w:rFonts w:cs="Tahoma"/>
                <w:sz w:val="18"/>
                <w:szCs w:val="18"/>
              </w:rPr>
            </w:pPr>
          </w:p>
        </w:tc>
      </w:tr>
    </w:tbl>
    <w:p w14:paraId="1D61894F" w14:textId="77777777" w:rsidR="005B42A3" w:rsidRPr="00FA422B" w:rsidRDefault="005B42A3" w:rsidP="00AC1D76">
      <w:pPr>
        <w:keepNext/>
        <w:keepLines/>
        <w:rPr>
          <w:rFonts w:cs="Tahoma"/>
          <w:sz w:val="20"/>
          <w:szCs w:val="20"/>
        </w:rPr>
      </w:pPr>
    </w:p>
    <w:p w14:paraId="41DD5266" w14:textId="77777777" w:rsidR="0018575F" w:rsidRPr="00FA422B" w:rsidRDefault="0018575F" w:rsidP="00AC1D76">
      <w:pPr>
        <w:keepNext/>
        <w:keepLines/>
        <w:tabs>
          <w:tab w:val="left" w:pos="567"/>
          <w:tab w:val="left" w:pos="851"/>
          <w:tab w:val="left" w:pos="993"/>
        </w:tabs>
        <w:jc w:val="both"/>
        <w:rPr>
          <w:rFonts w:cs="Tahoma"/>
          <w:sz w:val="20"/>
          <w:szCs w:val="20"/>
          <w:lang w:eastAsia="ar-SA"/>
        </w:rPr>
      </w:pPr>
    </w:p>
    <w:p w14:paraId="62AEDD75" w14:textId="77777777" w:rsidR="0018575F" w:rsidRPr="00FA422B" w:rsidRDefault="0018575F" w:rsidP="00AC1D76">
      <w:pPr>
        <w:keepNext/>
        <w:keepLines/>
        <w:tabs>
          <w:tab w:val="left" w:pos="5400"/>
        </w:tabs>
        <w:rPr>
          <w:rFonts w:cs="Tahoma"/>
          <w:sz w:val="20"/>
          <w:szCs w:val="20"/>
        </w:rPr>
      </w:pPr>
      <w:r w:rsidRPr="00FA422B">
        <w:rPr>
          <w:rFonts w:cs="Tahoma"/>
          <w:sz w:val="20"/>
          <w:szCs w:val="20"/>
        </w:rPr>
        <w:t>Datum: ___________________</w:t>
      </w:r>
      <w:r w:rsidRPr="00FA422B">
        <w:rPr>
          <w:rFonts w:cs="Tahoma"/>
          <w:sz w:val="20"/>
          <w:szCs w:val="20"/>
        </w:rPr>
        <w:tab/>
      </w:r>
    </w:p>
    <w:p w14:paraId="6972B981" w14:textId="77777777" w:rsidR="0018575F" w:rsidRPr="00FA422B" w:rsidRDefault="0018575F" w:rsidP="00AC1D76">
      <w:pPr>
        <w:keepNext/>
        <w:keepLines/>
        <w:tabs>
          <w:tab w:val="left" w:pos="5400"/>
        </w:tabs>
        <w:rPr>
          <w:rFonts w:cs="Tahoma"/>
          <w:sz w:val="20"/>
          <w:szCs w:val="20"/>
        </w:rPr>
      </w:pP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B56652" w:rsidRPr="00FA422B" w14:paraId="15A75A07" w14:textId="77777777" w:rsidTr="00FA7150">
        <w:trPr>
          <w:trHeight w:val="235"/>
        </w:trPr>
        <w:tc>
          <w:tcPr>
            <w:tcW w:w="3430" w:type="dxa"/>
            <w:tcBorders>
              <w:bottom w:val="single" w:sz="4" w:space="0" w:color="auto"/>
            </w:tcBorders>
          </w:tcPr>
          <w:p w14:paraId="71436832" w14:textId="77777777" w:rsidR="00B56652" w:rsidRPr="00FA422B" w:rsidRDefault="00B56652" w:rsidP="00AC1D76">
            <w:pPr>
              <w:keepNext/>
              <w:keepLines/>
              <w:jc w:val="both"/>
              <w:rPr>
                <w:rFonts w:cs="Tahoma"/>
                <w:snapToGrid w:val="0"/>
                <w:color w:val="000000"/>
                <w:sz w:val="20"/>
                <w:szCs w:val="20"/>
              </w:rPr>
            </w:pPr>
          </w:p>
        </w:tc>
        <w:tc>
          <w:tcPr>
            <w:tcW w:w="2574" w:type="dxa"/>
          </w:tcPr>
          <w:p w14:paraId="42013A4E" w14:textId="77777777" w:rsidR="00B56652" w:rsidRPr="00FA422B" w:rsidRDefault="00B56652" w:rsidP="00AC1D76">
            <w:pPr>
              <w:keepNext/>
              <w:keepLines/>
              <w:jc w:val="center"/>
              <w:rPr>
                <w:rFonts w:cs="Tahoma"/>
                <w:snapToGrid w:val="0"/>
                <w:color w:val="000000"/>
                <w:sz w:val="20"/>
                <w:szCs w:val="20"/>
              </w:rPr>
            </w:pPr>
          </w:p>
        </w:tc>
        <w:tc>
          <w:tcPr>
            <w:tcW w:w="3148" w:type="dxa"/>
            <w:tcBorders>
              <w:bottom w:val="single" w:sz="4" w:space="0" w:color="auto"/>
            </w:tcBorders>
          </w:tcPr>
          <w:p w14:paraId="44268ACB" w14:textId="77777777" w:rsidR="00B56652" w:rsidRPr="00FA422B" w:rsidRDefault="00B56652" w:rsidP="00AC1D76">
            <w:pPr>
              <w:keepNext/>
              <w:keepLines/>
              <w:tabs>
                <w:tab w:val="left" w:pos="567"/>
                <w:tab w:val="num" w:pos="851"/>
                <w:tab w:val="left" w:pos="993"/>
              </w:tabs>
              <w:jc w:val="both"/>
              <w:rPr>
                <w:rFonts w:cs="Tahoma"/>
                <w:snapToGrid w:val="0"/>
                <w:color w:val="000000"/>
                <w:sz w:val="20"/>
                <w:szCs w:val="20"/>
              </w:rPr>
            </w:pPr>
          </w:p>
        </w:tc>
      </w:tr>
      <w:tr w:rsidR="00B56652" w:rsidRPr="00FA422B" w14:paraId="46B4F45F" w14:textId="77777777" w:rsidTr="00FA7150">
        <w:trPr>
          <w:trHeight w:val="235"/>
        </w:trPr>
        <w:tc>
          <w:tcPr>
            <w:tcW w:w="3430" w:type="dxa"/>
            <w:tcBorders>
              <w:top w:val="single" w:sz="4" w:space="0" w:color="auto"/>
            </w:tcBorders>
          </w:tcPr>
          <w:p w14:paraId="50356E92" w14:textId="77777777" w:rsidR="00B56652" w:rsidRPr="00FA422B" w:rsidRDefault="00B56652" w:rsidP="00AC1D76">
            <w:pPr>
              <w:keepNext/>
              <w:keepLines/>
              <w:jc w:val="center"/>
              <w:rPr>
                <w:rFonts w:cs="Tahoma"/>
                <w:snapToGrid w:val="0"/>
                <w:color w:val="000000"/>
                <w:sz w:val="20"/>
                <w:szCs w:val="20"/>
              </w:rPr>
            </w:pPr>
            <w:r w:rsidRPr="00FA422B">
              <w:rPr>
                <w:rFonts w:cs="Tahoma"/>
                <w:snapToGrid w:val="0"/>
                <w:color w:val="000000"/>
                <w:sz w:val="20"/>
                <w:szCs w:val="20"/>
              </w:rPr>
              <w:t>(</w:t>
            </w:r>
            <w:r w:rsidR="002B173A" w:rsidRPr="00FA422B">
              <w:rPr>
                <w:rFonts w:cs="Tahoma"/>
                <w:snapToGrid w:val="0"/>
                <w:color w:val="000000"/>
                <w:sz w:val="20"/>
                <w:szCs w:val="20"/>
              </w:rPr>
              <w:t>Naziv</w:t>
            </w:r>
            <w:r w:rsidRPr="00FA422B">
              <w:rPr>
                <w:rFonts w:cs="Tahoma"/>
                <w:snapToGrid w:val="0"/>
                <w:color w:val="000000"/>
                <w:sz w:val="20"/>
                <w:szCs w:val="20"/>
              </w:rPr>
              <w:t xml:space="preserve"> ter podpis ponudnika/partnerja)</w:t>
            </w:r>
          </w:p>
        </w:tc>
        <w:tc>
          <w:tcPr>
            <w:tcW w:w="2574" w:type="dxa"/>
          </w:tcPr>
          <w:p w14:paraId="2CDFC170" w14:textId="77777777" w:rsidR="00B56652" w:rsidRPr="00FA422B" w:rsidRDefault="00B56652" w:rsidP="00AC1D76">
            <w:pPr>
              <w:keepNext/>
              <w:keepLines/>
              <w:jc w:val="center"/>
              <w:rPr>
                <w:rFonts w:cs="Tahoma"/>
                <w:snapToGrid w:val="0"/>
                <w:color w:val="000000"/>
                <w:sz w:val="20"/>
                <w:szCs w:val="20"/>
              </w:rPr>
            </w:pPr>
          </w:p>
        </w:tc>
        <w:tc>
          <w:tcPr>
            <w:tcW w:w="3148" w:type="dxa"/>
            <w:tcBorders>
              <w:top w:val="single" w:sz="4" w:space="0" w:color="auto"/>
            </w:tcBorders>
          </w:tcPr>
          <w:p w14:paraId="1F0CBCD5" w14:textId="77777777" w:rsidR="00B56652" w:rsidRPr="00FA422B" w:rsidRDefault="00B56652" w:rsidP="00AC1D76">
            <w:pPr>
              <w:keepNext/>
              <w:keepLines/>
              <w:jc w:val="both"/>
              <w:rPr>
                <w:rFonts w:cs="Tahoma"/>
                <w:snapToGrid w:val="0"/>
                <w:color w:val="000000"/>
                <w:sz w:val="20"/>
                <w:szCs w:val="20"/>
              </w:rPr>
            </w:pPr>
            <w:r w:rsidRPr="00FA422B">
              <w:rPr>
                <w:rFonts w:cs="Tahoma"/>
                <w:snapToGrid w:val="0"/>
                <w:color w:val="000000"/>
                <w:sz w:val="20"/>
                <w:szCs w:val="20"/>
              </w:rPr>
              <w:t>(</w:t>
            </w:r>
            <w:r w:rsidR="002B173A" w:rsidRPr="00FA422B">
              <w:rPr>
                <w:rFonts w:cs="Tahoma"/>
                <w:snapToGrid w:val="0"/>
                <w:color w:val="000000"/>
                <w:sz w:val="20"/>
                <w:szCs w:val="20"/>
              </w:rPr>
              <w:t>Naziv</w:t>
            </w:r>
            <w:r w:rsidRPr="00FA422B">
              <w:rPr>
                <w:rFonts w:cs="Tahoma"/>
                <w:snapToGrid w:val="0"/>
                <w:color w:val="000000"/>
                <w:sz w:val="20"/>
                <w:szCs w:val="20"/>
              </w:rPr>
              <w:t xml:space="preserve"> ter podpis podizvajalca)</w:t>
            </w:r>
          </w:p>
        </w:tc>
      </w:tr>
    </w:tbl>
    <w:p w14:paraId="270FB4CF" w14:textId="77777777" w:rsidR="0018575F" w:rsidRPr="00FA422B" w:rsidRDefault="0018575F" w:rsidP="00AC1D76">
      <w:pPr>
        <w:keepNext/>
        <w:keepLines/>
        <w:rPr>
          <w:rFonts w:cs="Tahoma"/>
          <w:sz w:val="20"/>
          <w:szCs w:val="20"/>
        </w:rPr>
      </w:pPr>
      <w:r w:rsidRPr="00FA422B">
        <w:rPr>
          <w:rFonts w:cs="Tahoma"/>
          <w:sz w:val="20"/>
          <w:szCs w:val="20"/>
        </w:rPr>
        <w:tab/>
      </w:r>
      <w:r w:rsidRPr="00FA422B">
        <w:rPr>
          <w:rFonts w:cs="Tahoma"/>
          <w:sz w:val="20"/>
          <w:szCs w:val="20"/>
        </w:rPr>
        <w:tab/>
      </w:r>
      <w:r w:rsidRPr="00FA422B">
        <w:rPr>
          <w:rFonts w:cs="Tahoma"/>
          <w:b/>
          <w:sz w:val="20"/>
          <w:szCs w:val="20"/>
        </w:rPr>
        <w:tab/>
      </w:r>
      <w:r w:rsidRPr="00FA422B">
        <w:rPr>
          <w:rFonts w:cs="Tahoma"/>
          <w:b/>
          <w:sz w:val="20"/>
          <w:szCs w:val="20"/>
        </w:rPr>
        <w:tab/>
        <w:t xml:space="preserve">   </w:t>
      </w:r>
    </w:p>
    <w:p w14:paraId="209829F1" w14:textId="77777777" w:rsidR="0018575F" w:rsidRPr="00FA422B" w:rsidRDefault="0018575F" w:rsidP="00AC1D76">
      <w:pPr>
        <w:keepNext/>
        <w:keepLines/>
        <w:tabs>
          <w:tab w:val="left" w:pos="284"/>
        </w:tabs>
        <w:rPr>
          <w:rFonts w:cs="Tahoma"/>
          <w:b/>
          <w:sz w:val="20"/>
          <w:szCs w:val="20"/>
        </w:rPr>
      </w:pPr>
      <w:r w:rsidRPr="00FA422B">
        <w:rPr>
          <w:rFonts w:cs="Tahoma"/>
          <w:sz w:val="20"/>
          <w:szCs w:val="20"/>
        </w:rPr>
        <w:tab/>
      </w:r>
      <w:r w:rsidRPr="00FA422B">
        <w:rPr>
          <w:rFonts w:cs="Tahoma"/>
          <w:sz w:val="20"/>
          <w:szCs w:val="20"/>
        </w:rPr>
        <w:tab/>
      </w:r>
      <w:r w:rsidRPr="00FA422B">
        <w:rPr>
          <w:rFonts w:cs="Tahoma"/>
          <w:sz w:val="20"/>
          <w:szCs w:val="20"/>
        </w:rPr>
        <w:tab/>
        <w:t xml:space="preserve">Žig: </w:t>
      </w:r>
      <w:r w:rsidRPr="00FA422B">
        <w:rPr>
          <w:rFonts w:cs="Tahoma"/>
          <w:sz w:val="20"/>
          <w:szCs w:val="20"/>
        </w:rPr>
        <w:tab/>
      </w:r>
      <w:r w:rsidRPr="00FA422B">
        <w:rPr>
          <w:rFonts w:cs="Tahoma"/>
          <w:sz w:val="20"/>
          <w:szCs w:val="20"/>
        </w:rPr>
        <w:tab/>
      </w:r>
      <w:r w:rsidRPr="00FA422B">
        <w:rPr>
          <w:rFonts w:cs="Tahoma"/>
          <w:sz w:val="20"/>
          <w:szCs w:val="20"/>
        </w:rPr>
        <w:tab/>
      </w:r>
      <w:r w:rsidRPr="00FA422B">
        <w:rPr>
          <w:rFonts w:cs="Tahoma"/>
          <w:sz w:val="20"/>
          <w:szCs w:val="20"/>
        </w:rPr>
        <w:tab/>
      </w:r>
      <w:r w:rsidRPr="00FA422B">
        <w:rPr>
          <w:rFonts w:cs="Tahoma"/>
          <w:sz w:val="20"/>
          <w:szCs w:val="20"/>
        </w:rPr>
        <w:tab/>
      </w:r>
      <w:r w:rsidRPr="00FA422B">
        <w:rPr>
          <w:rFonts w:cs="Tahoma"/>
          <w:sz w:val="20"/>
          <w:szCs w:val="20"/>
        </w:rPr>
        <w:tab/>
      </w:r>
      <w:r w:rsidRPr="00FA422B">
        <w:rPr>
          <w:rFonts w:cs="Tahoma"/>
          <w:sz w:val="20"/>
          <w:szCs w:val="20"/>
        </w:rPr>
        <w:tab/>
      </w:r>
      <w:r w:rsidRPr="00FA422B">
        <w:rPr>
          <w:rFonts w:cs="Tahoma"/>
          <w:sz w:val="20"/>
          <w:szCs w:val="20"/>
        </w:rPr>
        <w:tab/>
        <w:t xml:space="preserve"> Žig:</w:t>
      </w:r>
    </w:p>
    <w:p w14:paraId="088DB3A2" w14:textId="77777777" w:rsidR="0018575F" w:rsidRPr="00FA422B" w:rsidRDefault="0018575F" w:rsidP="00AC1D76">
      <w:pPr>
        <w:keepNext/>
        <w:keepLines/>
        <w:rPr>
          <w:rFonts w:cs="Tahoma"/>
          <w:sz w:val="22"/>
          <w:szCs w:val="18"/>
          <w:lang w:eastAsia="ar-SA"/>
        </w:rPr>
      </w:pPr>
    </w:p>
    <w:p w14:paraId="3F31005B" w14:textId="77777777" w:rsidR="005B42A3" w:rsidRPr="00FA422B" w:rsidRDefault="005B42A3" w:rsidP="00AC1D76">
      <w:pPr>
        <w:keepNext/>
        <w:keepLines/>
        <w:rPr>
          <w:rFonts w:cs="Tahoma"/>
          <w:sz w:val="22"/>
          <w:szCs w:val="18"/>
          <w:lang w:eastAsia="ar-SA"/>
        </w:rPr>
      </w:pPr>
    </w:p>
    <w:p w14:paraId="55E766DE" w14:textId="77777777" w:rsidR="0018575F" w:rsidRPr="00FA422B" w:rsidRDefault="0018575F" w:rsidP="00AC1D76">
      <w:pPr>
        <w:keepNext/>
        <w:keepLines/>
        <w:ind w:left="851" w:hanging="851"/>
        <w:jc w:val="both"/>
        <w:rPr>
          <w:rFonts w:cs="Tahoma"/>
          <w:i/>
          <w:sz w:val="16"/>
          <w:szCs w:val="18"/>
          <w:lang w:eastAsia="ar-SA"/>
        </w:rPr>
      </w:pPr>
      <w:r w:rsidRPr="00FA422B">
        <w:rPr>
          <w:rFonts w:cs="Tahoma"/>
          <w:b/>
          <w:i/>
          <w:sz w:val="16"/>
          <w:szCs w:val="18"/>
          <w:lang w:eastAsia="ar-SA"/>
        </w:rPr>
        <w:t xml:space="preserve">Opomba:  </w:t>
      </w:r>
      <w:r w:rsidRPr="00FA422B">
        <w:rPr>
          <w:rFonts w:cs="Tahoma"/>
          <w:i/>
          <w:sz w:val="16"/>
          <w:szCs w:val="18"/>
          <w:lang w:eastAsia="ar-SA"/>
        </w:rPr>
        <w:t xml:space="preserve">Obrazec velja tudi za primer, da se je gospodarski subjekt odločil oddati del javnega naročila v </w:t>
      </w:r>
      <w:proofErr w:type="spellStart"/>
      <w:r w:rsidRPr="00FA422B">
        <w:rPr>
          <w:rFonts w:cs="Tahoma"/>
          <w:i/>
          <w:sz w:val="16"/>
          <w:szCs w:val="18"/>
          <w:lang w:eastAsia="ar-SA"/>
        </w:rPr>
        <w:t>podizvajanje</w:t>
      </w:r>
      <w:proofErr w:type="spellEnd"/>
      <w:r w:rsidRPr="00FA422B">
        <w:rPr>
          <w:rFonts w:cs="Tahoma"/>
          <w:i/>
          <w:sz w:val="16"/>
          <w:szCs w:val="18"/>
          <w:lang w:eastAsia="ar-SA"/>
        </w:rPr>
        <w:t xml:space="preserve"> in za izvedbo  tega dela uporablja tudi podizvajalčeve zmogljivosti, zato temu podizvajalcu Priloge 4/2 ni potrebno izpolniti . V tem primeru se v obrazcu navedejo tudi vse zmogljivost podizvajalca, ki jih bo uporabil ponudnik.</w:t>
      </w:r>
    </w:p>
    <w:p w14:paraId="29623B40" w14:textId="77777777" w:rsidR="0018575F" w:rsidRPr="00FA422B" w:rsidRDefault="0018575F" w:rsidP="00AC1D76">
      <w:pPr>
        <w:keepNext/>
        <w:keepLines/>
        <w:rPr>
          <w:rFonts w:cs="Tahoma"/>
          <w:sz w:val="16"/>
          <w:szCs w:val="18"/>
          <w:lang w:eastAsia="ar-SA"/>
        </w:rPr>
      </w:pPr>
    </w:p>
    <w:p w14:paraId="3887CF9B" w14:textId="77777777" w:rsidR="005B42A3" w:rsidRPr="00FA422B" w:rsidRDefault="005B42A3" w:rsidP="00AC1D76">
      <w:pPr>
        <w:keepNext/>
        <w:keepLines/>
        <w:ind w:left="851" w:hanging="851"/>
        <w:jc w:val="both"/>
        <w:rPr>
          <w:rFonts w:cs="Tahoma"/>
          <w:i/>
          <w:sz w:val="16"/>
          <w:szCs w:val="18"/>
          <w:lang w:eastAsia="ar-SA"/>
        </w:rPr>
      </w:pPr>
      <w:r w:rsidRPr="00FA422B">
        <w:rPr>
          <w:rFonts w:cs="Tahoma"/>
          <w:i/>
          <w:sz w:val="16"/>
          <w:szCs w:val="18"/>
          <w:lang w:eastAsia="ar-SA"/>
        </w:rPr>
        <w:t xml:space="preserve">V primeru, da ponudnik ne namerava izvesti javno naročilo s podizvajalcem, obrazca ni potrebno izpolniti.  </w:t>
      </w:r>
    </w:p>
    <w:p w14:paraId="4D34407B" w14:textId="77777777" w:rsidR="005B42A3" w:rsidRPr="00FA422B" w:rsidRDefault="005B42A3" w:rsidP="00AC1D76">
      <w:pPr>
        <w:keepNext/>
        <w:keepLines/>
        <w:rPr>
          <w:rFonts w:cs="Tahoma"/>
          <w:b/>
          <w:i/>
          <w:sz w:val="16"/>
          <w:szCs w:val="18"/>
          <w:lang w:eastAsia="ar-SA"/>
        </w:rPr>
      </w:pPr>
    </w:p>
    <w:p w14:paraId="689A79FC" w14:textId="77777777" w:rsidR="005B42A3" w:rsidRPr="00FA422B" w:rsidRDefault="005B42A3" w:rsidP="00AC1D76">
      <w:pPr>
        <w:keepNext/>
        <w:keepLines/>
        <w:rPr>
          <w:rFonts w:cs="Tahoma"/>
          <w:b/>
          <w:i/>
          <w:sz w:val="16"/>
          <w:szCs w:val="18"/>
          <w:lang w:eastAsia="ar-SA"/>
        </w:rPr>
      </w:pPr>
    </w:p>
    <w:p w14:paraId="0946A772" w14:textId="77777777" w:rsidR="0018575F" w:rsidRPr="00FA422B" w:rsidRDefault="0018575F" w:rsidP="00AC1D76">
      <w:pPr>
        <w:keepNext/>
        <w:keepLines/>
        <w:rPr>
          <w:rFonts w:ascii="Times New Roman" w:hAnsi="Times New Roman"/>
          <w:sz w:val="18"/>
          <w:szCs w:val="20"/>
        </w:rPr>
      </w:pPr>
      <w:r w:rsidRPr="00FA422B">
        <w:rPr>
          <w:rFonts w:cs="Tahoma"/>
          <w:b/>
          <w:i/>
          <w:sz w:val="16"/>
          <w:szCs w:val="18"/>
          <w:lang w:eastAsia="ar-SA"/>
        </w:rPr>
        <w:t>Navodilo</w:t>
      </w:r>
      <w:r w:rsidRPr="00FA422B">
        <w:rPr>
          <w:rFonts w:cs="Tahoma"/>
          <w:i/>
          <w:sz w:val="16"/>
          <w:szCs w:val="18"/>
          <w:lang w:eastAsia="ar-SA"/>
        </w:rPr>
        <w:t>: Obrazec se po potrebi kopira!</w:t>
      </w:r>
      <w:r w:rsidRPr="00FA422B">
        <w:rPr>
          <w:sz w:val="18"/>
        </w:rPr>
        <w:t xml:space="preserve"> </w:t>
      </w:r>
    </w:p>
    <w:p w14:paraId="76926D4B" w14:textId="77777777" w:rsidR="005B42A3" w:rsidRPr="00FA422B" w:rsidRDefault="005B42A3" w:rsidP="00AC1D76">
      <w:pPr>
        <w:keepNext/>
        <w:keepLines/>
        <w:tabs>
          <w:tab w:val="left" w:pos="284"/>
        </w:tabs>
        <w:contextualSpacing/>
        <w:jc w:val="both"/>
        <w:rPr>
          <w:rFonts w:cs="Tahoma"/>
          <w:i/>
          <w:sz w:val="18"/>
          <w:szCs w:val="20"/>
        </w:rPr>
      </w:pPr>
    </w:p>
    <w:p w14:paraId="6A77CEE1" w14:textId="77777777" w:rsidR="005B42A3" w:rsidRPr="00FA422B" w:rsidRDefault="005B42A3" w:rsidP="00AC1D76">
      <w:pPr>
        <w:keepNext/>
        <w:keepLines/>
        <w:tabs>
          <w:tab w:val="left" w:pos="284"/>
        </w:tabs>
        <w:contextualSpacing/>
        <w:jc w:val="both"/>
        <w:rPr>
          <w:rFonts w:cs="Tahoma"/>
          <w:i/>
          <w:sz w:val="18"/>
          <w:szCs w:val="20"/>
        </w:rPr>
      </w:pPr>
    </w:p>
    <w:p w14:paraId="114878AA" w14:textId="77777777" w:rsidR="005B42A3" w:rsidRPr="00FA422B" w:rsidRDefault="005B42A3" w:rsidP="00AC1D76">
      <w:pPr>
        <w:keepNext/>
        <w:keepLines/>
        <w:tabs>
          <w:tab w:val="left" w:pos="284"/>
        </w:tabs>
        <w:contextualSpacing/>
        <w:jc w:val="both"/>
        <w:rPr>
          <w:rFonts w:cs="Tahoma"/>
          <w:b/>
          <w:sz w:val="18"/>
          <w:szCs w:val="20"/>
        </w:rPr>
      </w:pPr>
      <w:r w:rsidRPr="00FA422B">
        <w:rPr>
          <w:rFonts w:cs="Tahoma"/>
          <w:i/>
          <w:sz w:val="18"/>
          <w:szCs w:val="20"/>
        </w:rPr>
        <w:t xml:space="preserve">Gospodarski </w:t>
      </w:r>
      <w:r w:rsidRPr="00FA422B">
        <w:rPr>
          <w:rFonts w:cs="Tahoma"/>
          <w:sz w:val="18"/>
          <w:szCs w:val="20"/>
        </w:rPr>
        <w:t>subjekt obrazec</w:t>
      </w:r>
      <w:r w:rsidRPr="00FA422B">
        <w:rPr>
          <w:rFonts w:cs="Tahoma"/>
          <w:b/>
          <w:sz w:val="18"/>
          <w:szCs w:val="20"/>
        </w:rPr>
        <w:t xml:space="preserve"> </w:t>
      </w:r>
      <w:r w:rsidRPr="00FA422B">
        <w:rPr>
          <w:rFonts w:cs="Tahoma"/>
          <w:sz w:val="18"/>
          <w:szCs w:val="20"/>
        </w:rPr>
        <w:t>v okviru sistema e-JN</w:t>
      </w:r>
      <w:r w:rsidRPr="00FA422B">
        <w:rPr>
          <w:rFonts w:cs="Tahoma"/>
          <w:b/>
          <w:sz w:val="18"/>
          <w:szCs w:val="20"/>
        </w:rPr>
        <w:t xml:space="preserve"> naloži v Razdelek »DOKUMENTI«, del »Ostale priloge«!!!</w:t>
      </w:r>
    </w:p>
    <w:p w14:paraId="2449CCF4" w14:textId="77777777" w:rsidR="005B42A3" w:rsidRPr="00FA422B" w:rsidRDefault="005B42A3" w:rsidP="00AC1D76">
      <w:pPr>
        <w:keepNext/>
        <w:keepLines/>
        <w:spacing w:after="200" w:line="276" w:lineRule="auto"/>
        <w:rPr>
          <w:rFonts w:cs="Tahoma"/>
          <w:sz w:val="20"/>
          <w:szCs w:val="20"/>
        </w:rPr>
      </w:pPr>
      <w:r w:rsidRPr="00FA422B">
        <w:rPr>
          <w:rFonts w:cs="Tahoma"/>
          <w:sz w:val="20"/>
          <w:szCs w:val="20"/>
        </w:rPr>
        <w:br w:type="page"/>
      </w:r>
    </w:p>
    <w:p w14:paraId="3E487326" w14:textId="77777777" w:rsidR="0018575F" w:rsidRPr="00FA422B" w:rsidRDefault="0018575F" w:rsidP="00AC1D76">
      <w:pPr>
        <w:keepNext/>
        <w:keepLines/>
        <w:jc w:val="both"/>
        <w:rPr>
          <w:rFonts w:cs="Tahoma"/>
          <w:sz w:val="20"/>
          <w:szCs w:val="20"/>
        </w:rPr>
      </w:pPr>
    </w:p>
    <w:tbl>
      <w:tblPr>
        <w:tblW w:w="9493" w:type="dxa"/>
        <w:tblLayout w:type="fixed"/>
        <w:tblCellMar>
          <w:left w:w="70" w:type="dxa"/>
          <w:right w:w="70" w:type="dxa"/>
        </w:tblCellMar>
        <w:tblLook w:val="0000" w:firstRow="0" w:lastRow="0" w:firstColumn="0" w:lastColumn="0" w:noHBand="0" w:noVBand="0"/>
      </w:tblPr>
      <w:tblGrid>
        <w:gridCol w:w="599"/>
        <w:gridCol w:w="6342"/>
        <w:gridCol w:w="2552"/>
      </w:tblGrid>
      <w:tr w:rsidR="0077054B" w:rsidRPr="00FA422B" w14:paraId="0E6F68CA" w14:textId="77777777" w:rsidTr="00631AA4">
        <w:tc>
          <w:tcPr>
            <w:tcW w:w="599" w:type="dxa"/>
            <w:tcBorders>
              <w:top w:val="single" w:sz="4" w:space="0" w:color="000000"/>
              <w:left w:val="single" w:sz="4" w:space="0" w:color="000000"/>
              <w:bottom w:val="single" w:sz="4" w:space="0" w:color="000000"/>
            </w:tcBorders>
          </w:tcPr>
          <w:p w14:paraId="7C764FB8" w14:textId="77777777" w:rsidR="0077054B" w:rsidRPr="00FA422B" w:rsidRDefault="0077054B" w:rsidP="00AC1D76">
            <w:pPr>
              <w:keepNext/>
              <w:keepLines/>
              <w:snapToGrid w:val="0"/>
              <w:jc w:val="right"/>
              <w:rPr>
                <w:rFonts w:eastAsia="Calibri" w:cs="Tahoma"/>
                <w:sz w:val="20"/>
                <w:szCs w:val="20"/>
              </w:rPr>
            </w:pPr>
          </w:p>
        </w:tc>
        <w:tc>
          <w:tcPr>
            <w:tcW w:w="6342" w:type="dxa"/>
            <w:tcBorders>
              <w:top w:val="single" w:sz="4" w:space="0" w:color="000000"/>
              <w:bottom w:val="single" w:sz="4" w:space="0" w:color="000000"/>
            </w:tcBorders>
          </w:tcPr>
          <w:p w14:paraId="61DD3AA8" w14:textId="77777777" w:rsidR="0077054B" w:rsidRPr="00FA422B" w:rsidRDefault="0077054B" w:rsidP="00AC1D76">
            <w:pPr>
              <w:keepNext/>
              <w:keepLines/>
              <w:snapToGrid w:val="0"/>
              <w:rPr>
                <w:rFonts w:eastAsia="Calibri" w:cs="Tahoma"/>
                <w:sz w:val="20"/>
                <w:szCs w:val="20"/>
              </w:rPr>
            </w:pPr>
            <w:r w:rsidRPr="00FA422B">
              <w:rPr>
                <w:rFonts w:eastAsia="Calibri" w:cs="Tahoma"/>
                <w:sz w:val="20"/>
                <w:szCs w:val="20"/>
              </w:rPr>
              <w:t>POOBLASTILO PONUDNIKA</w:t>
            </w:r>
          </w:p>
        </w:tc>
        <w:tc>
          <w:tcPr>
            <w:tcW w:w="2552" w:type="dxa"/>
            <w:tcBorders>
              <w:top w:val="single" w:sz="4" w:space="0" w:color="000000"/>
              <w:left w:val="single" w:sz="4" w:space="0" w:color="808080"/>
              <w:bottom w:val="single" w:sz="4" w:space="0" w:color="000000"/>
              <w:right w:val="single" w:sz="4" w:space="0" w:color="000000"/>
            </w:tcBorders>
          </w:tcPr>
          <w:p w14:paraId="7F201FC3" w14:textId="77777777" w:rsidR="0077054B" w:rsidRPr="00FA422B" w:rsidRDefault="0077054B" w:rsidP="00AC1D76">
            <w:pPr>
              <w:keepNext/>
              <w:keepLines/>
              <w:ind w:right="-62"/>
              <w:rPr>
                <w:rFonts w:eastAsia="Calibri" w:cs="Tahoma"/>
                <w:sz w:val="20"/>
                <w:szCs w:val="20"/>
              </w:rPr>
            </w:pPr>
            <w:r w:rsidRPr="00FA422B">
              <w:rPr>
                <w:rFonts w:eastAsia="Calibri" w:cs="Tahoma"/>
                <w:b/>
                <w:sz w:val="20"/>
                <w:szCs w:val="20"/>
              </w:rPr>
              <w:t>Obrazec 1 k Prilogi 4</w:t>
            </w:r>
            <w:r w:rsidR="0018575F" w:rsidRPr="00FA422B">
              <w:rPr>
                <w:rFonts w:eastAsia="Calibri" w:cs="Tahoma"/>
                <w:b/>
                <w:sz w:val="20"/>
                <w:szCs w:val="20"/>
              </w:rPr>
              <w:t>/1</w:t>
            </w:r>
          </w:p>
        </w:tc>
      </w:tr>
    </w:tbl>
    <w:p w14:paraId="6313C50D" w14:textId="77777777" w:rsidR="0077054B" w:rsidRPr="00FA422B" w:rsidRDefault="0077054B" w:rsidP="00AC1D76">
      <w:pPr>
        <w:keepNext/>
        <w:keepLines/>
        <w:ind w:right="-143"/>
        <w:jc w:val="both"/>
        <w:rPr>
          <w:rFonts w:cs="Tahoma"/>
          <w:szCs w:val="20"/>
        </w:rPr>
      </w:pPr>
    </w:p>
    <w:p w14:paraId="087B825B" w14:textId="77777777" w:rsidR="0077054B" w:rsidRPr="00FA422B" w:rsidRDefault="0077054B" w:rsidP="00AC1D76">
      <w:pPr>
        <w:keepNext/>
        <w:keepLines/>
        <w:rPr>
          <w:rFonts w:cs="Tahoma"/>
          <w:sz w:val="20"/>
          <w:szCs w:val="20"/>
        </w:rPr>
      </w:pPr>
      <w:r w:rsidRPr="00FA422B">
        <w:rPr>
          <w:rFonts w:cs="Tahoma"/>
          <w:sz w:val="20"/>
          <w:szCs w:val="20"/>
        </w:rPr>
        <w:t>Ponudnik: _____________________________________________________________________________</w:t>
      </w:r>
    </w:p>
    <w:p w14:paraId="05448F7D" w14:textId="77777777" w:rsidR="0077054B" w:rsidRPr="00FA422B" w:rsidRDefault="0077054B" w:rsidP="00AC1D76">
      <w:pPr>
        <w:keepNext/>
        <w:keepLines/>
        <w:rPr>
          <w:rFonts w:cs="Tahoma"/>
          <w:sz w:val="20"/>
          <w:szCs w:val="20"/>
        </w:rPr>
      </w:pPr>
    </w:p>
    <w:p w14:paraId="32416B41" w14:textId="1E2A5F02" w:rsidR="0077054B" w:rsidRPr="00FA422B" w:rsidRDefault="0077054B" w:rsidP="00AC1D76">
      <w:pPr>
        <w:keepNext/>
        <w:keepLines/>
        <w:ind w:right="-143"/>
        <w:jc w:val="both"/>
        <w:rPr>
          <w:rFonts w:cs="Tahoma"/>
          <w:b/>
          <w:sz w:val="20"/>
          <w:szCs w:val="20"/>
        </w:rPr>
      </w:pPr>
      <w:r w:rsidRPr="00FA422B">
        <w:rPr>
          <w:rFonts w:cs="Tahoma"/>
          <w:sz w:val="20"/>
          <w:szCs w:val="20"/>
        </w:rPr>
        <w:t>za izvedbo javnega naročila</w:t>
      </w:r>
      <w:r w:rsidRPr="00FA422B">
        <w:rPr>
          <w:rFonts w:cs="Tahoma"/>
          <w:b/>
          <w:sz w:val="20"/>
          <w:szCs w:val="20"/>
        </w:rPr>
        <w:t xml:space="preserve"> </w:t>
      </w:r>
      <w:r w:rsidRPr="00FA422B">
        <w:rPr>
          <w:rFonts w:cs="Tahoma"/>
          <w:sz w:val="20"/>
          <w:szCs w:val="20"/>
        </w:rPr>
        <w:t>št.</w:t>
      </w:r>
      <w:r w:rsidRPr="00FA422B">
        <w:rPr>
          <w:rFonts w:cs="Tahoma"/>
          <w:b/>
          <w:szCs w:val="20"/>
        </w:rPr>
        <w:t xml:space="preserve"> </w:t>
      </w:r>
      <w:r w:rsidR="00B846DC" w:rsidRPr="00FA422B">
        <w:rPr>
          <w:rFonts w:cs="Tahoma"/>
          <w:b/>
          <w:sz w:val="20"/>
          <w:szCs w:val="20"/>
        </w:rPr>
        <w:t>LPP-134/24</w:t>
      </w:r>
      <w:r w:rsidR="00B56652" w:rsidRPr="00FA422B">
        <w:rPr>
          <w:rFonts w:cs="Tahoma"/>
          <w:b/>
          <w:sz w:val="20"/>
          <w:szCs w:val="20"/>
        </w:rPr>
        <w:t xml:space="preserve"> </w:t>
      </w:r>
      <w:r w:rsidR="009679DD">
        <w:rPr>
          <w:rFonts w:cs="Tahoma"/>
          <w:b/>
          <w:sz w:val="20"/>
          <w:szCs w:val="20"/>
        </w:rPr>
        <w:t xml:space="preserve"> Izvajanje posebnega linijskega prevoza v Občini Medvode</w:t>
      </w:r>
      <w:r w:rsidRPr="00FA422B">
        <w:rPr>
          <w:rFonts w:cs="Tahoma"/>
          <w:sz w:val="20"/>
          <w:szCs w:val="20"/>
        </w:rPr>
        <w:t xml:space="preserve"> ter v skladu s 94. členom ZJN-3</w:t>
      </w:r>
    </w:p>
    <w:p w14:paraId="12BC62F9" w14:textId="77777777" w:rsidR="0077054B" w:rsidRPr="00FA422B" w:rsidRDefault="0077054B" w:rsidP="00AC1D76">
      <w:pPr>
        <w:keepNext/>
        <w:keepLines/>
        <w:rPr>
          <w:rFonts w:cs="Tahoma"/>
          <w:sz w:val="20"/>
          <w:szCs w:val="20"/>
        </w:rPr>
      </w:pPr>
    </w:p>
    <w:p w14:paraId="602DB370" w14:textId="77777777" w:rsidR="0077054B" w:rsidRPr="00FA422B" w:rsidRDefault="0077054B" w:rsidP="00AC1D76">
      <w:pPr>
        <w:keepNext/>
        <w:keepLines/>
        <w:jc w:val="center"/>
        <w:rPr>
          <w:rFonts w:cs="Tahoma"/>
          <w:b/>
          <w:sz w:val="22"/>
          <w:szCs w:val="22"/>
        </w:rPr>
      </w:pPr>
      <w:r w:rsidRPr="00FA422B">
        <w:rPr>
          <w:rFonts w:cs="Tahoma"/>
          <w:b/>
          <w:sz w:val="22"/>
          <w:szCs w:val="22"/>
        </w:rPr>
        <w:t>POOBLAŠČAMO</w:t>
      </w:r>
    </w:p>
    <w:p w14:paraId="5449A661" w14:textId="77777777" w:rsidR="0077054B" w:rsidRPr="00FA422B" w:rsidRDefault="0077054B" w:rsidP="00AC1D76">
      <w:pPr>
        <w:keepNext/>
        <w:keepLines/>
        <w:rPr>
          <w:rFonts w:cs="Tahoma"/>
          <w:sz w:val="20"/>
          <w:szCs w:val="20"/>
        </w:rPr>
      </w:pPr>
    </w:p>
    <w:p w14:paraId="2880B726" w14:textId="77777777" w:rsidR="0077054B" w:rsidRPr="00FA422B" w:rsidRDefault="0077054B" w:rsidP="00AC1D76">
      <w:pPr>
        <w:keepNext/>
        <w:keepLines/>
        <w:spacing w:after="120" w:line="276" w:lineRule="auto"/>
        <w:jc w:val="both"/>
        <w:rPr>
          <w:rFonts w:cs="Tahoma"/>
          <w:sz w:val="20"/>
          <w:szCs w:val="20"/>
        </w:rPr>
      </w:pPr>
      <w:r w:rsidRPr="00FA422B">
        <w:rPr>
          <w:rFonts w:cs="Tahoma"/>
          <w:sz w:val="20"/>
          <w:szCs w:val="20"/>
        </w:rPr>
        <w:t>naročnika predmetnega javnega naročila:</w:t>
      </w:r>
    </w:p>
    <w:p w14:paraId="6CFEF376" w14:textId="77777777" w:rsidR="00EB1025" w:rsidRPr="00FA422B" w:rsidRDefault="005B42A3" w:rsidP="00AC1D76">
      <w:pPr>
        <w:keepNext/>
        <w:keepLines/>
        <w:numPr>
          <w:ilvl w:val="0"/>
          <w:numId w:val="6"/>
        </w:numPr>
        <w:ind w:left="644"/>
        <w:rPr>
          <w:rFonts w:cs="Tahoma"/>
          <w:sz w:val="20"/>
          <w:szCs w:val="20"/>
        </w:rPr>
      </w:pPr>
      <w:r w:rsidRPr="00FA422B">
        <w:rPr>
          <w:rFonts w:cs="Tahoma"/>
          <w:bCs/>
          <w:sz w:val="20"/>
          <w:szCs w:val="20"/>
        </w:rPr>
        <w:t>JAVNO PODJETJE LJUBLJANSKI POTNIŠKI PROMET, d.o.o.,</w:t>
      </w:r>
      <w:r w:rsidRPr="00FA422B">
        <w:rPr>
          <w:rFonts w:cs="Tahoma"/>
          <w:b/>
          <w:bCs/>
          <w:sz w:val="20"/>
          <w:szCs w:val="20"/>
        </w:rPr>
        <w:t xml:space="preserve"> </w:t>
      </w:r>
      <w:r w:rsidRPr="00FA422B">
        <w:rPr>
          <w:rFonts w:cs="Tahoma"/>
          <w:bCs/>
          <w:sz w:val="20"/>
          <w:szCs w:val="20"/>
        </w:rPr>
        <w:t>Celovška cesta 160, 1000 Ljubljana</w:t>
      </w:r>
      <w:r w:rsidR="00EB1025" w:rsidRPr="00FA422B">
        <w:rPr>
          <w:rFonts w:eastAsia="Calibri" w:cs="Tahoma"/>
          <w:sz w:val="20"/>
          <w:szCs w:val="20"/>
          <w:lang w:eastAsia="en-US"/>
        </w:rPr>
        <w:t xml:space="preserve">, </w:t>
      </w:r>
    </w:p>
    <w:p w14:paraId="0BCEDAB9" w14:textId="77777777" w:rsidR="00EB1025" w:rsidRPr="00FA422B" w:rsidRDefault="00EB1025" w:rsidP="00AC1D76">
      <w:pPr>
        <w:keepNext/>
        <w:keepLines/>
        <w:spacing w:line="276" w:lineRule="auto"/>
        <w:jc w:val="both"/>
        <w:rPr>
          <w:rFonts w:cs="Tahoma"/>
          <w:sz w:val="20"/>
          <w:szCs w:val="20"/>
        </w:rPr>
      </w:pPr>
    </w:p>
    <w:p w14:paraId="19A9B191" w14:textId="77777777" w:rsidR="0077054B" w:rsidRPr="00FA422B" w:rsidRDefault="0077054B" w:rsidP="00AC1D76">
      <w:pPr>
        <w:keepNext/>
        <w:keepLines/>
        <w:spacing w:line="276" w:lineRule="auto"/>
        <w:jc w:val="both"/>
        <w:rPr>
          <w:rFonts w:cs="Tahoma"/>
          <w:sz w:val="20"/>
          <w:szCs w:val="20"/>
        </w:rPr>
      </w:pPr>
      <w:r w:rsidRPr="00FA422B">
        <w:rPr>
          <w:rFonts w:cs="Tahoma"/>
          <w:sz w:val="20"/>
          <w:szCs w:val="20"/>
        </w:rPr>
        <w:t>da na podlagi potrjenega računa oziroma situacije neposredno plačuje naše obveznosti do naslednjih podizvajalcev:</w:t>
      </w:r>
    </w:p>
    <w:p w14:paraId="1E0DD0A9" w14:textId="77777777" w:rsidR="0077054B" w:rsidRPr="00FA422B" w:rsidRDefault="0077054B" w:rsidP="00AC1D76">
      <w:pPr>
        <w:keepNext/>
        <w:keepLines/>
        <w:spacing w:line="276" w:lineRule="auto"/>
        <w:jc w:val="both"/>
        <w:rPr>
          <w:rFonts w:cs="Tahom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9214"/>
      </w:tblGrid>
      <w:tr w:rsidR="0077054B" w:rsidRPr="00FA422B" w14:paraId="6E5B458E" w14:textId="77777777" w:rsidTr="00A277B0">
        <w:tc>
          <w:tcPr>
            <w:tcW w:w="392" w:type="dxa"/>
            <w:shd w:val="clear" w:color="auto" w:fill="auto"/>
            <w:vAlign w:val="center"/>
          </w:tcPr>
          <w:p w14:paraId="130A93BA" w14:textId="77777777" w:rsidR="0077054B" w:rsidRPr="00FA422B" w:rsidRDefault="0077054B" w:rsidP="00AC1D76">
            <w:pPr>
              <w:keepNext/>
              <w:keepLines/>
              <w:spacing w:line="276" w:lineRule="auto"/>
              <w:ind w:right="-108"/>
              <w:rPr>
                <w:rFonts w:cs="Tahoma"/>
                <w:sz w:val="20"/>
                <w:szCs w:val="22"/>
                <w:lang w:eastAsia="en-US"/>
              </w:rPr>
            </w:pPr>
            <w:r w:rsidRPr="00FA422B">
              <w:rPr>
                <w:rFonts w:cs="Tahoma"/>
                <w:sz w:val="18"/>
                <w:szCs w:val="22"/>
                <w:lang w:eastAsia="en-US"/>
              </w:rPr>
              <w:t>Št.</w:t>
            </w:r>
            <w:r w:rsidRPr="00FA422B">
              <w:rPr>
                <w:rFonts w:cs="Tahoma"/>
                <w:sz w:val="20"/>
                <w:szCs w:val="22"/>
                <w:lang w:eastAsia="en-US"/>
              </w:rPr>
              <w:t xml:space="preserve"> </w:t>
            </w:r>
          </w:p>
        </w:tc>
        <w:tc>
          <w:tcPr>
            <w:tcW w:w="9214" w:type="dxa"/>
            <w:shd w:val="clear" w:color="auto" w:fill="auto"/>
            <w:vAlign w:val="center"/>
          </w:tcPr>
          <w:p w14:paraId="17D2001E" w14:textId="77777777" w:rsidR="0077054B" w:rsidRPr="00FA422B" w:rsidRDefault="0077054B" w:rsidP="00AC1D76">
            <w:pPr>
              <w:keepNext/>
              <w:keepLines/>
              <w:spacing w:line="276" w:lineRule="auto"/>
              <w:jc w:val="center"/>
              <w:rPr>
                <w:rFonts w:cs="Tahoma"/>
                <w:sz w:val="20"/>
                <w:szCs w:val="22"/>
                <w:lang w:eastAsia="en-US"/>
              </w:rPr>
            </w:pPr>
            <w:r w:rsidRPr="00FA422B">
              <w:rPr>
                <w:rFonts w:cs="Tahoma"/>
                <w:sz w:val="18"/>
                <w:szCs w:val="22"/>
                <w:lang w:eastAsia="en-US"/>
              </w:rPr>
              <w:t>NAZIV PODIZVAJALCA</w:t>
            </w:r>
          </w:p>
        </w:tc>
      </w:tr>
      <w:tr w:rsidR="0077054B" w:rsidRPr="00FA422B" w14:paraId="3C706169" w14:textId="77777777" w:rsidTr="00A277B0">
        <w:tc>
          <w:tcPr>
            <w:tcW w:w="392" w:type="dxa"/>
            <w:shd w:val="clear" w:color="auto" w:fill="auto"/>
            <w:vAlign w:val="center"/>
          </w:tcPr>
          <w:p w14:paraId="3E883D71" w14:textId="77777777" w:rsidR="0077054B" w:rsidRPr="00FA422B" w:rsidRDefault="0077054B" w:rsidP="00AC1D76">
            <w:pPr>
              <w:keepNext/>
              <w:keepLines/>
              <w:spacing w:line="276" w:lineRule="auto"/>
              <w:jc w:val="center"/>
              <w:rPr>
                <w:rFonts w:cs="Tahoma"/>
                <w:sz w:val="16"/>
                <w:szCs w:val="22"/>
                <w:lang w:eastAsia="en-US"/>
              </w:rPr>
            </w:pPr>
          </w:p>
          <w:p w14:paraId="0BA9DE69" w14:textId="77777777" w:rsidR="0077054B" w:rsidRPr="00FA422B" w:rsidRDefault="0077054B" w:rsidP="00AC1D76">
            <w:pPr>
              <w:keepNext/>
              <w:keepLines/>
              <w:spacing w:line="276" w:lineRule="auto"/>
              <w:jc w:val="center"/>
              <w:rPr>
                <w:rFonts w:cs="Tahoma"/>
                <w:sz w:val="16"/>
                <w:szCs w:val="22"/>
                <w:lang w:eastAsia="en-US"/>
              </w:rPr>
            </w:pPr>
            <w:r w:rsidRPr="00FA422B">
              <w:rPr>
                <w:rFonts w:cs="Tahoma"/>
                <w:sz w:val="16"/>
                <w:szCs w:val="22"/>
                <w:lang w:eastAsia="en-US"/>
              </w:rPr>
              <w:t>1.</w:t>
            </w:r>
          </w:p>
          <w:p w14:paraId="0EC62B21" w14:textId="77777777" w:rsidR="0077054B" w:rsidRPr="00FA422B" w:rsidRDefault="0077054B" w:rsidP="00AC1D76">
            <w:pPr>
              <w:keepNext/>
              <w:keepLines/>
              <w:spacing w:line="276" w:lineRule="auto"/>
              <w:jc w:val="center"/>
              <w:rPr>
                <w:rFonts w:cs="Tahoma"/>
                <w:sz w:val="16"/>
                <w:szCs w:val="22"/>
                <w:lang w:eastAsia="en-US"/>
              </w:rPr>
            </w:pPr>
          </w:p>
        </w:tc>
        <w:tc>
          <w:tcPr>
            <w:tcW w:w="9214" w:type="dxa"/>
            <w:shd w:val="clear" w:color="auto" w:fill="auto"/>
            <w:vAlign w:val="center"/>
          </w:tcPr>
          <w:p w14:paraId="63714151" w14:textId="77777777" w:rsidR="0077054B" w:rsidRPr="00FA422B" w:rsidRDefault="0077054B" w:rsidP="00AC1D76">
            <w:pPr>
              <w:keepNext/>
              <w:keepLines/>
              <w:spacing w:line="276" w:lineRule="auto"/>
              <w:rPr>
                <w:rFonts w:cs="Tahoma"/>
                <w:sz w:val="22"/>
                <w:szCs w:val="22"/>
                <w:lang w:eastAsia="en-US"/>
              </w:rPr>
            </w:pPr>
          </w:p>
          <w:p w14:paraId="0AE3A056" w14:textId="77777777" w:rsidR="0077054B" w:rsidRPr="00FA422B" w:rsidRDefault="0077054B" w:rsidP="00AC1D76">
            <w:pPr>
              <w:keepNext/>
              <w:keepLines/>
              <w:spacing w:line="276" w:lineRule="auto"/>
              <w:rPr>
                <w:rFonts w:cs="Tahoma"/>
                <w:sz w:val="22"/>
                <w:szCs w:val="22"/>
                <w:lang w:eastAsia="en-US"/>
              </w:rPr>
            </w:pPr>
          </w:p>
          <w:p w14:paraId="598AC9E6" w14:textId="77777777" w:rsidR="0077054B" w:rsidRPr="00FA422B" w:rsidRDefault="0077054B" w:rsidP="00AC1D76">
            <w:pPr>
              <w:keepNext/>
              <w:keepLines/>
              <w:spacing w:line="276" w:lineRule="auto"/>
              <w:rPr>
                <w:rFonts w:cs="Tahoma"/>
                <w:sz w:val="22"/>
                <w:szCs w:val="22"/>
                <w:lang w:eastAsia="en-US"/>
              </w:rPr>
            </w:pPr>
          </w:p>
        </w:tc>
      </w:tr>
      <w:tr w:rsidR="0077054B" w:rsidRPr="00FA422B" w14:paraId="76A2CA54" w14:textId="77777777" w:rsidTr="00A277B0">
        <w:tc>
          <w:tcPr>
            <w:tcW w:w="392" w:type="dxa"/>
            <w:shd w:val="clear" w:color="auto" w:fill="auto"/>
            <w:vAlign w:val="center"/>
          </w:tcPr>
          <w:p w14:paraId="3E55BF5A" w14:textId="77777777" w:rsidR="0077054B" w:rsidRPr="00FA422B" w:rsidRDefault="0077054B" w:rsidP="00AC1D76">
            <w:pPr>
              <w:keepNext/>
              <w:keepLines/>
              <w:spacing w:line="276" w:lineRule="auto"/>
              <w:jc w:val="center"/>
              <w:rPr>
                <w:rFonts w:cs="Tahoma"/>
                <w:sz w:val="16"/>
                <w:szCs w:val="22"/>
                <w:lang w:eastAsia="en-US"/>
              </w:rPr>
            </w:pPr>
          </w:p>
          <w:p w14:paraId="7A9AC119" w14:textId="77777777" w:rsidR="0077054B" w:rsidRPr="00FA422B" w:rsidRDefault="0077054B" w:rsidP="00AC1D76">
            <w:pPr>
              <w:keepNext/>
              <w:keepLines/>
              <w:spacing w:line="276" w:lineRule="auto"/>
              <w:jc w:val="center"/>
              <w:rPr>
                <w:rFonts w:cs="Tahoma"/>
                <w:sz w:val="16"/>
                <w:szCs w:val="22"/>
                <w:lang w:eastAsia="en-US"/>
              </w:rPr>
            </w:pPr>
            <w:r w:rsidRPr="00FA422B">
              <w:rPr>
                <w:rFonts w:cs="Tahoma"/>
                <w:sz w:val="16"/>
                <w:szCs w:val="22"/>
                <w:lang w:eastAsia="en-US"/>
              </w:rPr>
              <w:t>2.</w:t>
            </w:r>
          </w:p>
          <w:p w14:paraId="1DEEE162" w14:textId="77777777" w:rsidR="0077054B" w:rsidRPr="00FA422B" w:rsidRDefault="0077054B" w:rsidP="00AC1D76">
            <w:pPr>
              <w:keepNext/>
              <w:keepLines/>
              <w:spacing w:line="276" w:lineRule="auto"/>
              <w:jc w:val="center"/>
              <w:rPr>
                <w:rFonts w:cs="Tahoma"/>
                <w:sz w:val="16"/>
                <w:szCs w:val="22"/>
                <w:lang w:eastAsia="en-US"/>
              </w:rPr>
            </w:pPr>
          </w:p>
        </w:tc>
        <w:tc>
          <w:tcPr>
            <w:tcW w:w="9214" w:type="dxa"/>
            <w:shd w:val="clear" w:color="auto" w:fill="auto"/>
            <w:vAlign w:val="center"/>
          </w:tcPr>
          <w:p w14:paraId="70492578" w14:textId="77777777" w:rsidR="0077054B" w:rsidRPr="00FA422B" w:rsidRDefault="0077054B" w:rsidP="00AC1D76">
            <w:pPr>
              <w:keepNext/>
              <w:keepLines/>
              <w:spacing w:line="276" w:lineRule="auto"/>
              <w:rPr>
                <w:rFonts w:cs="Tahoma"/>
                <w:sz w:val="22"/>
                <w:szCs w:val="22"/>
                <w:lang w:eastAsia="en-US"/>
              </w:rPr>
            </w:pPr>
          </w:p>
          <w:p w14:paraId="412F67A0" w14:textId="77777777" w:rsidR="0077054B" w:rsidRPr="00FA422B" w:rsidRDefault="0077054B" w:rsidP="00AC1D76">
            <w:pPr>
              <w:keepNext/>
              <w:keepLines/>
              <w:spacing w:line="276" w:lineRule="auto"/>
              <w:rPr>
                <w:rFonts w:cs="Tahoma"/>
                <w:sz w:val="22"/>
                <w:szCs w:val="22"/>
                <w:lang w:eastAsia="en-US"/>
              </w:rPr>
            </w:pPr>
          </w:p>
          <w:p w14:paraId="52A748DB" w14:textId="77777777" w:rsidR="0077054B" w:rsidRPr="00FA422B" w:rsidRDefault="0077054B" w:rsidP="00AC1D76">
            <w:pPr>
              <w:keepNext/>
              <w:keepLines/>
              <w:spacing w:line="276" w:lineRule="auto"/>
              <w:rPr>
                <w:rFonts w:cs="Tahoma"/>
                <w:sz w:val="22"/>
                <w:szCs w:val="22"/>
                <w:lang w:eastAsia="en-US"/>
              </w:rPr>
            </w:pPr>
          </w:p>
        </w:tc>
      </w:tr>
      <w:tr w:rsidR="0077054B" w:rsidRPr="00FA422B" w14:paraId="2B8B45BA" w14:textId="77777777" w:rsidTr="00A277B0">
        <w:tc>
          <w:tcPr>
            <w:tcW w:w="392" w:type="dxa"/>
            <w:shd w:val="clear" w:color="auto" w:fill="auto"/>
            <w:vAlign w:val="center"/>
          </w:tcPr>
          <w:p w14:paraId="5E38F160" w14:textId="77777777" w:rsidR="0077054B" w:rsidRPr="00FA422B" w:rsidRDefault="0077054B" w:rsidP="00AC1D76">
            <w:pPr>
              <w:keepNext/>
              <w:keepLines/>
              <w:spacing w:line="276" w:lineRule="auto"/>
              <w:jc w:val="center"/>
              <w:rPr>
                <w:rFonts w:cs="Tahoma"/>
                <w:sz w:val="16"/>
                <w:szCs w:val="22"/>
                <w:lang w:eastAsia="en-US"/>
              </w:rPr>
            </w:pPr>
          </w:p>
          <w:p w14:paraId="4990C944" w14:textId="77777777" w:rsidR="0077054B" w:rsidRPr="00FA422B" w:rsidRDefault="0077054B" w:rsidP="00AC1D76">
            <w:pPr>
              <w:keepNext/>
              <w:keepLines/>
              <w:spacing w:line="276" w:lineRule="auto"/>
              <w:jc w:val="center"/>
              <w:rPr>
                <w:rFonts w:cs="Tahoma"/>
                <w:sz w:val="16"/>
                <w:szCs w:val="22"/>
                <w:lang w:eastAsia="en-US"/>
              </w:rPr>
            </w:pPr>
            <w:r w:rsidRPr="00FA422B">
              <w:rPr>
                <w:rFonts w:cs="Tahoma"/>
                <w:sz w:val="16"/>
                <w:szCs w:val="22"/>
                <w:lang w:eastAsia="en-US"/>
              </w:rPr>
              <w:t>3.</w:t>
            </w:r>
          </w:p>
          <w:p w14:paraId="528603ED" w14:textId="77777777" w:rsidR="0077054B" w:rsidRPr="00FA422B" w:rsidRDefault="0077054B" w:rsidP="00AC1D76">
            <w:pPr>
              <w:keepNext/>
              <w:keepLines/>
              <w:spacing w:line="276" w:lineRule="auto"/>
              <w:jc w:val="center"/>
              <w:rPr>
                <w:rFonts w:cs="Tahoma"/>
                <w:sz w:val="16"/>
                <w:szCs w:val="22"/>
                <w:lang w:eastAsia="en-US"/>
              </w:rPr>
            </w:pPr>
          </w:p>
        </w:tc>
        <w:tc>
          <w:tcPr>
            <w:tcW w:w="9214" w:type="dxa"/>
            <w:shd w:val="clear" w:color="auto" w:fill="auto"/>
            <w:vAlign w:val="center"/>
          </w:tcPr>
          <w:p w14:paraId="7A518D36" w14:textId="77777777" w:rsidR="0077054B" w:rsidRPr="00FA422B" w:rsidRDefault="0077054B" w:rsidP="00AC1D76">
            <w:pPr>
              <w:keepNext/>
              <w:keepLines/>
              <w:spacing w:line="276" w:lineRule="auto"/>
              <w:rPr>
                <w:rFonts w:cs="Tahoma"/>
                <w:sz w:val="22"/>
                <w:szCs w:val="22"/>
                <w:lang w:eastAsia="en-US"/>
              </w:rPr>
            </w:pPr>
          </w:p>
          <w:p w14:paraId="25A342F6" w14:textId="77777777" w:rsidR="0077054B" w:rsidRPr="00FA422B" w:rsidRDefault="0077054B" w:rsidP="00AC1D76">
            <w:pPr>
              <w:keepNext/>
              <w:keepLines/>
              <w:spacing w:line="276" w:lineRule="auto"/>
              <w:rPr>
                <w:rFonts w:cs="Tahoma"/>
                <w:sz w:val="22"/>
                <w:szCs w:val="22"/>
                <w:lang w:eastAsia="en-US"/>
              </w:rPr>
            </w:pPr>
          </w:p>
          <w:p w14:paraId="034C920A" w14:textId="77777777" w:rsidR="0077054B" w:rsidRPr="00FA422B" w:rsidRDefault="0077054B" w:rsidP="00AC1D76">
            <w:pPr>
              <w:keepNext/>
              <w:keepLines/>
              <w:spacing w:line="276" w:lineRule="auto"/>
              <w:rPr>
                <w:rFonts w:cs="Tahoma"/>
                <w:sz w:val="22"/>
                <w:szCs w:val="22"/>
                <w:lang w:eastAsia="en-US"/>
              </w:rPr>
            </w:pPr>
          </w:p>
        </w:tc>
      </w:tr>
    </w:tbl>
    <w:p w14:paraId="18FEBDFA" w14:textId="77777777" w:rsidR="0077054B" w:rsidRPr="00FA422B" w:rsidRDefault="0077054B" w:rsidP="00AC1D76">
      <w:pPr>
        <w:keepNext/>
        <w:keepLines/>
        <w:jc w:val="both"/>
        <w:rPr>
          <w:rFonts w:cs="Tahoma"/>
          <w:bCs/>
          <w:i/>
          <w:noProof/>
          <w:sz w:val="18"/>
          <w:szCs w:val="18"/>
        </w:rPr>
      </w:pPr>
    </w:p>
    <w:p w14:paraId="7FCADC49" w14:textId="77777777" w:rsidR="0077054B" w:rsidRPr="00FA422B" w:rsidRDefault="0077054B" w:rsidP="00AC1D76">
      <w:pPr>
        <w:keepNext/>
        <w:keepLines/>
        <w:jc w:val="both"/>
        <w:rPr>
          <w:rFonts w:cs="Tahoma"/>
          <w:bCs/>
          <w:i/>
          <w:noProof/>
          <w:sz w:val="18"/>
          <w:szCs w:val="18"/>
        </w:rPr>
      </w:pPr>
    </w:p>
    <w:p w14:paraId="2471CCC4" w14:textId="77777777" w:rsidR="0077054B" w:rsidRPr="00FA422B" w:rsidRDefault="0077054B" w:rsidP="00AC1D76">
      <w:pPr>
        <w:keepNext/>
        <w:keepLines/>
        <w:tabs>
          <w:tab w:val="left" w:pos="2835"/>
        </w:tabs>
        <w:ind w:left="284" w:hanging="284"/>
        <w:jc w:val="both"/>
        <w:rPr>
          <w:rFonts w:cs="Tahoma"/>
          <w:sz w:val="20"/>
          <w:szCs w:val="20"/>
        </w:rPr>
      </w:pPr>
    </w:p>
    <w:tbl>
      <w:tblPr>
        <w:tblW w:w="0" w:type="auto"/>
        <w:tblLayout w:type="fixed"/>
        <w:tblCellMar>
          <w:left w:w="70" w:type="dxa"/>
          <w:right w:w="70" w:type="dxa"/>
        </w:tblCellMar>
        <w:tblLook w:val="0000" w:firstRow="0" w:lastRow="0" w:firstColumn="0" w:lastColumn="0" w:noHBand="0" w:noVBand="0"/>
      </w:tblPr>
      <w:tblGrid>
        <w:gridCol w:w="3189"/>
        <w:gridCol w:w="2268"/>
        <w:gridCol w:w="4111"/>
      </w:tblGrid>
      <w:tr w:rsidR="0077054B" w:rsidRPr="00FA422B" w14:paraId="7F7D5F8A" w14:textId="77777777" w:rsidTr="00A277B0">
        <w:tc>
          <w:tcPr>
            <w:tcW w:w="3189" w:type="dxa"/>
            <w:tcBorders>
              <w:top w:val="single" w:sz="4" w:space="0" w:color="auto"/>
            </w:tcBorders>
            <w:vAlign w:val="bottom"/>
          </w:tcPr>
          <w:p w14:paraId="3CC93293" w14:textId="77777777" w:rsidR="0077054B" w:rsidRPr="00FA422B" w:rsidRDefault="0077054B" w:rsidP="00AC1D76">
            <w:pPr>
              <w:keepNext/>
              <w:keepLines/>
              <w:tabs>
                <w:tab w:val="left" w:pos="567"/>
                <w:tab w:val="num" w:pos="851"/>
                <w:tab w:val="left" w:pos="993"/>
              </w:tabs>
              <w:jc w:val="center"/>
              <w:rPr>
                <w:rFonts w:cs="Tahoma"/>
                <w:sz w:val="20"/>
                <w:szCs w:val="20"/>
              </w:rPr>
            </w:pPr>
            <w:r w:rsidRPr="00FA422B">
              <w:rPr>
                <w:rFonts w:cs="Tahoma"/>
                <w:sz w:val="20"/>
                <w:szCs w:val="20"/>
              </w:rPr>
              <w:t>Kraj, datum</w:t>
            </w:r>
          </w:p>
        </w:tc>
        <w:tc>
          <w:tcPr>
            <w:tcW w:w="2268" w:type="dxa"/>
          </w:tcPr>
          <w:p w14:paraId="0DA61429" w14:textId="77777777" w:rsidR="0077054B" w:rsidRPr="00FA422B" w:rsidRDefault="0077054B" w:rsidP="00AC1D76">
            <w:pPr>
              <w:keepNext/>
              <w:keepLines/>
              <w:tabs>
                <w:tab w:val="left" w:pos="567"/>
                <w:tab w:val="num" w:pos="851"/>
                <w:tab w:val="left" w:pos="993"/>
              </w:tabs>
              <w:jc w:val="center"/>
              <w:rPr>
                <w:rFonts w:cs="Tahoma"/>
                <w:sz w:val="20"/>
                <w:szCs w:val="20"/>
              </w:rPr>
            </w:pPr>
            <w:r w:rsidRPr="00FA422B">
              <w:rPr>
                <w:rFonts w:cs="Tahoma"/>
                <w:sz w:val="20"/>
                <w:szCs w:val="20"/>
              </w:rPr>
              <w:t>žig</w:t>
            </w:r>
          </w:p>
        </w:tc>
        <w:tc>
          <w:tcPr>
            <w:tcW w:w="4111" w:type="dxa"/>
            <w:tcBorders>
              <w:top w:val="single" w:sz="4" w:space="0" w:color="auto"/>
            </w:tcBorders>
          </w:tcPr>
          <w:p w14:paraId="37602BCE" w14:textId="77777777" w:rsidR="0077054B" w:rsidRPr="00FA422B" w:rsidRDefault="0077054B" w:rsidP="00AC1D76">
            <w:pPr>
              <w:keepNext/>
              <w:keepLines/>
              <w:tabs>
                <w:tab w:val="left" w:pos="567"/>
                <w:tab w:val="num" w:pos="851"/>
                <w:tab w:val="left" w:pos="993"/>
              </w:tabs>
              <w:jc w:val="center"/>
              <w:rPr>
                <w:rFonts w:cs="Tahoma"/>
                <w:sz w:val="20"/>
                <w:szCs w:val="20"/>
              </w:rPr>
            </w:pPr>
            <w:r w:rsidRPr="00FA422B">
              <w:rPr>
                <w:rFonts w:cs="Tahoma"/>
                <w:sz w:val="20"/>
                <w:szCs w:val="20"/>
              </w:rPr>
              <w:t>(</w:t>
            </w:r>
            <w:r w:rsidR="002B173A" w:rsidRPr="00FA422B">
              <w:rPr>
                <w:rFonts w:cs="Tahoma"/>
                <w:sz w:val="20"/>
                <w:szCs w:val="20"/>
              </w:rPr>
              <w:t>Naziv</w:t>
            </w:r>
            <w:r w:rsidR="00B56652" w:rsidRPr="00FA422B">
              <w:rPr>
                <w:rFonts w:cs="Tahoma"/>
                <w:sz w:val="20"/>
                <w:szCs w:val="20"/>
              </w:rPr>
              <w:t xml:space="preserve"> ter podpis ponudnika</w:t>
            </w:r>
            <w:r w:rsidRPr="00FA422B">
              <w:rPr>
                <w:rFonts w:cs="Tahoma"/>
                <w:sz w:val="20"/>
                <w:szCs w:val="20"/>
              </w:rPr>
              <w:t>)</w:t>
            </w:r>
          </w:p>
        </w:tc>
      </w:tr>
    </w:tbl>
    <w:p w14:paraId="07C72BF2" w14:textId="77777777" w:rsidR="0077054B" w:rsidRPr="00FA422B" w:rsidRDefault="0077054B" w:rsidP="00AC1D76">
      <w:pPr>
        <w:keepNext/>
        <w:keepLines/>
        <w:tabs>
          <w:tab w:val="left" w:pos="2835"/>
        </w:tabs>
        <w:ind w:left="284" w:hanging="284"/>
        <w:jc w:val="both"/>
        <w:rPr>
          <w:rFonts w:cs="Tahoma"/>
          <w:sz w:val="20"/>
          <w:szCs w:val="20"/>
        </w:rPr>
      </w:pPr>
    </w:p>
    <w:p w14:paraId="7EED8B4C" w14:textId="77777777" w:rsidR="0077054B" w:rsidRPr="00FA422B" w:rsidRDefault="0077054B" w:rsidP="00AC1D76">
      <w:pPr>
        <w:keepNext/>
        <w:keepLines/>
        <w:tabs>
          <w:tab w:val="left" w:pos="2835"/>
        </w:tabs>
        <w:ind w:left="284" w:hanging="284"/>
        <w:jc w:val="both"/>
        <w:rPr>
          <w:rFonts w:cs="Tahoma"/>
          <w:sz w:val="20"/>
          <w:szCs w:val="20"/>
        </w:rPr>
      </w:pPr>
    </w:p>
    <w:p w14:paraId="7A05DF23" w14:textId="77777777" w:rsidR="003975B6" w:rsidRPr="00FA422B" w:rsidRDefault="003975B6" w:rsidP="00AC1D76">
      <w:pPr>
        <w:keepNext/>
        <w:keepLines/>
        <w:tabs>
          <w:tab w:val="left" w:pos="2835"/>
        </w:tabs>
        <w:ind w:left="284" w:hanging="284"/>
        <w:jc w:val="both"/>
        <w:rPr>
          <w:rFonts w:cs="Tahoma"/>
          <w:sz w:val="20"/>
          <w:szCs w:val="20"/>
        </w:rPr>
      </w:pPr>
    </w:p>
    <w:p w14:paraId="4E4E3DB8" w14:textId="77777777" w:rsidR="0077054B" w:rsidRPr="00FA422B" w:rsidRDefault="0077054B" w:rsidP="00AC1D76">
      <w:pPr>
        <w:keepNext/>
        <w:keepLines/>
        <w:tabs>
          <w:tab w:val="left" w:pos="2835"/>
        </w:tabs>
        <w:ind w:left="284" w:hanging="284"/>
        <w:jc w:val="both"/>
        <w:rPr>
          <w:rFonts w:cs="Tahoma"/>
          <w:sz w:val="20"/>
          <w:szCs w:val="20"/>
        </w:rPr>
      </w:pPr>
    </w:p>
    <w:p w14:paraId="2AA2AD5D" w14:textId="77777777" w:rsidR="0077054B" w:rsidRPr="00FA422B" w:rsidRDefault="0077054B" w:rsidP="00AC1D76">
      <w:pPr>
        <w:keepNext/>
        <w:keepLines/>
        <w:jc w:val="both"/>
        <w:rPr>
          <w:rFonts w:ascii="Times New Roman" w:hAnsi="Times New Roman"/>
          <w:b/>
          <w:sz w:val="20"/>
          <w:szCs w:val="20"/>
        </w:rPr>
      </w:pPr>
    </w:p>
    <w:p w14:paraId="3DE18361" w14:textId="77777777" w:rsidR="0077054B" w:rsidRPr="00FA422B" w:rsidRDefault="0077054B" w:rsidP="00AC1D76">
      <w:pPr>
        <w:keepNext/>
        <w:keepLines/>
        <w:spacing w:after="40"/>
        <w:jc w:val="both"/>
        <w:rPr>
          <w:rFonts w:cs="Tahoma"/>
          <w:b/>
          <w:i/>
          <w:sz w:val="18"/>
          <w:szCs w:val="18"/>
          <w:u w:val="single"/>
        </w:rPr>
      </w:pPr>
      <w:r w:rsidRPr="00FA422B">
        <w:rPr>
          <w:rFonts w:cs="Tahoma"/>
          <w:b/>
          <w:i/>
          <w:sz w:val="18"/>
          <w:szCs w:val="18"/>
          <w:u w:val="single"/>
        </w:rPr>
        <w:t xml:space="preserve">Opomba:  </w:t>
      </w:r>
      <w:r w:rsidRPr="00FA422B">
        <w:rPr>
          <w:rFonts w:cs="Tahoma"/>
          <w:i/>
          <w:iCs/>
          <w:sz w:val="18"/>
          <w:szCs w:val="22"/>
        </w:rPr>
        <w:t xml:space="preserve">Obrazec se izpolni in podpiše </w:t>
      </w:r>
      <w:r w:rsidRPr="00FA422B">
        <w:rPr>
          <w:rFonts w:cs="Tahoma"/>
          <w:i/>
          <w:iCs/>
          <w:sz w:val="18"/>
          <w:szCs w:val="22"/>
          <w:u w:val="single"/>
        </w:rPr>
        <w:t>kadar namerava ponudnik izvesti javno naročilo s podizvajalcem, ki zahteva neposredno plačilo</w:t>
      </w:r>
      <w:r w:rsidRPr="00FA422B">
        <w:rPr>
          <w:rFonts w:cs="Tahoma"/>
          <w:i/>
          <w:iCs/>
          <w:sz w:val="18"/>
          <w:szCs w:val="22"/>
        </w:rPr>
        <w:t xml:space="preserve"> v skladu s 94. členom ZJN-3, ter posledično služi kot priloga k </w:t>
      </w:r>
      <w:r w:rsidR="00F87DF9" w:rsidRPr="00FA422B">
        <w:rPr>
          <w:rFonts w:cs="Tahoma"/>
          <w:i/>
          <w:iCs/>
          <w:sz w:val="18"/>
          <w:szCs w:val="22"/>
        </w:rPr>
        <w:t>pogodbi</w:t>
      </w:r>
      <w:r w:rsidRPr="00FA422B">
        <w:rPr>
          <w:rFonts w:cs="Tahoma"/>
          <w:i/>
          <w:iCs/>
          <w:sz w:val="18"/>
          <w:szCs w:val="22"/>
        </w:rPr>
        <w:t xml:space="preserve"> o izvedbi javnega naročila.</w:t>
      </w:r>
    </w:p>
    <w:p w14:paraId="0F79FBBB" w14:textId="77777777" w:rsidR="0077054B" w:rsidRPr="00FA422B" w:rsidRDefault="0077054B" w:rsidP="00AC1D76">
      <w:pPr>
        <w:keepNext/>
        <w:keepLines/>
        <w:jc w:val="both"/>
        <w:rPr>
          <w:rFonts w:cs="Tahoma"/>
          <w:i/>
          <w:iCs/>
          <w:sz w:val="16"/>
          <w:szCs w:val="22"/>
        </w:rPr>
      </w:pPr>
    </w:p>
    <w:p w14:paraId="55BAE017" w14:textId="77777777" w:rsidR="0077054B" w:rsidRPr="00FA422B" w:rsidRDefault="0077054B" w:rsidP="00AC1D76">
      <w:pPr>
        <w:keepNext/>
        <w:keepLines/>
        <w:jc w:val="both"/>
        <w:rPr>
          <w:rFonts w:cs="Tahoma"/>
          <w:i/>
          <w:iCs/>
          <w:sz w:val="18"/>
          <w:szCs w:val="22"/>
        </w:rPr>
      </w:pPr>
      <w:r w:rsidRPr="00FA422B">
        <w:rPr>
          <w:rFonts w:cs="Tahoma"/>
          <w:i/>
          <w:iCs/>
          <w:sz w:val="18"/>
          <w:szCs w:val="22"/>
        </w:rPr>
        <w:t xml:space="preserve">V primeru, da ponudnik </w:t>
      </w:r>
      <w:r w:rsidRPr="00FA422B">
        <w:rPr>
          <w:rFonts w:cs="Tahoma"/>
          <w:i/>
          <w:iCs/>
          <w:sz w:val="18"/>
          <w:szCs w:val="22"/>
          <w:u w:val="single"/>
        </w:rPr>
        <w:t>ne namerava</w:t>
      </w:r>
      <w:r w:rsidRPr="00FA422B">
        <w:rPr>
          <w:rFonts w:cs="Tahoma"/>
          <w:i/>
          <w:iCs/>
          <w:sz w:val="18"/>
          <w:szCs w:val="22"/>
        </w:rPr>
        <w:t xml:space="preserve"> izvesti javno naročilo s podizvajalcem, </w:t>
      </w:r>
      <w:r w:rsidRPr="00FA422B">
        <w:rPr>
          <w:rFonts w:cs="Tahoma"/>
          <w:i/>
          <w:iCs/>
          <w:sz w:val="18"/>
          <w:szCs w:val="22"/>
          <w:u w:val="single"/>
        </w:rPr>
        <w:t>ki zahteva neposredno plačilo</w:t>
      </w:r>
      <w:r w:rsidRPr="00FA422B">
        <w:rPr>
          <w:rFonts w:cs="Tahoma"/>
          <w:i/>
          <w:iCs/>
          <w:sz w:val="18"/>
          <w:szCs w:val="22"/>
        </w:rPr>
        <w:t xml:space="preserve">, obrazca ni potrebno izpolniti.  </w:t>
      </w:r>
    </w:p>
    <w:p w14:paraId="7D33C42B" w14:textId="77777777" w:rsidR="0077054B" w:rsidRPr="00FA422B" w:rsidRDefault="0077054B" w:rsidP="00AC1D76">
      <w:pPr>
        <w:keepNext/>
        <w:keepLines/>
        <w:jc w:val="both"/>
        <w:rPr>
          <w:rFonts w:cs="Tahoma"/>
          <w:i/>
          <w:iCs/>
          <w:sz w:val="20"/>
          <w:szCs w:val="22"/>
        </w:rPr>
      </w:pPr>
    </w:p>
    <w:p w14:paraId="45F9A274" w14:textId="77777777" w:rsidR="0077054B" w:rsidRPr="00FA422B" w:rsidRDefault="0077054B" w:rsidP="00AC1D76">
      <w:pPr>
        <w:keepNext/>
        <w:keepLines/>
        <w:spacing w:after="40"/>
        <w:jc w:val="both"/>
        <w:rPr>
          <w:rFonts w:cs="Tahoma"/>
          <w:b/>
          <w:i/>
          <w:sz w:val="18"/>
          <w:szCs w:val="18"/>
          <w:u w:val="single"/>
        </w:rPr>
      </w:pPr>
      <w:r w:rsidRPr="00FA422B">
        <w:rPr>
          <w:rFonts w:cs="Tahoma"/>
          <w:b/>
          <w:i/>
          <w:sz w:val="18"/>
          <w:szCs w:val="18"/>
          <w:u w:val="single"/>
        </w:rPr>
        <w:t xml:space="preserve">Navodilo: </w:t>
      </w:r>
      <w:r w:rsidRPr="00FA422B">
        <w:rPr>
          <w:rFonts w:cs="Tahoma"/>
          <w:i/>
          <w:iCs/>
          <w:sz w:val="18"/>
          <w:szCs w:val="22"/>
        </w:rPr>
        <w:t>Glavni izvajalec mora svojemu računu ali situaciji priložiti račun ali situacijo podizvajalca, ki ga je predhodno potrdil.</w:t>
      </w:r>
    </w:p>
    <w:p w14:paraId="14DA074C" w14:textId="77777777" w:rsidR="0077054B" w:rsidRPr="00FA422B" w:rsidRDefault="0077054B" w:rsidP="00AC1D76">
      <w:pPr>
        <w:keepNext/>
        <w:keepLines/>
        <w:jc w:val="both"/>
        <w:rPr>
          <w:rFonts w:cs="Tahoma"/>
          <w:i/>
          <w:sz w:val="18"/>
          <w:szCs w:val="20"/>
        </w:rPr>
      </w:pPr>
    </w:p>
    <w:p w14:paraId="0B56A935" w14:textId="77777777" w:rsidR="0077054B" w:rsidRPr="00FA422B" w:rsidRDefault="0077054B" w:rsidP="00AC1D76">
      <w:pPr>
        <w:keepNext/>
        <w:keepLines/>
        <w:jc w:val="both"/>
        <w:rPr>
          <w:rFonts w:cs="Tahoma"/>
          <w:i/>
          <w:sz w:val="18"/>
          <w:szCs w:val="20"/>
        </w:rPr>
      </w:pPr>
      <w:r w:rsidRPr="00FA422B">
        <w:rPr>
          <w:rFonts w:cs="Tahoma"/>
          <w:i/>
          <w:sz w:val="18"/>
          <w:szCs w:val="20"/>
        </w:rPr>
        <w:t>Obrazec se po potrebi kopira!</w:t>
      </w:r>
    </w:p>
    <w:p w14:paraId="16A60B62" w14:textId="77777777" w:rsidR="0077054B" w:rsidRPr="00FA422B" w:rsidRDefault="0077054B" w:rsidP="00AC1D76">
      <w:pPr>
        <w:keepNext/>
        <w:keepLines/>
        <w:jc w:val="both"/>
        <w:rPr>
          <w:rFonts w:cs="Tahoma"/>
          <w:i/>
          <w:sz w:val="18"/>
          <w:szCs w:val="20"/>
        </w:rPr>
      </w:pPr>
    </w:p>
    <w:p w14:paraId="7B0F59C2" w14:textId="77777777" w:rsidR="0077054B" w:rsidRPr="00FA422B" w:rsidRDefault="0077054B" w:rsidP="00AC1D76">
      <w:pPr>
        <w:keepNext/>
        <w:keepLines/>
        <w:jc w:val="both"/>
        <w:rPr>
          <w:rFonts w:cs="Tahoma"/>
          <w:i/>
          <w:sz w:val="18"/>
          <w:szCs w:val="20"/>
        </w:rPr>
      </w:pPr>
    </w:p>
    <w:p w14:paraId="16F3594C" w14:textId="77777777" w:rsidR="0077054B" w:rsidRPr="00FA422B" w:rsidRDefault="0077054B" w:rsidP="00AC1D76">
      <w:pPr>
        <w:keepNext/>
        <w:keepLines/>
        <w:jc w:val="both"/>
        <w:rPr>
          <w:rFonts w:cs="Tahoma"/>
          <w:i/>
          <w:sz w:val="18"/>
          <w:szCs w:val="20"/>
        </w:rPr>
      </w:pPr>
    </w:p>
    <w:p w14:paraId="10B568CB" w14:textId="77777777" w:rsidR="0077054B" w:rsidRPr="00FA422B" w:rsidRDefault="0077054B" w:rsidP="00AC1D76">
      <w:pPr>
        <w:keepNext/>
        <w:keepLines/>
        <w:jc w:val="both"/>
        <w:rPr>
          <w:rFonts w:cs="Tahoma"/>
          <w:i/>
          <w:iCs/>
          <w:sz w:val="18"/>
          <w:szCs w:val="22"/>
        </w:rPr>
      </w:pPr>
    </w:p>
    <w:p w14:paraId="1A81DF5B" w14:textId="77777777" w:rsidR="00A277B0" w:rsidRPr="00FA422B" w:rsidRDefault="00A277B0" w:rsidP="00AC1D76">
      <w:pPr>
        <w:keepNext/>
        <w:keepLines/>
        <w:jc w:val="both"/>
        <w:rPr>
          <w:rFonts w:cs="Tahoma"/>
          <w:i/>
          <w:iCs/>
          <w:sz w:val="18"/>
          <w:szCs w:val="22"/>
        </w:rPr>
      </w:pPr>
    </w:p>
    <w:p w14:paraId="036274F6" w14:textId="77777777" w:rsidR="00A277B0" w:rsidRPr="00FA422B" w:rsidRDefault="00A277B0" w:rsidP="00AC1D76">
      <w:pPr>
        <w:keepNext/>
        <w:keepLines/>
        <w:jc w:val="both"/>
        <w:rPr>
          <w:rFonts w:cs="Tahoma"/>
          <w:i/>
          <w:iCs/>
          <w:sz w:val="18"/>
          <w:szCs w:val="22"/>
        </w:rPr>
      </w:pPr>
    </w:p>
    <w:p w14:paraId="732DBF1B" w14:textId="77777777" w:rsidR="00346460" w:rsidRPr="00FA422B" w:rsidRDefault="00346460" w:rsidP="00AC1D76">
      <w:pPr>
        <w:keepNext/>
        <w:keepLines/>
        <w:jc w:val="both"/>
        <w:rPr>
          <w:rFonts w:cs="Tahoma"/>
          <w:i/>
          <w:iCs/>
          <w:sz w:val="18"/>
          <w:szCs w:val="22"/>
        </w:rPr>
      </w:pPr>
    </w:p>
    <w:p w14:paraId="3D09626C" w14:textId="77777777" w:rsidR="005B42A3" w:rsidRPr="00FA422B" w:rsidRDefault="005B42A3" w:rsidP="00AC1D76">
      <w:pPr>
        <w:keepNext/>
        <w:keepLines/>
        <w:spacing w:after="200" w:line="276" w:lineRule="auto"/>
        <w:rPr>
          <w:rFonts w:cs="Tahoma"/>
          <w:i/>
          <w:iCs/>
          <w:sz w:val="18"/>
          <w:szCs w:val="22"/>
        </w:rPr>
      </w:pPr>
      <w:r w:rsidRPr="00FA422B">
        <w:rPr>
          <w:rFonts w:cs="Tahoma"/>
          <w:i/>
          <w:iCs/>
          <w:sz w:val="18"/>
          <w:szCs w:val="22"/>
        </w:rPr>
        <w:br w:type="page"/>
      </w:r>
    </w:p>
    <w:p w14:paraId="2C11AD91" w14:textId="77777777" w:rsidR="00C8470A" w:rsidRPr="00FA422B" w:rsidRDefault="00C8470A" w:rsidP="00AC1D76">
      <w:pPr>
        <w:keepNext/>
        <w:keepLines/>
        <w:jc w:val="both"/>
        <w:rPr>
          <w:rFonts w:cs="Tahoma"/>
          <w:i/>
          <w:iCs/>
          <w:sz w:val="18"/>
          <w:szCs w:val="22"/>
        </w:rPr>
      </w:pPr>
    </w:p>
    <w:tbl>
      <w:tblPr>
        <w:tblW w:w="9493" w:type="dxa"/>
        <w:tblLayout w:type="fixed"/>
        <w:tblCellMar>
          <w:left w:w="70" w:type="dxa"/>
          <w:right w:w="70" w:type="dxa"/>
        </w:tblCellMar>
        <w:tblLook w:val="0000" w:firstRow="0" w:lastRow="0" w:firstColumn="0" w:lastColumn="0" w:noHBand="0" w:noVBand="0"/>
      </w:tblPr>
      <w:tblGrid>
        <w:gridCol w:w="599"/>
        <w:gridCol w:w="6342"/>
        <w:gridCol w:w="2552"/>
      </w:tblGrid>
      <w:tr w:rsidR="00631AA4" w:rsidRPr="00FA422B" w14:paraId="072CDDDF" w14:textId="77777777" w:rsidTr="00414AA2">
        <w:tc>
          <w:tcPr>
            <w:tcW w:w="599" w:type="dxa"/>
            <w:tcBorders>
              <w:top w:val="single" w:sz="4" w:space="0" w:color="000000"/>
              <w:left w:val="single" w:sz="4" w:space="0" w:color="000000"/>
              <w:bottom w:val="single" w:sz="4" w:space="0" w:color="000000"/>
            </w:tcBorders>
          </w:tcPr>
          <w:p w14:paraId="3D3C4F78" w14:textId="77777777" w:rsidR="00631AA4" w:rsidRPr="00FA422B" w:rsidRDefault="00631AA4" w:rsidP="00AC1D76">
            <w:pPr>
              <w:keepNext/>
              <w:keepLines/>
              <w:snapToGrid w:val="0"/>
              <w:jc w:val="right"/>
              <w:rPr>
                <w:rFonts w:eastAsia="Calibri" w:cs="Tahoma"/>
                <w:sz w:val="20"/>
                <w:szCs w:val="20"/>
              </w:rPr>
            </w:pPr>
          </w:p>
        </w:tc>
        <w:tc>
          <w:tcPr>
            <w:tcW w:w="6342" w:type="dxa"/>
            <w:tcBorders>
              <w:top w:val="single" w:sz="4" w:space="0" w:color="000000"/>
              <w:bottom w:val="single" w:sz="4" w:space="0" w:color="000000"/>
            </w:tcBorders>
          </w:tcPr>
          <w:p w14:paraId="4DC1867C" w14:textId="77777777" w:rsidR="00631AA4" w:rsidRPr="00FA422B" w:rsidRDefault="00631AA4" w:rsidP="00AC1D76">
            <w:pPr>
              <w:keepNext/>
              <w:keepLines/>
              <w:snapToGrid w:val="0"/>
              <w:rPr>
                <w:rFonts w:eastAsia="Calibri" w:cs="Tahoma"/>
                <w:sz w:val="20"/>
                <w:szCs w:val="20"/>
              </w:rPr>
            </w:pPr>
            <w:r w:rsidRPr="00FA422B">
              <w:rPr>
                <w:rFonts w:eastAsia="Calibri" w:cs="Tahoma"/>
                <w:sz w:val="20"/>
                <w:szCs w:val="20"/>
              </w:rPr>
              <w:t>SOGLASJE PODIZVAJALCEV</w:t>
            </w:r>
          </w:p>
        </w:tc>
        <w:tc>
          <w:tcPr>
            <w:tcW w:w="2552" w:type="dxa"/>
            <w:tcBorders>
              <w:top w:val="single" w:sz="4" w:space="0" w:color="000000"/>
              <w:left w:val="single" w:sz="4" w:space="0" w:color="808080"/>
              <w:bottom w:val="single" w:sz="4" w:space="0" w:color="000000"/>
              <w:right w:val="single" w:sz="4" w:space="0" w:color="000000"/>
            </w:tcBorders>
          </w:tcPr>
          <w:p w14:paraId="14511F5D" w14:textId="77777777" w:rsidR="00631AA4" w:rsidRPr="00FA422B" w:rsidRDefault="00631AA4" w:rsidP="00AC1D76">
            <w:pPr>
              <w:keepNext/>
              <w:keepLines/>
              <w:ind w:right="-62"/>
              <w:rPr>
                <w:rFonts w:eastAsia="Calibri" w:cs="Tahoma"/>
                <w:sz w:val="20"/>
                <w:szCs w:val="20"/>
              </w:rPr>
            </w:pPr>
            <w:r w:rsidRPr="00FA422B">
              <w:rPr>
                <w:rFonts w:eastAsia="Calibri" w:cs="Tahoma"/>
                <w:b/>
                <w:sz w:val="20"/>
                <w:szCs w:val="20"/>
              </w:rPr>
              <w:t>Obrazec 2 k Prilogi 4/1</w:t>
            </w:r>
          </w:p>
        </w:tc>
      </w:tr>
    </w:tbl>
    <w:p w14:paraId="5F48787F" w14:textId="77777777" w:rsidR="00631AA4" w:rsidRPr="00FA422B" w:rsidRDefault="00631AA4" w:rsidP="00AC1D76">
      <w:pPr>
        <w:keepNext/>
        <w:keepLines/>
        <w:rPr>
          <w:rFonts w:cs="Tahoma"/>
          <w:b/>
          <w:sz w:val="28"/>
          <w:szCs w:val="20"/>
        </w:rPr>
      </w:pPr>
    </w:p>
    <w:p w14:paraId="7A437AB9" w14:textId="3873EE30" w:rsidR="0077054B" w:rsidRPr="00FA422B" w:rsidRDefault="0077054B" w:rsidP="00AC1D76">
      <w:pPr>
        <w:keepNext/>
        <w:keepLines/>
        <w:spacing w:after="120"/>
        <w:jc w:val="both"/>
        <w:rPr>
          <w:rFonts w:cs="Tahoma"/>
          <w:sz w:val="20"/>
          <w:szCs w:val="20"/>
        </w:rPr>
      </w:pPr>
      <w:r w:rsidRPr="00FA422B">
        <w:rPr>
          <w:rFonts w:cs="Tahoma"/>
          <w:sz w:val="20"/>
          <w:szCs w:val="20"/>
        </w:rPr>
        <w:t>Gospodarski subjekt: ______________________________________________________________, ki kot podizvajalec nastopamo pri gospodarskemu subjektu, ki oddaja ponudbo za javno naročilo št.</w:t>
      </w:r>
      <w:r w:rsidRPr="00FA422B">
        <w:rPr>
          <w:rFonts w:cs="Tahoma"/>
          <w:b/>
          <w:sz w:val="20"/>
          <w:szCs w:val="20"/>
        </w:rPr>
        <w:t xml:space="preserve"> </w:t>
      </w:r>
      <w:r w:rsidR="00B846DC" w:rsidRPr="00FA422B">
        <w:rPr>
          <w:rFonts w:cs="Tahoma"/>
          <w:b/>
          <w:sz w:val="20"/>
          <w:szCs w:val="20"/>
        </w:rPr>
        <w:t>LPP-134/24</w:t>
      </w:r>
      <w:r w:rsidR="00012EB1" w:rsidRPr="00FA422B">
        <w:rPr>
          <w:rFonts w:cs="Tahoma"/>
          <w:b/>
          <w:sz w:val="20"/>
          <w:szCs w:val="20"/>
        </w:rPr>
        <w:t xml:space="preserve"> </w:t>
      </w:r>
      <w:r w:rsidR="009679DD">
        <w:rPr>
          <w:rFonts w:cs="Tahoma"/>
          <w:b/>
          <w:sz w:val="20"/>
          <w:szCs w:val="20"/>
        </w:rPr>
        <w:t xml:space="preserve"> Izvajanje posebnega linijskega prevoza v Občini Medvode</w:t>
      </w:r>
      <w:r w:rsidRPr="00FA422B">
        <w:rPr>
          <w:rFonts w:cs="Tahoma"/>
          <w:b/>
          <w:sz w:val="20"/>
          <w:szCs w:val="20"/>
        </w:rPr>
        <w:t xml:space="preserve">, </w:t>
      </w:r>
    </w:p>
    <w:p w14:paraId="09C7FC34" w14:textId="77777777" w:rsidR="0077054B" w:rsidRPr="00FA422B" w:rsidRDefault="0077054B" w:rsidP="00AC1D76">
      <w:pPr>
        <w:keepNext/>
        <w:keepLines/>
        <w:rPr>
          <w:rFonts w:cs="Tahoma"/>
          <w:sz w:val="20"/>
          <w:szCs w:val="20"/>
        </w:rPr>
      </w:pPr>
    </w:p>
    <w:p w14:paraId="58230712" w14:textId="77777777" w:rsidR="0077054B" w:rsidRPr="00FA422B" w:rsidRDefault="0077054B" w:rsidP="00AC1D76">
      <w:pPr>
        <w:keepNext/>
        <w:keepLines/>
        <w:jc w:val="center"/>
        <w:rPr>
          <w:rFonts w:cs="Tahoma"/>
          <w:b/>
          <w:sz w:val="20"/>
          <w:szCs w:val="20"/>
        </w:rPr>
      </w:pPr>
    </w:p>
    <w:p w14:paraId="52D30F83" w14:textId="77777777" w:rsidR="0077054B" w:rsidRPr="00FA422B" w:rsidRDefault="0077054B" w:rsidP="00AC1D76">
      <w:pPr>
        <w:keepNext/>
        <w:keepLines/>
        <w:jc w:val="center"/>
        <w:rPr>
          <w:rFonts w:cs="Tahoma"/>
          <w:b/>
          <w:sz w:val="22"/>
          <w:szCs w:val="22"/>
        </w:rPr>
      </w:pPr>
      <w:r w:rsidRPr="00FA422B">
        <w:rPr>
          <w:rFonts w:cs="Tahoma"/>
          <w:b/>
          <w:sz w:val="22"/>
          <w:szCs w:val="22"/>
        </w:rPr>
        <w:t>SOGLAŠAMO,</w:t>
      </w:r>
    </w:p>
    <w:p w14:paraId="0606E37E" w14:textId="77777777" w:rsidR="0077054B" w:rsidRPr="00FA422B" w:rsidRDefault="0077054B" w:rsidP="00AC1D76">
      <w:pPr>
        <w:keepNext/>
        <w:keepLines/>
        <w:rPr>
          <w:rFonts w:cs="Tahoma"/>
          <w:b/>
          <w:sz w:val="20"/>
          <w:szCs w:val="20"/>
        </w:rPr>
      </w:pPr>
    </w:p>
    <w:p w14:paraId="51521683" w14:textId="77777777" w:rsidR="0077054B" w:rsidRPr="00FA422B" w:rsidRDefault="0077054B" w:rsidP="00AC1D76">
      <w:pPr>
        <w:keepNext/>
        <w:keepLines/>
        <w:spacing w:after="120" w:line="276" w:lineRule="auto"/>
        <w:jc w:val="both"/>
        <w:rPr>
          <w:rFonts w:cs="Tahoma"/>
          <w:sz w:val="20"/>
          <w:szCs w:val="20"/>
        </w:rPr>
      </w:pPr>
      <w:r w:rsidRPr="00FA422B">
        <w:rPr>
          <w:rFonts w:cs="Tahoma"/>
          <w:sz w:val="20"/>
          <w:szCs w:val="20"/>
        </w:rPr>
        <w:t>da nam naročnik predmetnega javnega naročila:</w:t>
      </w:r>
    </w:p>
    <w:p w14:paraId="55369334" w14:textId="77777777" w:rsidR="00EB1025" w:rsidRPr="00FA422B" w:rsidRDefault="005B42A3" w:rsidP="00AC1D76">
      <w:pPr>
        <w:keepNext/>
        <w:keepLines/>
        <w:numPr>
          <w:ilvl w:val="0"/>
          <w:numId w:val="6"/>
        </w:numPr>
        <w:ind w:left="644"/>
        <w:rPr>
          <w:rFonts w:cs="Tahoma"/>
          <w:b/>
          <w:bCs/>
          <w:sz w:val="20"/>
          <w:szCs w:val="20"/>
        </w:rPr>
      </w:pPr>
      <w:r w:rsidRPr="00FA422B">
        <w:rPr>
          <w:rFonts w:cs="Tahoma"/>
          <w:bCs/>
          <w:sz w:val="20"/>
          <w:szCs w:val="20"/>
        </w:rPr>
        <w:t>JAVNO PODJETJE LJUBLJANSKI POTNIŠKI PROMET, d.o.o.,</w:t>
      </w:r>
      <w:r w:rsidRPr="00FA422B">
        <w:rPr>
          <w:rFonts w:cs="Tahoma"/>
          <w:b/>
          <w:bCs/>
          <w:sz w:val="20"/>
          <w:szCs w:val="20"/>
        </w:rPr>
        <w:t xml:space="preserve"> </w:t>
      </w:r>
      <w:r w:rsidRPr="00FA422B">
        <w:rPr>
          <w:rFonts w:cs="Tahoma"/>
          <w:bCs/>
          <w:sz w:val="20"/>
          <w:szCs w:val="20"/>
        </w:rPr>
        <w:t>Celovška cesta 160, 1000 Ljubljana</w:t>
      </w:r>
      <w:r w:rsidR="00EB1025" w:rsidRPr="00FA422B">
        <w:rPr>
          <w:rFonts w:eastAsia="Calibri" w:cs="Tahoma"/>
          <w:sz w:val="20"/>
          <w:szCs w:val="20"/>
          <w:lang w:eastAsia="en-US"/>
        </w:rPr>
        <w:t xml:space="preserve"> </w:t>
      </w:r>
    </w:p>
    <w:p w14:paraId="29BA1625" w14:textId="77777777" w:rsidR="00EB1025" w:rsidRPr="00FA422B" w:rsidRDefault="00EB1025" w:rsidP="00AC1D76">
      <w:pPr>
        <w:keepNext/>
        <w:keepLines/>
        <w:spacing w:line="276" w:lineRule="auto"/>
        <w:jc w:val="both"/>
        <w:rPr>
          <w:rFonts w:cs="Tahoma"/>
          <w:sz w:val="20"/>
          <w:szCs w:val="20"/>
        </w:rPr>
      </w:pPr>
    </w:p>
    <w:p w14:paraId="62F064A1" w14:textId="77777777" w:rsidR="0077054B" w:rsidRPr="00FA422B" w:rsidRDefault="0077054B" w:rsidP="00AC1D76">
      <w:pPr>
        <w:keepNext/>
        <w:keepLines/>
        <w:spacing w:line="276" w:lineRule="auto"/>
        <w:jc w:val="both"/>
        <w:rPr>
          <w:rFonts w:cs="Tahoma"/>
          <w:sz w:val="20"/>
          <w:szCs w:val="20"/>
        </w:rPr>
      </w:pPr>
      <w:r w:rsidRPr="00FA422B">
        <w:rPr>
          <w:rFonts w:cs="Tahoma"/>
          <w:sz w:val="20"/>
          <w:szCs w:val="20"/>
        </w:rPr>
        <w:t xml:space="preserve">v skladu s 94. členom ZJN-3, namesto gospodarskega subjekta, ki oddaja ponudbo za predmetno javno naročilo, poravnajo našo terjatev v zvezi z izvedbo predmeta javnega naročila, in sicer na podlagi izstavljenih računov/situacij, ki jih bo predhodno potrdil izbrani ponudnik in bodo priloga računov/situacij, ki jih bo naročniku izstavil izbrani ponudnik.  </w:t>
      </w:r>
    </w:p>
    <w:p w14:paraId="3B515080" w14:textId="77777777" w:rsidR="0077054B" w:rsidRPr="00FA422B" w:rsidRDefault="0077054B" w:rsidP="00AC1D76">
      <w:pPr>
        <w:keepNext/>
        <w:keepLines/>
        <w:rPr>
          <w:rFonts w:ascii="Times New Roman" w:hAnsi="Times New Roman"/>
          <w:b/>
          <w:sz w:val="20"/>
          <w:szCs w:val="20"/>
        </w:rPr>
      </w:pPr>
      <w:r w:rsidRPr="00FA422B">
        <w:rPr>
          <w:rFonts w:ascii="Times New Roman" w:hAnsi="Times New Roman"/>
          <w:b/>
          <w:sz w:val="20"/>
          <w:szCs w:val="20"/>
        </w:rPr>
        <w:t xml:space="preserve"> </w:t>
      </w:r>
    </w:p>
    <w:p w14:paraId="398A1A70" w14:textId="77777777" w:rsidR="00ED30A9" w:rsidRPr="00FA422B" w:rsidRDefault="00ED30A9" w:rsidP="00AC1D76">
      <w:pPr>
        <w:keepNext/>
        <w:keepLines/>
        <w:rPr>
          <w:rFonts w:ascii="Times New Roman" w:hAnsi="Times New Roman"/>
          <w:b/>
          <w:sz w:val="20"/>
          <w:szCs w:val="20"/>
        </w:rPr>
      </w:pPr>
    </w:p>
    <w:p w14:paraId="02250FA9" w14:textId="77777777" w:rsidR="00ED30A9" w:rsidRPr="00FA422B" w:rsidRDefault="00ED30A9" w:rsidP="00AC1D76">
      <w:pPr>
        <w:keepNext/>
        <w:keepLines/>
        <w:rPr>
          <w:rFonts w:ascii="Times New Roman" w:hAnsi="Times New Roman"/>
          <w:b/>
          <w:sz w:val="20"/>
          <w:szCs w:val="20"/>
        </w:rPr>
      </w:pPr>
    </w:p>
    <w:p w14:paraId="62D6791F" w14:textId="77777777" w:rsidR="00ED30A9" w:rsidRPr="00FA422B" w:rsidRDefault="00ED30A9" w:rsidP="00AC1D76">
      <w:pPr>
        <w:keepNext/>
        <w:keepLines/>
        <w:rPr>
          <w:rFonts w:ascii="Times New Roman" w:hAnsi="Times New Roman"/>
          <w:b/>
          <w:sz w:val="20"/>
          <w:szCs w:val="20"/>
        </w:rPr>
      </w:pPr>
    </w:p>
    <w:p w14:paraId="58F172FA" w14:textId="77777777" w:rsidR="00ED30A9" w:rsidRPr="00FA422B" w:rsidRDefault="00ED30A9" w:rsidP="00AC1D76">
      <w:pPr>
        <w:keepNext/>
        <w:keepLines/>
        <w:rPr>
          <w:rFonts w:ascii="Times New Roman" w:hAnsi="Times New Roman"/>
          <w:b/>
          <w:sz w:val="20"/>
          <w:szCs w:val="20"/>
        </w:rPr>
      </w:pPr>
    </w:p>
    <w:p w14:paraId="41D4D40F" w14:textId="77777777" w:rsidR="0077054B" w:rsidRPr="00FA422B" w:rsidRDefault="0077054B" w:rsidP="00AC1D76">
      <w:pPr>
        <w:keepNext/>
        <w:keepLines/>
        <w:rPr>
          <w:rFonts w:cs="Tahoma"/>
          <w:b/>
          <w:sz w:val="20"/>
          <w:szCs w:val="20"/>
        </w:rPr>
      </w:pPr>
    </w:p>
    <w:p w14:paraId="1CD82B3A" w14:textId="77777777" w:rsidR="0077054B" w:rsidRPr="00FA422B" w:rsidRDefault="0077054B" w:rsidP="00AC1D76">
      <w:pPr>
        <w:keepNext/>
        <w:keepLines/>
        <w:rPr>
          <w:rFonts w:cs="Tahoma"/>
          <w:sz w:val="20"/>
          <w:szCs w:val="20"/>
        </w:rPr>
      </w:pPr>
      <w:r w:rsidRPr="00FA422B">
        <w:rPr>
          <w:rFonts w:cs="Tahoma"/>
          <w:sz w:val="20"/>
          <w:szCs w:val="20"/>
        </w:rPr>
        <w:t>____________________________                     Žig                     _______________________________</w:t>
      </w:r>
    </w:p>
    <w:p w14:paraId="2BFF1980" w14:textId="77777777" w:rsidR="0077054B" w:rsidRPr="00FA422B" w:rsidRDefault="0077054B" w:rsidP="00AC1D76">
      <w:pPr>
        <w:keepNext/>
        <w:keepLines/>
        <w:rPr>
          <w:rFonts w:cs="Tahoma"/>
          <w:sz w:val="20"/>
          <w:szCs w:val="20"/>
        </w:rPr>
      </w:pPr>
      <w:r w:rsidRPr="00FA422B">
        <w:rPr>
          <w:rFonts w:cs="Tahoma"/>
          <w:sz w:val="20"/>
          <w:szCs w:val="20"/>
        </w:rPr>
        <w:t xml:space="preserve">(Kraj in datum)                                                                          </w:t>
      </w:r>
      <w:r w:rsidR="00B56652" w:rsidRPr="00FA422B">
        <w:rPr>
          <w:rFonts w:cs="Tahoma"/>
          <w:sz w:val="20"/>
          <w:szCs w:val="20"/>
        </w:rPr>
        <w:t>(</w:t>
      </w:r>
      <w:r w:rsidR="002B173A" w:rsidRPr="00FA422B">
        <w:rPr>
          <w:rFonts w:cs="Tahoma"/>
          <w:sz w:val="20"/>
          <w:szCs w:val="20"/>
        </w:rPr>
        <w:t>Naziv</w:t>
      </w:r>
      <w:r w:rsidR="00B56652" w:rsidRPr="00FA422B">
        <w:rPr>
          <w:rFonts w:cs="Tahoma"/>
          <w:sz w:val="20"/>
          <w:szCs w:val="20"/>
        </w:rPr>
        <w:t xml:space="preserve"> ter podpis podizvajalca)</w:t>
      </w:r>
    </w:p>
    <w:p w14:paraId="74821DA3" w14:textId="77777777" w:rsidR="0077054B" w:rsidRPr="00FA422B" w:rsidRDefault="0077054B" w:rsidP="00AC1D76">
      <w:pPr>
        <w:keepNext/>
        <w:keepLines/>
        <w:rPr>
          <w:rFonts w:ascii="Times New Roman" w:hAnsi="Times New Roman"/>
          <w:sz w:val="20"/>
          <w:szCs w:val="20"/>
        </w:rPr>
      </w:pPr>
    </w:p>
    <w:p w14:paraId="3EB7E3C3" w14:textId="77777777" w:rsidR="0077054B" w:rsidRPr="00FA422B" w:rsidRDefault="0077054B" w:rsidP="00AC1D76">
      <w:pPr>
        <w:keepNext/>
        <w:keepLines/>
        <w:rPr>
          <w:rFonts w:ascii="Times New Roman" w:hAnsi="Times New Roman"/>
          <w:sz w:val="20"/>
          <w:szCs w:val="20"/>
        </w:rPr>
      </w:pPr>
    </w:p>
    <w:p w14:paraId="2FA978E5" w14:textId="77777777" w:rsidR="0077054B" w:rsidRPr="00FA422B" w:rsidRDefault="0077054B" w:rsidP="00AC1D76">
      <w:pPr>
        <w:keepNext/>
        <w:keepLines/>
        <w:rPr>
          <w:rFonts w:ascii="Times New Roman" w:hAnsi="Times New Roman"/>
          <w:sz w:val="20"/>
          <w:szCs w:val="20"/>
        </w:rPr>
      </w:pPr>
    </w:p>
    <w:p w14:paraId="138FC6DB" w14:textId="77777777" w:rsidR="0077054B" w:rsidRPr="00FA422B" w:rsidRDefault="0077054B" w:rsidP="00AC1D76">
      <w:pPr>
        <w:keepNext/>
        <w:keepLines/>
        <w:rPr>
          <w:rFonts w:ascii="Times New Roman" w:hAnsi="Times New Roman"/>
          <w:sz w:val="20"/>
          <w:szCs w:val="20"/>
        </w:rPr>
      </w:pPr>
    </w:p>
    <w:p w14:paraId="0DCC74FC" w14:textId="77777777" w:rsidR="0077054B" w:rsidRPr="00FA422B" w:rsidRDefault="0077054B" w:rsidP="00AC1D76">
      <w:pPr>
        <w:keepNext/>
        <w:keepLines/>
        <w:rPr>
          <w:rFonts w:ascii="Times New Roman" w:hAnsi="Times New Roman"/>
          <w:sz w:val="20"/>
          <w:szCs w:val="20"/>
        </w:rPr>
      </w:pPr>
    </w:p>
    <w:p w14:paraId="77B0AE93" w14:textId="77777777" w:rsidR="0077054B" w:rsidRPr="00FA422B" w:rsidRDefault="0077054B" w:rsidP="00AC1D76">
      <w:pPr>
        <w:keepNext/>
        <w:keepLines/>
        <w:rPr>
          <w:rFonts w:ascii="Times New Roman" w:hAnsi="Times New Roman"/>
          <w:sz w:val="20"/>
          <w:szCs w:val="20"/>
        </w:rPr>
      </w:pPr>
    </w:p>
    <w:p w14:paraId="50264519" w14:textId="77777777" w:rsidR="0077054B" w:rsidRPr="00FA422B" w:rsidRDefault="0077054B" w:rsidP="00AC1D76">
      <w:pPr>
        <w:keepNext/>
        <w:keepLines/>
        <w:rPr>
          <w:rFonts w:ascii="Times New Roman" w:hAnsi="Times New Roman"/>
          <w:sz w:val="20"/>
          <w:szCs w:val="20"/>
        </w:rPr>
      </w:pPr>
    </w:p>
    <w:p w14:paraId="6735A81F" w14:textId="77777777" w:rsidR="0077054B" w:rsidRPr="00FA422B" w:rsidRDefault="0077054B" w:rsidP="00AC1D76">
      <w:pPr>
        <w:keepNext/>
        <w:keepLines/>
        <w:rPr>
          <w:rFonts w:ascii="Times New Roman" w:hAnsi="Times New Roman"/>
          <w:sz w:val="20"/>
          <w:szCs w:val="20"/>
        </w:rPr>
      </w:pPr>
    </w:p>
    <w:p w14:paraId="107F9783" w14:textId="77777777" w:rsidR="0077054B" w:rsidRPr="00FA422B" w:rsidRDefault="0077054B" w:rsidP="00AC1D76">
      <w:pPr>
        <w:keepNext/>
        <w:keepLines/>
        <w:rPr>
          <w:rFonts w:ascii="Times New Roman" w:hAnsi="Times New Roman"/>
          <w:sz w:val="20"/>
          <w:szCs w:val="20"/>
        </w:rPr>
      </w:pPr>
    </w:p>
    <w:p w14:paraId="09E445CC" w14:textId="77777777" w:rsidR="00D92209" w:rsidRPr="00FA422B" w:rsidRDefault="00D92209" w:rsidP="00AC1D76">
      <w:pPr>
        <w:keepNext/>
        <w:keepLines/>
        <w:rPr>
          <w:rFonts w:ascii="Times New Roman" w:hAnsi="Times New Roman"/>
          <w:sz w:val="20"/>
          <w:szCs w:val="20"/>
        </w:rPr>
      </w:pPr>
    </w:p>
    <w:p w14:paraId="15566859" w14:textId="77777777" w:rsidR="0077054B" w:rsidRPr="00FA422B" w:rsidRDefault="0077054B" w:rsidP="00AC1D76">
      <w:pPr>
        <w:keepNext/>
        <w:keepLines/>
        <w:rPr>
          <w:rFonts w:ascii="Times New Roman" w:hAnsi="Times New Roman"/>
          <w:sz w:val="20"/>
          <w:szCs w:val="20"/>
        </w:rPr>
      </w:pPr>
    </w:p>
    <w:p w14:paraId="2EEDCB84" w14:textId="77777777" w:rsidR="0077054B" w:rsidRPr="00FA422B" w:rsidRDefault="0077054B" w:rsidP="00AC1D76">
      <w:pPr>
        <w:keepNext/>
        <w:keepLines/>
        <w:rPr>
          <w:rFonts w:ascii="Times New Roman" w:hAnsi="Times New Roman"/>
          <w:sz w:val="20"/>
          <w:szCs w:val="20"/>
        </w:rPr>
      </w:pPr>
    </w:p>
    <w:p w14:paraId="73A54EBB" w14:textId="77777777" w:rsidR="0077054B" w:rsidRPr="00FA422B" w:rsidRDefault="0077054B" w:rsidP="00AC1D76">
      <w:pPr>
        <w:keepNext/>
        <w:keepLines/>
        <w:spacing w:after="40"/>
        <w:jc w:val="both"/>
        <w:rPr>
          <w:rFonts w:cs="Tahoma"/>
          <w:b/>
          <w:i/>
          <w:sz w:val="18"/>
          <w:szCs w:val="18"/>
          <w:u w:val="single"/>
        </w:rPr>
      </w:pPr>
      <w:r w:rsidRPr="00FA422B">
        <w:rPr>
          <w:rFonts w:cs="Tahoma"/>
          <w:b/>
          <w:i/>
          <w:sz w:val="18"/>
          <w:szCs w:val="18"/>
          <w:u w:val="single"/>
        </w:rPr>
        <w:t xml:space="preserve">Opomba: </w:t>
      </w:r>
    </w:p>
    <w:p w14:paraId="27CA5C96" w14:textId="77777777" w:rsidR="0077054B" w:rsidRPr="00FA422B" w:rsidRDefault="0077054B" w:rsidP="00AC1D76">
      <w:pPr>
        <w:keepNext/>
        <w:keepLines/>
        <w:jc w:val="both"/>
        <w:rPr>
          <w:rFonts w:ascii="Times New Roman" w:hAnsi="Times New Roman"/>
          <w:b/>
          <w:sz w:val="20"/>
          <w:szCs w:val="20"/>
        </w:rPr>
      </w:pPr>
      <w:r w:rsidRPr="00FA422B">
        <w:rPr>
          <w:rFonts w:cs="Tahoma"/>
          <w:i/>
          <w:iCs/>
          <w:sz w:val="18"/>
          <w:szCs w:val="22"/>
        </w:rPr>
        <w:t xml:space="preserve">Obrazec se izpolni in podpiše kadar namerava ponudnik izvesti javno naročilo s podizvajalcem, ki zahteva neposredno plačilo v skladu s 94. členom ZJN-3, ter posledično služi kot priloga k </w:t>
      </w:r>
      <w:r w:rsidR="00F87DF9" w:rsidRPr="00FA422B">
        <w:rPr>
          <w:rFonts w:cs="Tahoma"/>
          <w:i/>
          <w:iCs/>
          <w:sz w:val="18"/>
          <w:szCs w:val="22"/>
        </w:rPr>
        <w:t>pogodbi</w:t>
      </w:r>
      <w:r w:rsidR="0003308D" w:rsidRPr="00FA422B">
        <w:rPr>
          <w:rFonts w:cs="Tahoma"/>
          <w:i/>
          <w:iCs/>
          <w:sz w:val="18"/>
          <w:szCs w:val="22"/>
        </w:rPr>
        <w:t xml:space="preserve"> </w:t>
      </w:r>
      <w:r w:rsidRPr="00FA422B">
        <w:rPr>
          <w:rFonts w:cs="Tahoma"/>
          <w:i/>
          <w:iCs/>
          <w:sz w:val="18"/>
          <w:szCs w:val="22"/>
        </w:rPr>
        <w:t>o izvedbi javnega naročila.</w:t>
      </w:r>
    </w:p>
    <w:p w14:paraId="194EBBB0" w14:textId="77777777" w:rsidR="0077054B" w:rsidRPr="00FA422B" w:rsidRDefault="0077054B" w:rsidP="00AC1D76">
      <w:pPr>
        <w:keepNext/>
        <w:keepLines/>
        <w:jc w:val="both"/>
        <w:rPr>
          <w:rFonts w:cs="Tahoma"/>
          <w:i/>
          <w:iCs/>
          <w:sz w:val="18"/>
          <w:szCs w:val="22"/>
        </w:rPr>
      </w:pPr>
    </w:p>
    <w:p w14:paraId="7C831691" w14:textId="77777777" w:rsidR="0077054B" w:rsidRPr="00FA422B" w:rsidRDefault="0077054B" w:rsidP="00AC1D76">
      <w:pPr>
        <w:keepNext/>
        <w:keepLines/>
        <w:jc w:val="both"/>
        <w:rPr>
          <w:rFonts w:cs="Tahoma"/>
          <w:i/>
          <w:iCs/>
          <w:sz w:val="18"/>
          <w:szCs w:val="22"/>
        </w:rPr>
      </w:pPr>
      <w:r w:rsidRPr="00FA422B">
        <w:rPr>
          <w:rFonts w:cs="Tahoma"/>
          <w:i/>
          <w:iCs/>
          <w:sz w:val="18"/>
          <w:szCs w:val="22"/>
        </w:rPr>
        <w:t xml:space="preserve">V primeru, da ponudnik ne namerava izvesti javno naročilo s podizvajalcem, ki zahteva neposredno plačilo, obrazca ni potrebno izpolniti.  </w:t>
      </w:r>
    </w:p>
    <w:p w14:paraId="4C05AB64" w14:textId="77777777" w:rsidR="0077054B" w:rsidRPr="00FA422B" w:rsidRDefault="0077054B" w:rsidP="00AC1D76">
      <w:pPr>
        <w:keepNext/>
        <w:keepLines/>
        <w:rPr>
          <w:rFonts w:ascii="Times New Roman" w:hAnsi="Times New Roman"/>
          <w:sz w:val="20"/>
          <w:szCs w:val="20"/>
        </w:rPr>
      </w:pPr>
    </w:p>
    <w:p w14:paraId="108CF8C4" w14:textId="77777777" w:rsidR="0077054B" w:rsidRPr="00FA422B" w:rsidRDefault="0077054B" w:rsidP="00AC1D76">
      <w:pPr>
        <w:keepNext/>
        <w:keepLines/>
        <w:rPr>
          <w:rFonts w:ascii="Times New Roman" w:hAnsi="Times New Roman"/>
          <w:sz w:val="20"/>
          <w:szCs w:val="20"/>
        </w:rPr>
      </w:pPr>
    </w:p>
    <w:p w14:paraId="0B303E17" w14:textId="77777777" w:rsidR="0077054B" w:rsidRPr="00FA422B" w:rsidRDefault="0077054B" w:rsidP="00AC1D76">
      <w:pPr>
        <w:keepNext/>
        <w:keepLines/>
        <w:tabs>
          <w:tab w:val="left" w:pos="567"/>
          <w:tab w:val="num" w:pos="851"/>
          <w:tab w:val="left" w:pos="993"/>
        </w:tabs>
        <w:jc w:val="both"/>
        <w:rPr>
          <w:rFonts w:cs="Tahoma"/>
          <w:sz w:val="20"/>
          <w:szCs w:val="20"/>
        </w:rPr>
      </w:pPr>
    </w:p>
    <w:p w14:paraId="54CAA563" w14:textId="77777777" w:rsidR="0077054B" w:rsidRPr="00FA422B" w:rsidRDefault="0077054B" w:rsidP="00AC1D76">
      <w:pPr>
        <w:keepNext/>
        <w:keepLines/>
        <w:rPr>
          <w:rFonts w:ascii="Times New Roman" w:hAnsi="Times New Roman"/>
          <w:sz w:val="20"/>
          <w:szCs w:val="20"/>
        </w:rPr>
      </w:pPr>
    </w:p>
    <w:p w14:paraId="7D37A72B" w14:textId="77777777" w:rsidR="0018575F" w:rsidRPr="00FA422B" w:rsidRDefault="0018575F" w:rsidP="00AC1D76">
      <w:pPr>
        <w:keepNext/>
        <w:keepLines/>
        <w:rPr>
          <w:rFonts w:ascii="Times New Roman" w:hAnsi="Times New Roman"/>
          <w:sz w:val="20"/>
          <w:szCs w:val="20"/>
        </w:rPr>
      </w:pPr>
    </w:p>
    <w:p w14:paraId="5B152584" w14:textId="77777777" w:rsidR="0018575F" w:rsidRPr="00FA422B" w:rsidRDefault="0018575F" w:rsidP="00AC1D76">
      <w:pPr>
        <w:keepNext/>
        <w:keepLines/>
        <w:rPr>
          <w:rFonts w:ascii="Times New Roman" w:hAnsi="Times New Roman"/>
          <w:sz w:val="20"/>
          <w:szCs w:val="20"/>
        </w:rPr>
      </w:pPr>
    </w:p>
    <w:p w14:paraId="554D0D65" w14:textId="77777777" w:rsidR="0018575F" w:rsidRPr="00FA422B" w:rsidRDefault="0018575F" w:rsidP="00AC1D76">
      <w:pPr>
        <w:keepNext/>
        <w:keepLines/>
        <w:rPr>
          <w:rFonts w:ascii="Times New Roman" w:hAnsi="Times New Roman"/>
          <w:sz w:val="20"/>
          <w:szCs w:val="20"/>
        </w:rPr>
      </w:pPr>
    </w:p>
    <w:p w14:paraId="0807D0BC" w14:textId="77777777" w:rsidR="0018575F" w:rsidRPr="00FA422B" w:rsidRDefault="0018575F" w:rsidP="00AC1D76">
      <w:pPr>
        <w:keepNext/>
        <w:keepLines/>
        <w:rPr>
          <w:rFonts w:ascii="Times New Roman" w:hAnsi="Times New Roman"/>
          <w:sz w:val="20"/>
          <w:szCs w:val="20"/>
        </w:rPr>
      </w:pPr>
    </w:p>
    <w:p w14:paraId="2EDF6522" w14:textId="77777777" w:rsidR="00B56652" w:rsidRPr="00FA422B" w:rsidRDefault="00B56652" w:rsidP="00AC1D76">
      <w:pPr>
        <w:keepNext/>
        <w:keepLines/>
        <w:spacing w:after="200" w:line="276" w:lineRule="auto"/>
        <w:rPr>
          <w:rFonts w:ascii="Times New Roman" w:hAnsi="Times New Roman"/>
          <w:sz w:val="20"/>
          <w:szCs w:val="20"/>
        </w:rPr>
      </w:pPr>
    </w:p>
    <w:p w14:paraId="4B37A2F7" w14:textId="77777777" w:rsidR="005B42A3" w:rsidRPr="00FA422B" w:rsidRDefault="005B42A3" w:rsidP="00AC1D76">
      <w:pPr>
        <w:keepNext/>
        <w:keepLines/>
        <w:spacing w:after="200" w:line="276" w:lineRule="auto"/>
        <w:rPr>
          <w:rFonts w:ascii="Times New Roman" w:hAnsi="Times New Roman"/>
          <w:sz w:val="20"/>
          <w:szCs w:val="20"/>
        </w:rPr>
      </w:pPr>
      <w:r w:rsidRPr="00FA422B">
        <w:rPr>
          <w:rFonts w:ascii="Times New Roman" w:hAnsi="Times New Roman"/>
          <w:sz w:val="20"/>
          <w:szCs w:val="20"/>
        </w:rPr>
        <w:br w:type="page"/>
      </w:r>
    </w:p>
    <w:p w14:paraId="3073C0DD" w14:textId="77777777" w:rsidR="00631AA4" w:rsidRPr="00FA422B" w:rsidRDefault="00631AA4" w:rsidP="00AC1D76">
      <w:pPr>
        <w:keepNext/>
        <w:keepLines/>
        <w:rPr>
          <w:rFonts w:ascii="Times New Roman" w:hAnsi="Times New Roman"/>
          <w:sz w:val="20"/>
          <w:szCs w:val="20"/>
        </w:rPr>
      </w:pPr>
    </w:p>
    <w:tbl>
      <w:tblPr>
        <w:tblW w:w="9493" w:type="dxa"/>
        <w:tblLayout w:type="fixed"/>
        <w:tblCellMar>
          <w:left w:w="70" w:type="dxa"/>
          <w:right w:w="70" w:type="dxa"/>
        </w:tblCellMar>
        <w:tblLook w:val="0000" w:firstRow="0" w:lastRow="0" w:firstColumn="0" w:lastColumn="0" w:noHBand="0" w:noVBand="0"/>
      </w:tblPr>
      <w:tblGrid>
        <w:gridCol w:w="599"/>
        <w:gridCol w:w="6342"/>
        <w:gridCol w:w="2552"/>
      </w:tblGrid>
      <w:tr w:rsidR="00631AA4" w:rsidRPr="00FA422B" w14:paraId="5ED13CA6" w14:textId="77777777" w:rsidTr="00414AA2">
        <w:tc>
          <w:tcPr>
            <w:tcW w:w="599" w:type="dxa"/>
            <w:tcBorders>
              <w:top w:val="single" w:sz="4" w:space="0" w:color="000000"/>
              <w:left w:val="single" w:sz="4" w:space="0" w:color="000000"/>
              <w:bottom w:val="single" w:sz="4" w:space="0" w:color="000000"/>
            </w:tcBorders>
          </w:tcPr>
          <w:p w14:paraId="63BA9DAC" w14:textId="77777777" w:rsidR="00631AA4" w:rsidRPr="00FA422B" w:rsidRDefault="00631AA4" w:rsidP="00AC1D76">
            <w:pPr>
              <w:keepNext/>
              <w:keepLines/>
              <w:snapToGrid w:val="0"/>
              <w:jc w:val="right"/>
              <w:rPr>
                <w:rFonts w:eastAsia="Calibri" w:cs="Tahoma"/>
                <w:sz w:val="20"/>
                <w:szCs w:val="20"/>
              </w:rPr>
            </w:pPr>
          </w:p>
        </w:tc>
        <w:tc>
          <w:tcPr>
            <w:tcW w:w="6342" w:type="dxa"/>
            <w:tcBorders>
              <w:top w:val="single" w:sz="4" w:space="0" w:color="000000"/>
              <w:bottom w:val="single" w:sz="4" w:space="0" w:color="000000"/>
            </w:tcBorders>
          </w:tcPr>
          <w:p w14:paraId="093FC2F4" w14:textId="77777777" w:rsidR="00631AA4" w:rsidRPr="00FA422B" w:rsidRDefault="00631AA4" w:rsidP="00AC1D76">
            <w:pPr>
              <w:keepNext/>
              <w:keepLines/>
              <w:snapToGrid w:val="0"/>
              <w:rPr>
                <w:rFonts w:eastAsia="Calibri" w:cs="Tahoma"/>
                <w:sz w:val="20"/>
                <w:szCs w:val="20"/>
              </w:rPr>
            </w:pPr>
            <w:r w:rsidRPr="00FA422B">
              <w:rPr>
                <w:rFonts w:eastAsia="Calibri" w:cs="Tahoma"/>
                <w:sz w:val="20"/>
                <w:szCs w:val="20"/>
              </w:rPr>
              <w:t>SPORAZUM O MEDSEBOJNEM SODELOVANJU</w:t>
            </w:r>
          </w:p>
        </w:tc>
        <w:tc>
          <w:tcPr>
            <w:tcW w:w="2552" w:type="dxa"/>
            <w:tcBorders>
              <w:top w:val="single" w:sz="4" w:space="0" w:color="000000"/>
              <w:left w:val="single" w:sz="4" w:space="0" w:color="808080"/>
              <w:bottom w:val="single" w:sz="4" w:space="0" w:color="000000"/>
              <w:right w:val="single" w:sz="4" w:space="0" w:color="000000"/>
            </w:tcBorders>
          </w:tcPr>
          <w:p w14:paraId="6E26BA98" w14:textId="77777777" w:rsidR="00631AA4" w:rsidRPr="00FA422B" w:rsidRDefault="00631AA4" w:rsidP="00AC1D76">
            <w:pPr>
              <w:keepNext/>
              <w:keepLines/>
              <w:ind w:right="-62"/>
              <w:rPr>
                <w:rFonts w:eastAsia="Calibri" w:cs="Tahoma"/>
                <w:sz w:val="20"/>
                <w:szCs w:val="20"/>
              </w:rPr>
            </w:pPr>
            <w:r w:rsidRPr="00FA422B">
              <w:rPr>
                <w:rFonts w:eastAsia="Calibri" w:cs="Tahoma"/>
                <w:b/>
                <w:sz w:val="20"/>
                <w:szCs w:val="20"/>
              </w:rPr>
              <w:t>Obrazec 3 k Prilogi 4/1</w:t>
            </w:r>
          </w:p>
        </w:tc>
      </w:tr>
    </w:tbl>
    <w:p w14:paraId="1C1087A5" w14:textId="77777777" w:rsidR="00631AA4" w:rsidRPr="00FA422B" w:rsidRDefault="00631AA4" w:rsidP="00AC1D76">
      <w:pPr>
        <w:keepNext/>
        <w:keepLines/>
        <w:rPr>
          <w:rFonts w:ascii="Times New Roman" w:hAnsi="Times New Roman"/>
          <w:sz w:val="20"/>
          <w:szCs w:val="20"/>
        </w:rPr>
      </w:pPr>
    </w:p>
    <w:p w14:paraId="41308887" w14:textId="77777777" w:rsidR="00631AA4" w:rsidRPr="00FA422B" w:rsidRDefault="00631AA4" w:rsidP="00AC1D76">
      <w:pPr>
        <w:keepNext/>
        <w:keepLines/>
        <w:rPr>
          <w:rFonts w:ascii="Times New Roman" w:hAnsi="Times New Roman"/>
          <w:sz w:val="20"/>
          <w:szCs w:val="20"/>
        </w:rPr>
      </w:pPr>
    </w:p>
    <w:p w14:paraId="7DF276BC" w14:textId="77777777" w:rsidR="0018575F" w:rsidRPr="00FA422B" w:rsidRDefault="0018575F" w:rsidP="00AC1D76">
      <w:pPr>
        <w:keepNext/>
        <w:keepLines/>
        <w:rPr>
          <w:rFonts w:ascii="Times New Roman" w:hAnsi="Times New Roman"/>
          <w:sz w:val="20"/>
          <w:szCs w:val="20"/>
        </w:rPr>
      </w:pPr>
    </w:p>
    <w:p w14:paraId="59C20660" w14:textId="77777777" w:rsidR="0018575F" w:rsidRPr="00FA422B" w:rsidRDefault="0018575F" w:rsidP="00AC1D76">
      <w:pPr>
        <w:keepNext/>
        <w:keepLines/>
        <w:jc w:val="center"/>
        <w:rPr>
          <w:rFonts w:cs="Tahoma"/>
          <w:b/>
          <w:i/>
          <w:sz w:val="20"/>
          <w:szCs w:val="20"/>
        </w:rPr>
      </w:pPr>
      <w:r w:rsidRPr="00FA422B">
        <w:rPr>
          <w:rFonts w:cs="Tahoma"/>
          <w:b/>
          <w:sz w:val="20"/>
          <w:szCs w:val="20"/>
        </w:rPr>
        <w:t>SPORAZUM</w:t>
      </w:r>
    </w:p>
    <w:p w14:paraId="037B894A" w14:textId="77777777" w:rsidR="0018575F" w:rsidRPr="00FA422B" w:rsidRDefault="0018575F" w:rsidP="00AC1D76">
      <w:pPr>
        <w:keepNext/>
        <w:keepLines/>
        <w:jc w:val="center"/>
        <w:rPr>
          <w:rFonts w:cs="Tahoma"/>
          <w:b/>
          <w:i/>
          <w:sz w:val="20"/>
          <w:szCs w:val="20"/>
        </w:rPr>
      </w:pPr>
      <w:r w:rsidRPr="00FA422B">
        <w:rPr>
          <w:rFonts w:cs="Tahoma"/>
          <w:b/>
          <w:sz w:val="20"/>
          <w:szCs w:val="20"/>
        </w:rPr>
        <w:t>O MEDSEBOJNEM SODELOVANJU</w:t>
      </w:r>
    </w:p>
    <w:p w14:paraId="354E8B63" w14:textId="77777777" w:rsidR="0018575F" w:rsidRPr="00FA422B" w:rsidRDefault="0018575F" w:rsidP="00AC1D76">
      <w:pPr>
        <w:keepNext/>
        <w:keepLines/>
        <w:jc w:val="center"/>
        <w:rPr>
          <w:rFonts w:cs="Tahoma"/>
          <w:i/>
          <w:sz w:val="20"/>
          <w:szCs w:val="20"/>
        </w:rPr>
      </w:pPr>
    </w:p>
    <w:p w14:paraId="214634F3" w14:textId="77777777" w:rsidR="0018575F" w:rsidRPr="00FA422B" w:rsidRDefault="0018575F" w:rsidP="00AC1D76">
      <w:pPr>
        <w:keepNext/>
        <w:keepLines/>
        <w:jc w:val="center"/>
        <w:rPr>
          <w:rFonts w:cs="Tahoma"/>
          <w:i/>
          <w:sz w:val="20"/>
          <w:szCs w:val="20"/>
        </w:rPr>
      </w:pPr>
    </w:p>
    <w:p w14:paraId="1D6A1BE8" w14:textId="77777777" w:rsidR="0018575F" w:rsidRPr="00FA422B" w:rsidRDefault="0018575F" w:rsidP="00AC1D76">
      <w:pPr>
        <w:keepNext/>
        <w:keepLines/>
        <w:jc w:val="center"/>
        <w:rPr>
          <w:rFonts w:cs="Tahoma"/>
          <w:i/>
          <w:sz w:val="20"/>
          <w:szCs w:val="20"/>
        </w:rPr>
      </w:pPr>
      <w:r w:rsidRPr="00FA422B">
        <w:rPr>
          <w:rFonts w:cs="Tahoma"/>
          <w:sz w:val="20"/>
          <w:szCs w:val="20"/>
        </w:rPr>
        <w:t>(med ponudnikom in podizvajalci – priloži ponudnik)</w:t>
      </w:r>
    </w:p>
    <w:p w14:paraId="0ABD4DA7" w14:textId="77777777" w:rsidR="0018575F" w:rsidRPr="00FA422B" w:rsidRDefault="0018575F" w:rsidP="00AC1D76">
      <w:pPr>
        <w:keepNext/>
        <w:keepLines/>
        <w:rPr>
          <w:rFonts w:ascii="Times New Roman" w:hAnsi="Times New Roman"/>
          <w:sz w:val="20"/>
          <w:szCs w:val="20"/>
        </w:rPr>
      </w:pPr>
    </w:p>
    <w:p w14:paraId="1B58C641" w14:textId="77777777" w:rsidR="0077054B" w:rsidRPr="00FA422B" w:rsidRDefault="0077054B" w:rsidP="00AC1D76">
      <w:pPr>
        <w:keepNext/>
        <w:keepLines/>
        <w:rPr>
          <w:rFonts w:ascii="Times New Roman" w:hAnsi="Times New Roman"/>
          <w:sz w:val="20"/>
          <w:szCs w:val="20"/>
        </w:rPr>
      </w:pPr>
    </w:p>
    <w:p w14:paraId="37BA6323" w14:textId="77777777" w:rsidR="0077054B" w:rsidRPr="00FA422B" w:rsidRDefault="0077054B" w:rsidP="00AC1D76">
      <w:pPr>
        <w:keepNext/>
        <w:keepLines/>
        <w:rPr>
          <w:rFonts w:ascii="Times New Roman" w:hAnsi="Times New Roman"/>
          <w:sz w:val="20"/>
          <w:szCs w:val="20"/>
        </w:rPr>
      </w:pPr>
    </w:p>
    <w:p w14:paraId="047A000C" w14:textId="77777777" w:rsidR="00A277B0" w:rsidRPr="00FA422B" w:rsidRDefault="00A277B0" w:rsidP="00AC1D76">
      <w:pPr>
        <w:keepNext/>
        <w:keepLines/>
        <w:rPr>
          <w:rFonts w:ascii="Times New Roman" w:hAnsi="Times New Roman"/>
          <w:sz w:val="20"/>
          <w:szCs w:val="20"/>
        </w:rPr>
      </w:pPr>
    </w:p>
    <w:p w14:paraId="57608707" w14:textId="77777777" w:rsidR="00A277B0" w:rsidRPr="00FA422B" w:rsidRDefault="00A277B0" w:rsidP="00AC1D76">
      <w:pPr>
        <w:keepNext/>
        <w:keepLines/>
        <w:rPr>
          <w:rFonts w:ascii="Times New Roman" w:hAnsi="Times New Roman"/>
          <w:sz w:val="20"/>
          <w:szCs w:val="20"/>
        </w:rPr>
      </w:pPr>
    </w:p>
    <w:p w14:paraId="2D28FA00" w14:textId="77777777" w:rsidR="00D92209" w:rsidRPr="00FA422B" w:rsidRDefault="00D92209" w:rsidP="00AC1D76">
      <w:pPr>
        <w:keepNext/>
        <w:keepLines/>
        <w:rPr>
          <w:rFonts w:ascii="Times New Roman" w:hAnsi="Times New Roman"/>
          <w:sz w:val="20"/>
          <w:szCs w:val="20"/>
        </w:rPr>
      </w:pPr>
    </w:p>
    <w:p w14:paraId="180B9F67" w14:textId="77777777" w:rsidR="00D92209" w:rsidRPr="00FA422B" w:rsidRDefault="00D92209" w:rsidP="00AC1D76">
      <w:pPr>
        <w:keepNext/>
        <w:keepLines/>
        <w:rPr>
          <w:rFonts w:ascii="Times New Roman" w:hAnsi="Times New Roman"/>
          <w:sz w:val="20"/>
          <w:szCs w:val="20"/>
        </w:rPr>
      </w:pPr>
    </w:p>
    <w:p w14:paraId="10EEFE40" w14:textId="77777777" w:rsidR="00D92209" w:rsidRPr="00FA422B" w:rsidRDefault="00D92209" w:rsidP="00AC1D76">
      <w:pPr>
        <w:keepNext/>
        <w:keepLines/>
        <w:rPr>
          <w:rFonts w:ascii="Times New Roman" w:hAnsi="Times New Roman"/>
          <w:sz w:val="20"/>
          <w:szCs w:val="20"/>
        </w:rPr>
      </w:pPr>
    </w:p>
    <w:p w14:paraId="3B9C89D5" w14:textId="77777777" w:rsidR="00E06587" w:rsidRPr="00FA422B" w:rsidRDefault="00E06587" w:rsidP="00AC1D76">
      <w:pPr>
        <w:keepNext/>
        <w:keepLines/>
        <w:rPr>
          <w:rFonts w:ascii="Times New Roman" w:hAnsi="Times New Roman"/>
          <w:sz w:val="20"/>
          <w:szCs w:val="20"/>
        </w:rPr>
      </w:pPr>
    </w:p>
    <w:p w14:paraId="7F608D23" w14:textId="77777777" w:rsidR="00BF3C53" w:rsidRPr="00FA422B" w:rsidRDefault="00A277B0" w:rsidP="00AC1D76">
      <w:pPr>
        <w:keepNext/>
        <w:keepLines/>
        <w:rPr>
          <w:rFonts w:ascii="Times New Roman" w:hAnsi="Times New Roman"/>
          <w:sz w:val="20"/>
          <w:szCs w:val="20"/>
        </w:rPr>
      </w:pPr>
      <w:r w:rsidRPr="00FA422B">
        <w:rPr>
          <w:rFonts w:ascii="Times New Roman" w:hAnsi="Times New Roman"/>
          <w:sz w:val="20"/>
          <w:szCs w:val="20"/>
        </w:rPr>
        <w:br/>
      </w:r>
    </w:p>
    <w:p w14:paraId="361372F9" w14:textId="77777777" w:rsidR="00BF3C53" w:rsidRPr="00FA422B" w:rsidRDefault="00BF3C53" w:rsidP="00AC1D76">
      <w:pPr>
        <w:keepNext/>
        <w:keepLines/>
        <w:spacing w:after="200" w:line="276" w:lineRule="auto"/>
        <w:rPr>
          <w:rFonts w:ascii="Times New Roman" w:hAnsi="Times New Roman"/>
          <w:sz w:val="20"/>
          <w:szCs w:val="20"/>
        </w:rPr>
      </w:pPr>
      <w:r w:rsidRPr="00FA422B">
        <w:rPr>
          <w:rFonts w:ascii="Times New Roman" w:hAnsi="Times New Roman"/>
          <w:sz w:val="20"/>
          <w:szCs w:val="20"/>
        </w:rPr>
        <w:br w:type="page"/>
      </w:r>
    </w:p>
    <w:p w14:paraId="232E8CA8" w14:textId="77777777" w:rsidR="00631AA4" w:rsidRPr="00FA422B" w:rsidRDefault="00631AA4" w:rsidP="00AC1D76">
      <w:pPr>
        <w:keepNext/>
        <w:keepLines/>
        <w:rPr>
          <w:rFonts w:ascii="Times New Roman" w:hAnsi="Times New Roman"/>
          <w:sz w:val="20"/>
          <w:szCs w:val="20"/>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2"/>
        <w:gridCol w:w="7438"/>
        <w:gridCol w:w="851"/>
        <w:gridCol w:w="567"/>
      </w:tblGrid>
      <w:tr w:rsidR="00631AA4" w:rsidRPr="00FA422B" w14:paraId="634C66E8" w14:textId="77777777" w:rsidTr="00115987">
        <w:trPr>
          <w:trHeight w:val="274"/>
        </w:trPr>
        <w:tc>
          <w:tcPr>
            <w:tcW w:w="642" w:type="dxa"/>
            <w:tcBorders>
              <w:top w:val="single" w:sz="4" w:space="0" w:color="auto"/>
              <w:left w:val="single" w:sz="4" w:space="0" w:color="auto"/>
              <w:bottom w:val="single" w:sz="4" w:space="0" w:color="auto"/>
              <w:right w:val="nil"/>
            </w:tcBorders>
          </w:tcPr>
          <w:p w14:paraId="4BD6C679" w14:textId="77777777" w:rsidR="00631AA4" w:rsidRPr="00FA422B" w:rsidRDefault="00631AA4" w:rsidP="00AC1D76">
            <w:pPr>
              <w:keepNext/>
              <w:keepLines/>
              <w:jc w:val="both"/>
              <w:rPr>
                <w:rFonts w:cs="Tahoma"/>
                <w:sz w:val="20"/>
                <w:szCs w:val="20"/>
              </w:rPr>
            </w:pPr>
            <w:r w:rsidRPr="00FA422B">
              <w:rPr>
                <w:rFonts w:ascii="Times New Roman" w:hAnsi="Times New Roman"/>
                <w:sz w:val="20"/>
                <w:szCs w:val="20"/>
              </w:rPr>
              <w:br w:type="page"/>
            </w:r>
            <w:r w:rsidRPr="00FA422B">
              <w:rPr>
                <w:rFonts w:ascii="Times New Roman" w:hAnsi="Times New Roman"/>
                <w:sz w:val="20"/>
                <w:szCs w:val="20"/>
              </w:rPr>
              <w:br w:type="page"/>
            </w:r>
            <w:r w:rsidRPr="00FA422B">
              <w:rPr>
                <w:rFonts w:ascii="Times New Roman" w:hAnsi="Times New Roman"/>
                <w:sz w:val="20"/>
                <w:szCs w:val="20"/>
              </w:rPr>
              <w:br w:type="page"/>
            </w:r>
            <w:r w:rsidRPr="00FA422B">
              <w:rPr>
                <w:rFonts w:cs="Tahoma"/>
                <w:sz w:val="20"/>
                <w:szCs w:val="20"/>
              </w:rPr>
              <w:br w:type="page"/>
            </w:r>
            <w:r w:rsidRPr="00FA422B">
              <w:rPr>
                <w:rFonts w:cs="Tahoma"/>
                <w:b/>
                <w:sz w:val="20"/>
                <w:szCs w:val="20"/>
              </w:rPr>
              <w:br w:type="page"/>
            </w:r>
            <w:r w:rsidRPr="00FA422B">
              <w:rPr>
                <w:rFonts w:cs="Tahoma"/>
                <w:sz w:val="20"/>
                <w:szCs w:val="20"/>
              </w:rPr>
              <w:br w:type="page"/>
            </w:r>
          </w:p>
        </w:tc>
        <w:tc>
          <w:tcPr>
            <w:tcW w:w="7438" w:type="dxa"/>
            <w:tcBorders>
              <w:top w:val="single" w:sz="4" w:space="0" w:color="auto"/>
              <w:left w:val="nil"/>
              <w:bottom w:val="single" w:sz="4" w:space="0" w:color="auto"/>
              <w:right w:val="single" w:sz="4" w:space="0" w:color="auto"/>
            </w:tcBorders>
            <w:vAlign w:val="center"/>
          </w:tcPr>
          <w:p w14:paraId="0988E7B4" w14:textId="77777777" w:rsidR="00631AA4" w:rsidRPr="00FA422B" w:rsidRDefault="00631AA4" w:rsidP="00AC1D76">
            <w:pPr>
              <w:keepNext/>
              <w:keepLines/>
              <w:rPr>
                <w:rFonts w:cs="Tahoma"/>
                <w:sz w:val="20"/>
                <w:szCs w:val="20"/>
              </w:rPr>
            </w:pPr>
            <w:r w:rsidRPr="00FA422B">
              <w:rPr>
                <w:rFonts w:cs="Tahoma"/>
                <w:sz w:val="20"/>
                <w:szCs w:val="20"/>
              </w:rPr>
              <w:t xml:space="preserve">SEZNAM DRUGIH SUBJEKTOV, KATERIH ZMOGLJIVOST UPORABLJA PONUDNIK  </w:t>
            </w:r>
          </w:p>
        </w:tc>
        <w:tc>
          <w:tcPr>
            <w:tcW w:w="851" w:type="dxa"/>
            <w:tcBorders>
              <w:top w:val="single" w:sz="4" w:space="0" w:color="auto"/>
              <w:left w:val="single" w:sz="4" w:space="0" w:color="auto"/>
              <w:bottom w:val="single" w:sz="4" w:space="0" w:color="auto"/>
              <w:right w:val="nil"/>
            </w:tcBorders>
            <w:vAlign w:val="center"/>
          </w:tcPr>
          <w:p w14:paraId="642D8C67" w14:textId="77777777" w:rsidR="00631AA4" w:rsidRPr="00FA422B" w:rsidRDefault="00631AA4" w:rsidP="00AC1D76">
            <w:pPr>
              <w:keepNext/>
              <w:keepLines/>
              <w:rPr>
                <w:rFonts w:cs="Tahoma"/>
                <w:b/>
                <w:sz w:val="20"/>
                <w:szCs w:val="20"/>
              </w:rPr>
            </w:pPr>
            <w:r w:rsidRPr="00FA422B">
              <w:rPr>
                <w:rFonts w:cs="Tahoma"/>
                <w:b/>
                <w:sz w:val="20"/>
                <w:szCs w:val="20"/>
              </w:rPr>
              <w:t xml:space="preserve">Priloga </w:t>
            </w:r>
          </w:p>
        </w:tc>
        <w:tc>
          <w:tcPr>
            <w:tcW w:w="567" w:type="dxa"/>
            <w:tcBorders>
              <w:top w:val="single" w:sz="4" w:space="0" w:color="auto"/>
              <w:left w:val="nil"/>
              <w:bottom w:val="single" w:sz="4" w:space="0" w:color="auto"/>
              <w:right w:val="single" w:sz="4" w:space="0" w:color="auto"/>
            </w:tcBorders>
            <w:vAlign w:val="center"/>
          </w:tcPr>
          <w:p w14:paraId="4270251B" w14:textId="77777777" w:rsidR="00631AA4" w:rsidRPr="00FA422B" w:rsidRDefault="00631AA4" w:rsidP="00AC1D76">
            <w:pPr>
              <w:keepNext/>
              <w:keepLines/>
              <w:ind w:left="-70"/>
              <w:rPr>
                <w:rFonts w:cs="Tahoma"/>
                <w:b/>
                <w:sz w:val="20"/>
                <w:szCs w:val="20"/>
              </w:rPr>
            </w:pPr>
            <w:r w:rsidRPr="00FA422B">
              <w:rPr>
                <w:rFonts w:cs="Tahoma"/>
                <w:b/>
                <w:sz w:val="20"/>
                <w:szCs w:val="20"/>
              </w:rPr>
              <w:t>4/2</w:t>
            </w:r>
          </w:p>
        </w:tc>
      </w:tr>
    </w:tbl>
    <w:p w14:paraId="0514B3EB" w14:textId="77777777" w:rsidR="00631AA4" w:rsidRPr="00FA422B" w:rsidRDefault="00631AA4" w:rsidP="00AC1D76">
      <w:pPr>
        <w:keepNext/>
        <w:keepLines/>
        <w:rPr>
          <w:rFonts w:ascii="Times New Roman" w:hAnsi="Times New Roman"/>
          <w:sz w:val="20"/>
          <w:szCs w:val="20"/>
        </w:rPr>
      </w:pPr>
    </w:p>
    <w:p w14:paraId="0646E57D" w14:textId="77777777" w:rsidR="00631AA4" w:rsidRPr="00FA422B" w:rsidRDefault="00631AA4" w:rsidP="00AC1D76">
      <w:pPr>
        <w:keepNext/>
        <w:keepLines/>
        <w:rPr>
          <w:rFonts w:ascii="Times New Roman" w:hAnsi="Times New Roman"/>
          <w:sz w:val="20"/>
          <w:szCs w:val="20"/>
        </w:rPr>
      </w:pPr>
    </w:p>
    <w:tbl>
      <w:tblPr>
        <w:tblW w:w="96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6"/>
        <w:gridCol w:w="6731"/>
      </w:tblGrid>
      <w:tr w:rsidR="0077054B" w:rsidRPr="00FA422B" w14:paraId="442CCB62" w14:textId="77777777" w:rsidTr="004E7FD3">
        <w:trPr>
          <w:trHeight w:val="576"/>
          <w:jc w:val="center"/>
        </w:trPr>
        <w:tc>
          <w:tcPr>
            <w:tcW w:w="9637" w:type="dxa"/>
            <w:gridSpan w:val="2"/>
            <w:vAlign w:val="center"/>
          </w:tcPr>
          <w:p w14:paraId="68DE98D7" w14:textId="77777777" w:rsidR="004E7FD3" w:rsidRPr="00FA422B" w:rsidRDefault="0077054B" w:rsidP="00AC1D76">
            <w:pPr>
              <w:keepNext/>
              <w:keepLines/>
              <w:jc w:val="center"/>
              <w:rPr>
                <w:rFonts w:cs="Tahoma"/>
                <w:sz w:val="20"/>
                <w:szCs w:val="20"/>
              </w:rPr>
            </w:pPr>
            <w:r w:rsidRPr="00FA422B">
              <w:rPr>
                <w:rFonts w:cs="Tahoma"/>
                <w:sz w:val="20"/>
                <w:szCs w:val="20"/>
              </w:rPr>
              <w:t xml:space="preserve">Javno naročilo: </w:t>
            </w:r>
          </w:p>
          <w:p w14:paraId="3E9A654B" w14:textId="6669F637" w:rsidR="0077054B" w:rsidRPr="00FA422B" w:rsidRDefault="00B846DC" w:rsidP="00AC1D76">
            <w:pPr>
              <w:keepNext/>
              <w:keepLines/>
              <w:jc w:val="center"/>
              <w:rPr>
                <w:rFonts w:cs="Tahoma"/>
                <w:b/>
                <w:sz w:val="20"/>
                <w:szCs w:val="20"/>
              </w:rPr>
            </w:pPr>
            <w:r w:rsidRPr="00FA422B">
              <w:rPr>
                <w:rFonts w:cs="Tahoma"/>
                <w:b/>
                <w:sz w:val="20"/>
                <w:szCs w:val="20"/>
              </w:rPr>
              <w:t>LPP-134/24</w:t>
            </w:r>
            <w:r w:rsidR="009679DD">
              <w:rPr>
                <w:rFonts w:cs="Tahoma"/>
                <w:b/>
                <w:sz w:val="20"/>
                <w:szCs w:val="20"/>
              </w:rPr>
              <w:t xml:space="preserve"> Izvajanje posebnega linijskega prevoza v Občini Medvode</w:t>
            </w:r>
          </w:p>
        </w:tc>
      </w:tr>
      <w:tr w:rsidR="0077054B" w:rsidRPr="00FA422B" w14:paraId="0EC986E6" w14:textId="77777777" w:rsidTr="00A277B0">
        <w:trPr>
          <w:trHeight w:val="385"/>
          <w:jc w:val="center"/>
        </w:trPr>
        <w:tc>
          <w:tcPr>
            <w:tcW w:w="2906" w:type="dxa"/>
            <w:vAlign w:val="center"/>
          </w:tcPr>
          <w:p w14:paraId="05833FFA" w14:textId="77777777" w:rsidR="0077054B" w:rsidRPr="00FA422B" w:rsidRDefault="0077054B" w:rsidP="00AC1D76">
            <w:pPr>
              <w:keepNext/>
              <w:keepLines/>
              <w:rPr>
                <w:rFonts w:cs="Tahoma"/>
                <w:sz w:val="18"/>
                <w:szCs w:val="18"/>
              </w:rPr>
            </w:pPr>
            <w:r w:rsidRPr="00FA422B">
              <w:rPr>
                <w:rFonts w:cs="Tahoma"/>
                <w:sz w:val="18"/>
                <w:szCs w:val="18"/>
              </w:rPr>
              <w:t>Naziv subjekta</w:t>
            </w:r>
          </w:p>
        </w:tc>
        <w:tc>
          <w:tcPr>
            <w:tcW w:w="6731" w:type="dxa"/>
            <w:vAlign w:val="center"/>
          </w:tcPr>
          <w:p w14:paraId="173A1757" w14:textId="77777777" w:rsidR="0077054B" w:rsidRPr="00FA422B" w:rsidRDefault="0077054B" w:rsidP="00AC1D76">
            <w:pPr>
              <w:keepNext/>
              <w:keepLines/>
              <w:rPr>
                <w:rFonts w:cs="Tahoma"/>
                <w:sz w:val="18"/>
                <w:szCs w:val="18"/>
              </w:rPr>
            </w:pPr>
          </w:p>
          <w:p w14:paraId="2A9E1CF4" w14:textId="77777777" w:rsidR="0077054B" w:rsidRPr="00FA422B" w:rsidRDefault="0077054B" w:rsidP="00AC1D76">
            <w:pPr>
              <w:keepNext/>
              <w:keepLines/>
              <w:rPr>
                <w:rFonts w:cs="Tahoma"/>
                <w:sz w:val="18"/>
                <w:szCs w:val="18"/>
              </w:rPr>
            </w:pPr>
          </w:p>
        </w:tc>
      </w:tr>
      <w:tr w:rsidR="0077054B" w:rsidRPr="00FA422B" w14:paraId="00A4A95E" w14:textId="77777777" w:rsidTr="00A277B0">
        <w:trPr>
          <w:jc w:val="center"/>
        </w:trPr>
        <w:tc>
          <w:tcPr>
            <w:tcW w:w="2906" w:type="dxa"/>
            <w:vAlign w:val="center"/>
          </w:tcPr>
          <w:p w14:paraId="6448D941" w14:textId="77777777" w:rsidR="0077054B" w:rsidRPr="00FA422B" w:rsidRDefault="0077054B" w:rsidP="00AC1D76">
            <w:pPr>
              <w:keepNext/>
              <w:keepLines/>
              <w:rPr>
                <w:rFonts w:cs="Tahoma"/>
                <w:sz w:val="18"/>
                <w:szCs w:val="18"/>
              </w:rPr>
            </w:pPr>
            <w:r w:rsidRPr="00FA422B">
              <w:rPr>
                <w:rFonts w:cs="Tahoma"/>
                <w:sz w:val="18"/>
                <w:szCs w:val="18"/>
              </w:rPr>
              <w:t>Polni naslov</w:t>
            </w:r>
          </w:p>
        </w:tc>
        <w:tc>
          <w:tcPr>
            <w:tcW w:w="6731" w:type="dxa"/>
            <w:vAlign w:val="center"/>
          </w:tcPr>
          <w:p w14:paraId="59C37930" w14:textId="77777777" w:rsidR="0077054B" w:rsidRPr="00FA422B" w:rsidRDefault="0077054B" w:rsidP="00AC1D76">
            <w:pPr>
              <w:keepNext/>
              <w:keepLines/>
              <w:rPr>
                <w:rFonts w:cs="Tahoma"/>
                <w:sz w:val="18"/>
                <w:szCs w:val="18"/>
              </w:rPr>
            </w:pPr>
          </w:p>
          <w:p w14:paraId="3B0D19D4" w14:textId="77777777" w:rsidR="0077054B" w:rsidRPr="00FA422B" w:rsidRDefault="0077054B" w:rsidP="00AC1D76">
            <w:pPr>
              <w:keepNext/>
              <w:keepLines/>
              <w:rPr>
                <w:rFonts w:cs="Tahoma"/>
                <w:sz w:val="18"/>
                <w:szCs w:val="18"/>
              </w:rPr>
            </w:pPr>
          </w:p>
        </w:tc>
      </w:tr>
      <w:tr w:rsidR="0077054B" w:rsidRPr="00FA422B" w14:paraId="2C146208" w14:textId="77777777" w:rsidTr="00A277B0">
        <w:trPr>
          <w:jc w:val="center"/>
        </w:trPr>
        <w:tc>
          <w:tcPr>
            <w:tcW w:w="2906" w:type="dxa"/>
            <w:vAlign w:val="center"/>
          </w:tcPr>
          <w:p w14:paraId="48023C56" w14:textId="77777777" w:rsidR="0077054B" w:rsidRPr="00FA422B" w:rsidRDefault="00A01FD8" w:rsidP="00AC1D76">
            <w:pPr>
              <w:keepNext/>
              <w:keepLines/>
              <w:rPr>
                <w:rFonts w:cs="Tahoma"/>
                <w:sz w:val="18"/>
                <w:szCs w:val="18"/>
              </w:rPr>
            </w:pPr>
            <w:r w:rsidRPr="00FA422B">
              <w:rPr>
                <w:rFonts w:cs="Tahoma"/>
                <w:sz w:val="18"/>
                <w:szCs w:val="18"/>
              </w:rPr>
              <w:t>Navedba vseh oseb, ki so članice upravnega, vodstvenega ali nadzornega organa podizvajalca ali ki imajo pooblastila za njegovo zastopanje ali odločanje ali nadzor v njem</w:t>
            </w:r>
          </w:p>
        </w:tc>
        <w:tc>
          <w:tcPr>
            <w:tcW w:w="6731" w:type="dxa"/>
            <w:vAlign w:val="center"/>
          </w:tcPr>
          <w:p w14:paraId="18D18A22" w14:textId="77777777" w:rsidR="0077054B" w:rsidRPr="00FA422B" w:rsidRDefault="0077054B" w:rsidP="00AC1D76">
            <w:pPr>
              <w:keepNext/>
              <w:keepLines/>
              <w:rPr>
                <w:rFonts w:cs="Tahoma"/>
                <w:sz w:val="18"/>
                <w:szCs w:val="18"/>
              </w:rPr>
            </w:pPr>
          </w:p>
          <w:p w14:paraId="39AD05F4" w14:textId="77777777" w:rsidR="0077054B" w:rsidRPr="00FA422B" w:rsidRDefault="0077054B" w:rsidP="00AC1D76">
            <w:pPr>
              <w:keepNext/>
              <w:keepLines/>
              <w:rPr>
                <w:rFonts w:cs="Tahoma"/>
                <w:sz w:val="18"/>
                <w:szCs w:val="18"/>
              </w:rPr>
            </w:pPr>
          </w:p>
          <w:p w14:paraId="3DCA460C" w14:textId="77777777" w:rsidR="0077054B" w:rsidRPr="00FA422B" w:rsidRDefault="0077054B" w:rsidP="00AC1D76">
            <w:pPr>
              <w:keepNext/>
              <w:keepLines/>
              <w:rPr>
                <w:rFonts w:cs="Tahoma"/>
                <w:sz w:val="18"/>
                <w:szCs w:val="18"/>
              </w:rPr>
            </w:pPr>
          </w:p>
          <w:p w14:paraId="13EDFD20" w14:textId="77777777" w:rsidR="0077054B" w:rsidRPr="00FA422B" w:rsidRDefault="0077054B" w:rsidP="00AC1D76">
            <w:pPr>
              <w:keepNext/>
              <w:keepLines/>
              <w:rPr>
                <w:rFonts w:cs="Tahoma"/>
                <w:sz w:val="18"/>
                <w:szCs w:val="18"/>
              </w:rPr>
            </w:pPr>
          </w:p>
        </w:tc>
      </w:tr>
      <w:tr w:rsidR="0077054B" w:rsidRPr="00FA422B" w14:paraId="1E3033B0" w14:textId="77777777" w:rsidTr="00A277B0">
        <w:trPr>
          <w:trHeight w:val="357"/>
          <w:jc w:val="center"/>
        </w:trPr>
        <w:tc>
          <w:tcPr>
            <w:tcW w:w="2906" w:type="dxa"/>
            <w:vAlign w:val="center"/>
          </w:tcPr>
          <w:p w14:paraId="2501A998" w14:textId="77777777" w:rsidR="0077054B" w:rsidRPr="00FA422B" w:rsidRDefault="0077054B" w:rsidP="00AC1D76">
            <w:pPr>
              <w:keepNext/>
              <w:keepLines/>
              <w:spacing w:line="276" w:lineRule="auto"/>
              <w:rPr>
                <w:rFonts w:cs="Tahoma"/>
                <w:sz w:val="18"/>
                <w:szCs w:val="18"/>
              </w:rPr>
            </w:pPr>
            <w:r w:rsidRPr="00FA422B">
              <w:rPr>
                <w:rFonts w:cs="Tahoma"/>
                <w:sz w:val="18"/>
                <w:szCs w:val="18"/>
              </w:rPr>
              <w:t>Matična številka subjekta</w:t>
            </w:r>
          </w:p>
        </w:tc>
        <w:tc>
          <w:tcPr>
            <w:tcW w:w="6731" w:type="dxa"/>
            <w:vAlign w:val="center"/>
          </w:tcPr>
          <w:p w14:paraId="4BD3FA25" w14:textId="77777777" w:rsidR="0077054B" w:rsidRPr="00FA422B" w:rsidRDefault="0077054B" w:rsidP="00AC1D76">
            <w:pPr>
              <w:keepNext/>
              <w:keepLines/>
              <w:spacing w:line="276" w:lineRule="auto"/>
              <w:rPr>
                <w:rFonts w:cs="Tahoma"/>
                <w:sz w:val="18"/>
                <w:szCs w:val="18"/>
              </w:rPr>
            </w:pPr>
          </w:p>
        </w:tc>
      </w:tr>
      <w:tr w:rsidR="0077054B" w:rsidRPr="00FA422B" w14:paraId="6A578645" w14:textId="77777777" w:rsidTr="00A277B0">
        <w:trPr>
          <w:trHeight w:val="405"/>
          <w:jc w:val="center"/>
        </w:trPr>
        <w:tc>
          <w:tcPr>
            <w:tcW w:w="2906" w:type="dxa"/>
            <w:vAlign w:val="center"/>
          </w:tcPr>
          <w:p w14:paraId="3A3B9D09" w14:textId="77777777" w:rsidR="0077054B" w:rsidRPr="00FA422B" w:rsidRDefault="0077054B" w:rsidP="00AC1D76">
            <w:pPr>
              <w:keepNext/>
              <w:keepLines/>
              <w:spacing w:line="276" w:lineRule="auto"/>
              <w:rPr>
                <w:rFonts w:cs="Tahoma"/>
                <w:sz w:val="18"/>
                <w:szCs w:val="18"/>
              </w:rPr>
            </w:pPr>
            <w:r w:rsidRPr="00FA422B">
              <w:rPr>
                <w:rFonts w:cs="Tahoma"/>
                <w:sz w:val="18"/>
                <w:szCs w:val="18"/>
              </w:rPr>
              <w:t>Davčna številka subjekta</w:t>
            </w:r>
          </w:p>
        </w:tc>
        <w:tc>
          <w:tcPr>
            <w:tcW w:w="6731" w:type="dxa"/>
            <w:vAlign w:val="center"/>
          </w:tcPr>
          <w:p w14:paraId="1C0441A8" w14:textId="77777777" w:rsidR="0077054B" w:rsidRPr="00FA422B" w:rsidRDefault="0077054B" w:rsidP="00AC1D76">
            <w:pPr>
              <w:keepNext/>
              <w:keepLines/>
              <w:spacing w:line="276" w:lineRule="auto"/>
              <w:rPr>
                <w:rFonts w:cs="Tahoma"/>
                <w:sz w:val="18"/>
                <w:szCs w:val="18"/>
              </w:rPr>
            </w:pPr>
          </w:p>
        </w:tc>
      </w:tr>
      <w:tr w:rsidR="0077054B" w:rsidRPr="00FA422B" w14:paraId="4FF6E6DD" w14:textId="77777777" w:rsidTr="00A277B0">
        <w:trPr>
          <w:trHeight w:val="410"/>
          <w:jc w:val="center"/>
        </w:trPr>
        <w:tc>
          <w:tcPr>
            <w:tcW w:w="2906" w:type="dxa"/>
            <w:vAlign w:val="center"/>
          </w:tcPr>
          <w:p w14:paraId="3AC706C5" w14:textId="77777777" w:rsidR="0077054B" w:rsidRPr="00FA422B" w:rsidRDefault="0077054B" w:rsidP="00AC1D76">
            <w:pPr>
              <w:keepNext/>
              <w:keepLines/>
              <w:spacing w:line="276" w:lineRule="auto"/>
              <w:rPr>
                <w:rFonts w:cs="Tahoma"/>
                <w:sz w:val="18"/>
                <w:szCs w:val="18"/>
              </w:rPr>
            </w:pPr>
            <w:r w:rsidRPr="00FA422B">
              <w:rPr>
                <w:rFonts w:cs="Tahoma"/>
                <w:sz w:val="18"/>
                <w:szCs w:val="18"/>
              </w:rPr>
              <w:t>Transakcijski račun subjekta</w:t>
            </w:r>
          </w:p>
        </w:tc>
        <w:tc>
          <w:tcPr>
            <w:tcW w:w="6731" w:type="dxa"/>
            <w:vAlign w:val="center"/>
          </w:tcPr>
          <w:p w14:paraId="005B7728" w14:textId="77777777" w:rsidR="0077054B" w:rsidRPr="00FA422B" w:rsidRDefault="0077054B" w:rsidP="00AC1D76">
            <w:pPr>
              <w:keepNext/>
              <w:keepLines/>
              <w:spacing w:line="276" w:lineRule="auto"/>
              <w:rPr>
                <w:rFonts w:cs="Tahoma"/>
                <w:sz w:val="18"/>
                <w:szCs w:val="18"/>
              </w:rPr>
            </w:pPr>
          </w:p>
        </w:tc>
      </w:tr>
      <w:tr w:rsidR="0077054B" w:rsidRPr="00FA422B" w14:paraId="465643C0" w14:textId="77777777" w:rsidTr="00A277B0">
        <w:trPr>
          <w:jc w:val="center"/>
        </w:trPr>
        <w:tc>
          <w:tcPr>
            <w:tcW w:w="2906" w:type="dxa"/>
            <w:vAlign w:val="center"/>
          </w:tcPr>
          <w:p w14:paraId="4E038201" w14:textId="77777777" w:rsidR="0077054B" w:rsidRPr="00FA422B" w:rsidRDefault="0077054B" w:rsidP="00AC1D76">
            <w:pPr>
              <w:keepNext/>
              <w:keepLines/>
              <w:jc w:val="center"/>
              <w:rPr>
                <w:rFonts w:cs="Tahoma"/>
                <w:sz w:val="18"/>
                <w:szCs w:val="18"/>
              </w:rPr>
            </w:pPr>
          </w:p>
          <w:p w14:paraId="779F40CB" w14:textId="77777777" w:rsidR="0077054B" w:rsidRPr="00FA422B" w:rsidRDefault="0077054B" w:rsidP="00AC1D76">
            <w:pPr>
              <w:keepNext/>
              <w:keepLines/>
              <w:jc w:val="center"/>
              <w:rPr>
                <w:rFonts w:cs="Tahoma"/>
                <w:sz w:val="18"/>
                <w:szCs w:val="18"/>
              </w:rPr>
            </w:pPr>
          </w:p>
          <w:p w14:paraId="3385A32F" w14:textId="77777777" w:rsidR="0077054B" w:rsidRPr="00FA422B" w:rsidRDefault="0077054B" w:rsidP="00AC1D76">
            <w:pPr>
              <w:keepNext/>
              <w:keepLines/>
              <w:jc w:val="center"/>
              <w:rPr>
                <w:rFonts w:cs="Tahoma"/>
                <w:sz w:val="18"/>
                <w:szCs w:val="18"/>
              </w:rPr>
            </w:pPr>
          </w:p>
          <w:p w14:paraId="28D20A3B" w14:textId="77777777" w:rsidR="0077054B" w:rsidRPr="00FA422B" w:rsidRDefault="0077054B" w:rsidP="00AC1D76">
            <w:pPr>
              <w:keepNext/>
              <w:keepLines/>
              <w:jc w:val="center"/>
              <w:rPr>
                <w:rFonts w:cs="Tahoma"/>
                <w:sz w:val="18"/>
                <w:szCs w:val="18"/>
              </w:rPr>
            </w:pPr>
          </w:p>
          <w:p w14:paraId="1CDF5034" w14:textId="77777777" w:rsidR="0077054B" w:rsidRPr="00FA422B" w:rsidRDefault="0077054B" w:rsidP="00AC1D76">
            <w:pPr>
              <w:keepNext/>
              <w:keepLines/>
              <w:rPr>
                <w:rFonts w:cs="Tahoma"/>
                <w:sz w:val="18"/>
                <w:szCs w:val="18"/>
              </w:rPr>
            </w:pPr>
            <w:r w:rsidRPr="00FA422B">
              <w:rPr>
                <w:rFonts w:cs="Tahoma"/>
                <w:sz w:val="18"/>
                <w:szCs w:val="18"/>
              </w:rPr>
              <w:t>Vsak del javnega naročila, za katere namerava ponudnik uporabiti zmogljivost subjekta</w:t>
            </w:r>
          </w:p>
          <w:p w14:paraId="3E149B68" w14:textId="77777777" w:rsidR="0077054B" w:rsidRPr="00FA422B" w:rsidRDefault="0077054B" w:rsidP="00AC1D76">
            <w:pPr>
              <w:keepNext/>
              <w:keepLines/>
              <w:jc w:val="center"/>
              <w:rPr>
                <w:rFonts w:cs="Tahoma"/>
                <w:sz w:val="18"/>
                <w:szCs w:val="18"/>
              </w:rPr>
            </w:pPr>
          </w:p>
          <w:p w14:paraId="379AA752" w14:textId="77777777" w:rsidR="0077054B" w:rsidRPr="00FA422B" w:rsidRDefault="0077054B" w:rsidP="00AC1D76">
            <w:pPr>
              <w:keepNext/>
              <w:keepLines/>
              <w:jc w:val="center"/>
              <w:rPr>
                <w:rFonts w:cs="Tahoma"/>
                <w:sz w:val="18"/>
                <w:szCs w:val="18"/>
              </w:rPr>
            </w:pPr>
          </w:p>
          <w:p w14:paraId="4311B3A7" w14:textId="77777777" w:rsidR="0077054B" w:rsidRPr="00FA422B" w:rsidRDefault="0077054B" w:rsidP="00AC1D76">
            <w:pPr>
              <w:keepNext/>
              <w:keepLines/>
              <w:rPr>
                <w:rFonts w:cs="Tahoma"/>
                <w:sz w:val="18"/>
                <w:szCs w:val="18"/>
              </w:rPr>
            </w:pPr>
          </w:p>
        </w:tc>
        <w:tc>
          <w:tcPr>
            <w:tcW w:w="6731" w:type="dxa"/>
            <w:vAlign w:val="center"/>
          </w:tcPr>
          <w:p w14:paraId="1925F6B8" w14:textId="77777777" w:rsidR="0077054B" w:rsidRPr="00FA422B" w:rsidRDefault="0077054B" w:rsidP="00AC1D76">
            <w:pPr>
              <w:keepNext/>
              <w:keepLines/>
              <w:rPr>
                <w:rFonts w:ascii="Times New Roman" w:hAnsi="Times New Roman"/>
                <w:sz w:val="18"/>
                <w:szCs w:val="18"/>
              </w:rPr>
            </w:pPr>
          </w:p>
          <w:p w14:paraId="6076BDA5" w14:textId="77777777" w:rsidR="0077054B" w:rsidRPr="00FA422B" w:rsidRDefault="0077054B" w:rsidP="00AC1D76">
            <w:pPr>
              <w:keepNext/>
              <w:keepLines/>
              <w:rPr>
                <w:rFonts w:ascii="Times New Roman" w:hAnsi="Times New Roman"/>
                <w:sz w:val="18"/>
                <w:szCs w:val="18"/>
              </w:rPr>
            </w:pPr>
          </w:p>
        </w:tc>
      </w:tr>
      <w:tr w:rsidR="0077054B" w:rsidRPr="00FA422B" w14:paraId="64A46309" w14:textId="77777777" w:rsidTr="00A277B0">
        <w:trPr>
          <w:trHeight w:val="525"/>
          <w:jc w:val="center"/>
        </w:trPr>
        <w:tc>
          <w:tcPr>
            <w:tcW w:w="2906" w:type="dxa"/>
            <w:vAlign w:val="center"/>
          </w:tcPr>
          <w:p w14:paraId="7671EA4C" w14:textId="77777777" w:rsidR="0077054B" w:rsidRPr="00FA422B" w:rsidRDefault="0077054B" w:rsidP="00AC1D76">
            <w:pPr>
              <w:keepNext/>
              <w:keepLines/>
              <w:rPr>
                <w:rFonts w:cs="Tahoma"/>
                <w:sz w:val="18"/>
                <w:szCs w:val="18"/>
              </w:rPr>
            </w:pPr>
            <w:r w:rsidRPr="00FA422B">
              <w:rPr>
                <w:rFonts w:cs="Tahoma"/>
                <w:sz w:val="18"/>
                <w:szCs w:val="18"/>
              </w:rPr>
              <w:t>Količina/Delež (%) javnega naročila</w:t>
            </w:r>
            <w:r w:rsidR="004E7FD3" w:rsidRPr="00FA422B">
              <w:rPr>
                <w:rFonts w:cs="Tahoma"/>
                <w:sz w:val="18"/>
                <w:szCs w:val="18"/>
              </w:rPr>
              <w:t xml:space="preserve"> </w:t>
            </w:r>
            <w:r w:rsidR="004E7FD3" w:rsidRPr="00FA422B">
              <w:rPr>
                <w:rFonts w:cs="Tahoma"/>
                <w:i/>
                <w:sz w:val="16"/>
                <w:szCs w:val="18"/>
              </w:rPr>
              <w:t>(obligatorno manj kot 100%)</w:t>
            </w:r>
          </w:p>
        </w:tc>
        <w:tc>
          <w:tcPr>
            <w:tcW w:w="6731" w:type="dxa"/>
            <w:vAlign w:val="center"/>
          </w:tcPr>
          <w:p w14:paraId="0B3665BE" w14:textId="77777777" w:rsidR="0077054B" w:rsidRPr="00FA422B" w:rsidRDefault="0077054B" w:rsidP="00AC1D76">
            <w:pPr>
              <w:keepNext/>
              <w:keepLines/>
              <w:rPr>
                <w:rFonts w:ascii="Times New Roman" w:hAnsi="Times New Roman"/>
                <w:sz w:val="18"/>
                <w:szCs w:val="18"/>
              </w:rPr>
            </w:pPr>
          </w:p>
          <w:p w14:paraId="40E9CE84" w14:textId="77777777" w:rsidR="0077054B" w:rsidRPr="00FA422B" w:rsidRDefault="0077054B" w:rsidP="00AC1D76">
            <w:pPr>
              <w:keepNext/>
              <w:keepLines/>
              <w:rPr>
                <w:rFonts w:ascii="Times New Roman" w:hAnsi="Times New Roman"/>
                <w:sz w:val="18"/>
                <w:szCs w:val="18"/>
              </w:rPr>
            </w:pPr>
          </w:p>
        </w:tc>
      </w:tr>
      <w:tr w:rsidR="0077054B" w:rsidRPr="00FA422B" w14:paraId="31A3BF38" w14:textId="77777777" w:rsidTr="00A277B0">
        <w:trPr>
          <w:jc w:val="center"/>
        </w:trPr>
        <w:tc>
          <w:tcPr>
            <w:tcW w:w="2906" w:type="dxa"/>
            <w:vAlign w:val="center"/>
          </w:tcPr>
          <w:p w14:paraId="11783C3F" w14:textId="77777777" w:rsidR="0077054B" w:rsidRPr="00FA422B" w:rsidRDefault="0077054B" w:rsidP="00AC1D76">
            <w:pPr>
              <w:keepNext/>
              <w:keepLines/>
              <w:rPr>
                <w:rFonts w:cs="Tahoma"/>
                <w:sz w:val="18"/>
                <w:szCs w:val="18"/>
              </w:rPr>
            </w:pPr>
            <w:r w:rsidRPr="00FA422B">
              <w:rPr>
                <w:rFonts w:cs="Tahoma"/>
                <w:sz w:val="18"/>
                <w:szCs w:val="18"/>
              </w:rPr>
              <w:t>Kraj izvedbe</w:t>
            </w:r>
          </w:p>
        </w:tc>
        <w:tc>
          <w:tcPr>
            <w:tcW w:w="6731" w:type="dxa"/>
            <w:vAlign w:val="center"/>
          </w:tcPr>
          <w:p w14:paraId="4CABE68C" w14:textId="77777777" w:rsidR="0077054B" w:rsidRPr="00FA422B" w:rsidRDefault="0077054B" w:rsidP="00AC1D76">
            <w:pPr>
              <w:keepNext/>
              <w:keepLines/>
              <w:rPr>
                <w:rFonts w:ascii="Times New Roman" w:hAnsi="Times New Roman"/>
                <w:sz w:val="18"/>
                <w:szCs w:val="18"/>
              </w:rPr>
            </w:pPr>
          </w:p>
          <w:p w14:paraId="79B86265" w14:textId="77777777" w:rsidR="0077054B" w:rsidRPr="00FA422B" w:rsidRDefault="0077054B" w:rsidP="00AC1D76">
            <w:pPr>
              <w:keepNext/>
              <w:keepLines/>
              <w:rPr>
                <w:rFonts w:ascii="Times New Roman" w:hAnsi="Times New Roman"/>
                <w:sz w:val="18"/>
                <w:szCs w:val="18"/>
              </w:rPr>
            </w:pPr>
          </w:p>
        </w:tc>
      </w:tr>
      <w:tr w:rsidR="0077054B" w:rsidRPr="00FA422B" w14:paraId="633A1D50" w14:textId="77777777" w:rsidTr="00A277B0">
        <w:trPr>
          <w:jc w:val="center"/>
        </w:trPr>
        <w:tc>
          <w:tcPr>
            <w:tcW w:w="2906" w:type="dxa"/>
            <w:vAlign w:val="center"/>
          </w:tcPr>
          <w:p w14:paraId="71EB8B00" w14:textId="77777777" w:rsidR="0077054B" w:rsidRPr="00FA422B" w:rsidRDefault="0077054B" w:rsidP="00AC1D76">
            <w:pPr>
              <w:keepNext/>
              <w:keepLines/>
              <w:rPr>
                <w:rFonts w:cs="Tahoma"/>
                <w:sz w:val="18"/>
                <w:szCs w:val="18"/>
              </w:rPr>
            </w:pPr>
            <w:r w:rsidRPr="00FA422B">
              <w:rPr>
                <w:rFonts w:cs="Tahoma"/>
                <w:sz w:val="18"/>
                <w:szCs w:val="18"/>
              </w:rPr>
              <w:t>Rok izvedbe</w:t>
            </w:r>
          </w:p>
        </w:tc>
        <w:tc>
          <w:tcPr>
            <w:tcW w:w="6731" w:type="dxa"/>
            <w:vAlign w:val="center"/>
          </w:tcPr>
          <w:p w14:paraId="74408006" w14:textId="77777777" w:rsidR="0077054B" w:rsidRPr="00FA422B" w:rsidRDefault="0077054B" w:rsidP="00AC1D76">
            <w:pPr>
              <w:keepNext/>
              <w:keepLines/>
              <w:rPr>
                <w:rFonts w:ascii="Times New Roman" w:hAnsi="Times New Roman"/>
                <w:sz w:val="18"/>
                <w:szCs w:val="18"/>
              </w:rPr>
            </w:pPr>
          </w:p>
          <w:p w14:paraId="697C5E4A" w14:textId="77777777" w:rsidR="0077054B" w:rsidRPr="00FA422B" w:rsidRDefault="0077054B" w:rsidP="00AC1D76">
            <w:pPr>
              <w:keepNext/>
              <w:keepLines/>
              <w:rPr>
                <w:rFonts w:ascii="Times New Roman" w:hAnsi="Times New Roman"/>
                <w:sz w:val="18"/>
                <w:szCs w:val="18"/>
              </w:rPr>
            </w:pPr>
          </w:p>
        </w:tc>
      </w:tr>
    </w:tbl>
    <w:p w14:paraId="47837D80" w14:textId="77777777" w:rsidR="0077054B" w:rsidRPr="00FA422B" w:rsidRDefault="0077054B" w:rsidP="00AC1D76">
      <w:pPr>
        <w:keepNext/>
        <w:keepLines/>
        <w:tabs>
          <w:tab w:val="left" w:pos="567"/>
          <w:tab w:val="left" w:pos="851"/>
          <w:tab w:val="left" w:pos="993"/>
        </w:tabs>
        <w:jc w:val="both"/>
        <w:rPr>
          <w:rFonts w:cs="Tahoma"/>
          <w:sz w:val="20"/>
          <w:szCs w:val="20"/>
          <w:lang w:eastAsia="ar-SA"/>
        </w:rPr>
      </w:pPr>
    </w:p>
    <w:p w14:paraId="1A725F82" w14:textId="77777777" w:rsidR="0077054B" w:rsidRPr="00FA422B" w:rsidRDefault="0077054B" w:rsidP="00AC1D76">
      <w:pPr>
        <w:keepNext/>
        <w:keepLines/>
        <w:tabs>
          <w:tab w:val="left" w:pos="5400"/>
        </w:tabs>
        <w:rPr>
          <w:rFonts w:cs="Tahoma"/>
          <w:sz w:val="20"/>
          <w:szCs w:val="20"/>
        </w:rPr>
      </w:pPr>
      <w:r w:rsidRPr="00FA422B">
        <w:rPr>
          <w:rFonts w:cs="Tahoma"/>
          <w:sz w:val="20"/>
          <w:szCs w:val="20"/>
        </w:rPr>
        <w:t>Datum:.........................</w:t>
      </w:r>
      <w:r w:rsidRPr="00FA422B">
        <w:rPr>
          <w:rFonts w:cs="Tahoma"/>
          <w:sz w:val="20"/>
          <w:szCs w:val="20"/>
        </w:rPr>
        <w:tab/>
      </w:r>
    </w:p>
    <w:p w14:paraId="30C6C70F" w14:textId="77777777" w:rsidR="0077054B" w:rsidRPr="00FA422B" w:rsidRDefault="0077054B" w:rsidP="00AC1D76">
      <w:pPr>
        <w:keepNext/>
        <w:keepLines/>
        <w:tabs>
          <w:tab w:val="left" w:pos="5400"/>
        </w:tabs>
        <w:jc w:val="both"/>
        <w:rPr>
          <w:rFonts w:cs="Tahoma"/>
          <w:sz w:val="20"/>
          <w:szCs w:val="20"/>
        </w:rPr>
      </w:pPr>
    </w:p>
    <w:p w14:paraId="54CF5334" w14:textId="77777777" w:rsidR="0077054B" w:rsidRPr="00FA422B" w:rsidRDefault="0077054B" w:rsidP="00AC1D76">
      <w:pPr>
        <w:keepNext/>
        <w:keepLines/>
        <w:tabs>
          <w:tab w:val="left" w:pos="5400"/>
        </w:tabs>
        <w:jc w:val="both"/>
        <w:rPr>
          <w:rFonts w:cs="Tahoma"/>
          <w:sz w:val="20"/>
          <w:szCs w:val="20"/>
        </w:rPr>
      </w:pPr>
      <w:r w:rsidRPr="00FA422B">
        <w:rPr>
          <w:rFonts w:cs="Tahoma"/>
          <w:sz w:val="20"/>
          <w:szCs w:val="20"/>
        </w:rPr>
        <w:t xml:space="preserve">  </w:t>
      </w:r>
      <w:r w:rsidR="002B173A" w:rsidRPr="00FA422B">
        <w:rPr>
          <w:rFonts w:cs="Tahoma"/>
          <w:sz w:val="20"/>
          <w:szCs w:val="20"/>
        </w:rPr>
        <w:t xml:space="preserve">Naziv </w:t>
      </w:r>
      <w:r w:rsidRPr="00FA422B">
        <w:rPr>
          <w:rFonts w:cs="Tahoma"/>
          <w:sz w:val="20"/>
          <w:szCs w:val="20"/>
        </w:rPr>
        <w:t>ter podpis</w:t>
      </w:r>
      <w:r w:rsidRPr="00FA422B">
        <w:rPr>
          <w:rFonts w:cs="Tahoma"/>
          <w:sz w:val="20"/>
          <w:szCs w:val="20"/>
        </w:rPr>
        <w:tab/>
        <w:t xml:space="preserve">         </w:t>
      </w:r>
      <w:r w:rsidR="002B173A" w:rsidRPr="00FA422B">
        <w:rPr>
          <w:rFonts w:cs="Tahoma"/>
          <w:sz w:val="20"/>
          <w:szCs w:val="20"/>
        </w:rPr>
        <w:t>Naziv</w:t>
      </w:r>
      <w:r w:rsidRPr="00FA422B">
        <w:rPr>
          <w:rFonts w:cs="Tahoma"/>
          <w:sz w:val="20"/>
          <w:szCs w:val="20"/>
        </w:rPr>
        <w:t xml:space="preserve"> ter podpis </w:t>
      </w:r>
    </w:p>
    <w:p w14:paraId="30B7DA0B" w14:textId="77777777" w:rsidR="0077054B" w:rsidRPr="00FA422B" w:rsidRDefault="0077054B" w:rsidP="00AC1D76">
      <w:pPr>
        <w:keepNext/>
        <w:keepLines/>
        <w:tabs>
          <w:tab w:val="left" w:pos="5400"/>
        </w:tabs>
        <w:jc w:val="both"/>
        <w:rPr>
          <w:rFonts w:cs="Tahoma"/>
          <w:sz w:val="20"/>
          <w:szCs w:val="20"/>
        </w:rPr>
      </w:pPr>
      <w:r w:rsidRPr="00FA422B">
        <w:rPr>
          <w:rFonts w:cs="Tahoma"/>
          <w:sz w:val="20"/>
          <w:szCs w:val="20"/>
        </w:rPr>
        <w:t xml:space="preserve">  gospodarskega subjekta</w:t>
      </w:r>
      <w:r w:rsidR="002B173A" w:rsidRPr="00FA422B">
        <w:rPr>
          <w:rFonts w:cs="Tahoma"/>
          <w:sz w:val="20"/>
          <w:szCs w:val="20"/>
        </w:rPr>
        <w:t>/ponudnika</w:t>
      </w:r>
      <w:r w:rsidRPr="00FA422B">
        <w:rPr>
          <w:rFonts w:cs="Tahoma"/>
          <w:sz w:val="20"/>
          <w:szCs w:val="20"/>
        </w:rPr>
        <w:t xml:space="preserve">:                                      </w:t>
      </w:r>
      <w:r w:rsidR="002B173A" w:rsidRPr="00FA422B">
        <w:rPr>
          <w:rFonts w:cs="Tahoma"/>
          <w:sz w:val="20"/>
          <w:szCs w:val="20"/>
        </w:rPr>
        <w:t xml:space="preserve">     </w:t>
      </w:r>
      <w:r w:rsidRPr="00FA422B">
        <w:rPr>
          <w:rFonts w:cs="Tahoma"/>
          <w:sz w:val="20"/>
          <w:szCs w:val="20"/>
        </w:rPr>
        <w:t>drugega subjekta:</w:t>
      </w:r>
    </w:p>
    <w:p w14:paraId="18349DE8" w14:textId="77777777" w:rsidR="0077054B" w:rsidRPr="00FA422B" w:rsidRDefault="0077054B" w:rsidP="00AC1D76">
      <w:pPr>
        <w:keepNext/>
        <w:keepLines/>
        <w:tabs>
          <w:tab w:val="left" w:pos="5400"/>
        </w:tabs>
        <w:rPr>
          <w:rFonts w:cs="Tahoma"/>
          <w:sz w:val="20"/>
          <w:szCs w:val="20"/>
        </w:rPr>
      </w:pPr>
    </w:p>
    <w:p w14:paraId="359A92D1" w14:textId="77777777" w:rsidR="0077054B" w:rsidRPr="00FA422B" w:rsidRDefault="0077054B" w:rsidP="00AC1D76">
      <w:pPr>
        <w:keepNext/>
        <w:keepLines/>
        <w:rPr>
          <w:rFonts w:cs="Tahoma"/>
          <w:sz w:val="20"/>
          <w:szCs w:val="20"/>
        </w:rPr>
      </w:pPr>
      <w:r w:rsidRPr="00FA422B">
        <w:rPr>
          <w:rFonts w:cs="Tahoma"/>
          <w:sz w:val="20"/>
          <w:szCs w:val="20"/>
        </w:rPr>
        <w:t>..........................................</w:t>
      </w:r>
      <w:r w:rsidRPr="00FA422B">
        <w:rPr>
          <w:rFonts w:cs="Tahoma"/>
          <w:sz w:val="20"/>
          <w:szCs w:val="20"/>
        </w:rPr>
        <w:tab/>
      </w:r>
      <w:r w:rsidRPr="00FA422B">
        <w:rPr>
          <w:rFonts w:cs="Tahoma"/>
          <w:sz w:val="20"/>
          <w:szCs w:val="20"/>
        </w:rPr>
        <w:tab/>
      </w:r>
      <w:r w:rsidRPr="00FA422B">
        <w:rPr>
          <w:rFonts w:cs="Tahoma"/>
          <w:sz w:val="20"/>
          <w:szCs w:val="20"/>
        </w:rPr>
        <w:tab/>
      </w:r>
      <w:r w:rsidRPr="00FA422B">
        <w:rPr>
          <w:rFonts w:cs="Tahoma"/>
          <w:sz w:val="20"/>
          <w:szCs w:val="20"/>
        </w:rPr>
        <w:tab/>
      </w:r>
      <w:r w:rsidRPr="00FA422B">
        <w:rPr>
          <w:rFonts w:cs="Tahoma"/>
          <w:sz w:val="20"/>
          <w:szCs w:val="20"/>
        </w:rPr>
        <w:tab/>
        <w:t>………………………………………………</w:t>
      </w:r>
    </w:p>
    <w:p w14:paraId="05FF24FC" w14:textId="77777777" w:rsidR="0077054B" w:rsidRPr="00FA422B" w:rsidRDefault="0077054B" w:rsidP="00AC1D76">
      <w:pPr>
        <w:keepNext/>
        <w:keepLines/>
        <w:tabs>
          <w:tab w:val="left" w:pos="284"/>
        </w:tabs>
        <w:jc w:val="both"/>
        <w:rPr>
          <w:rFonts w:cs="Tahoma"/>
          <w:b/>
          <w:sz w:val="20"/>
          <w:szCs w:val="20"/>
        </w:rPr>
      </w:pPr>
      <w:r w:rsidRPr="00FA422B">
        <w:rPr>
          <w:rFonts w:cs="Tahoma"/>
          <w:b/>
          <w:sz w:val="20"/>
          <w:szCs w:val="20"/>
        </w:rPr>
        <w:tab/>
      </w:r>
      <w:r w:rsidRPr="00FA422B">
        <w:rPr>
          <w:rFonts w:cs="Tahoma"/>
          <w:b/>
          <w:sz w:val="20"/>
          <w:szCs w:val="20"/>
        </w:rPr>
        <w:tab/>
        <w:t xml:space="preserve">   </w:t>
      </w:r>
      <w:r w:rsidRPr="00FA422B">
        <w:rPr>
          <w:rFonts w:cs="Tahoma"/>
          <w:sz w:val="20"/>
          <w:szCs w:val="20"/>
        </w:rPr>
        <w:t xml:space="preserve">Žig: </w:t>
      </w:r>
      <w:r w:rsidRPr="00FA422B">
        <w:rPr>
          <w:rFonts w:cs="Tahoma"/>
          <w:sz w:val="20"/>
          <w:szCs w:val="20"/>
        </w:rPr>
        <w:tab/>
      </w:r>
      <w:r w:rsidRPr="00FA422B">
        <w:rPr>
          <w:rFonts w:cs="Tahoma"/>
          <w:sz w:val="20"/>
          <w:szCs w:val="20"/>
        </w:rPr>
        <w:tab/>
      </w:r>
      <w:r w:rsidRPr="00FA422B">
        <w:rPr>
          <w:rFonts w:cs="Tahoma"/>
          <w:sz w:val="20"/>
          <w:szCs w:val="20"/>
        </w:rPr>
        <w:tab/>
      </w:r>
      <w:r w:rsidRPr="00FA422B">
        <w:rPr>
          <w:rFonts w:cs="Tahoma"/>
          <w:sz w:val="20"/>
          <w:szCs w:val="20"/>
        </w:rPr>
        <w:tab/>
      </w:r>
      <w:r w:rsidRPr="00FA422B">
        <w:rPr>
          <w:rFonts w:cs="Tahoma"/>
          <w:sz w:val="20"/>
          <w:szCs w:val="20"/>
        </w:rPr>
        <w:tab/>
      </w:r>
      <w:r w:rsidRPr="00FA422B">
        <w:rPr>
          <w:rFonts w:cs="Tahoma"/>
          <w:sz w:val="20"/>
          <w:szCs w:val="20"/>
        </w:rPr>
        <w:tab/>
      </w:r>
      <w:r w:rsidRPr="00FA422B">
        <w:rPr>
          <w:rFonts w:cs="Tahoma"/>
          <w:sz w:val="20"/>
          <w:szCs w:val="20"/>
        </w:rPr>
        <w:tab/>
      </w:r>
      <w:r w:rsidRPr="00FA422B">
        <w:rPr>
          <w:rFonts w:cs="Tahoma"/>
          <w:sz w:val="20"/>
          <w:szCs w:val="20"/>
        </w:rPr>
        <w:tab/>
        <w:t xml:space="preserve">        Žig:</w:t>
      </w:r>
    </w:p>
    <w:p w14:paraId="283A8ED9" w14:textId="77777777" w:rsidR="004E7FD3" w:rsidRPr="00FA422B" w:rsidRDefault="004E7FD3" w:rsidP="00AC1D76">
      <w:pPr>
        <w:keepNext/>
        <w:keepLines/>
        <w:tabs>
          <w:tab w:val="left" w:pos="567"/>
          <w:tab w:val="left" w:pos="851"/>
          <w:tab w:val="left" w:pos="993"/>
        </w:tabs>
        <w:suppressAutoHyphens/>
        <w:jc w:val="both"/>
        <w:rPr>
          <w:rFonts w:cs="Tahoma"/>
          <w:b/>
          <w:i/>
          <w:sz w:val="18"/>
          <w:szCs w:val="18"/>
          <w:lang w:eastAsia="ar-SA"/>
        </w:rPr>
      </w:pPr>
    </w:p>
    <w:p w14:paraId="6986D041" w14:textId="77777777" w:rsidR="004E7FD3" w:rsidRPr="00FA422B" w:rsidRDefault="004E7FD3" w:rsidP="00AC1D76">
      <w:pPr>
        <w:keepNext/>
        <w:keepLines/>
        <w:spacing w:after="60"/>
        <w:jc w:val="both"/>
        <w:rPr>
          <w:rFonts w:cs="Tahoma"/>
          <w:b/>
          <w:i/>
          <w:sz w:val="18"/>
          <w:szCs w:val="18"/>
          <w:u w:val="single"/>
        </w:rPr>
      </w:pPr>
    </w:p>
    <w:p w14:paraId="73F03B01" w14:textId="77777777" w:rsidR="004E7FD3" w:rsidRPr="00FA422B" w:rsidRDefault="004E7FD3" w:rsidP="00AC1D76">
      <w:pPr>
        <w:keepNext/>
        <w:keepLines/>
        <w:spacing w:after="60"/>
        <w:jc w:val="both"/>
        <w:rPr>
          <w:rFonts w:cs="Tahoma"/>
          <w:b/>
          <w:i/>
          <w:sz w:val="18"/>
          <w:szCs w:val="18"/>
          <w:u w:val="single"/>
        </w:rPr>
      </w:pPr>
      <w:r w:rsidRPr="00FA422B">
        <w:rPr>
          <w:rFonts w:cs="Tahoma"/>
          <w:b/>
          <w:i/>
          <w:sz w:val="18"/>
          <w:szCs w:val="18"/>
          <w:u w:val="single"/>
        </w:rPr>
        <w:t xml:space="preserve">Navodilo: </w:t>
      </w:r>
    </w:p>
    <w:p w14:paraId="62149D0F" w14:textId="77777777" w:rsidR="004E7FD3" w:rsidRPr="00FA422B" w:rsidRDefault="004E7FD3" w:rsidP="00AC1D76">
      <w:pPr>
        <w:keepNext/>
        <w:keepLines/>
        <w:jc w:val="both"/>
        <w:rPr>
          <w:rFonts w:cs="Tahoma"/>
          <w:i/>
          <w:sz w:val="18"/>
          <w:szCs w:val="20"/>
          <w:u w:val="single"/>
        </w:rPr>
      </w:pPr>
      <w:r w:rsidRPr="00FA422B">
        <w:rPr>
          <w:rFonts w:cs="Tahoma"/>
          <w:i/>
          <w:sz w:val="18"/>
          <w:szCs w:val="20"/>
          <w:u w:val="single"/>
        </w:rPr>
        <w:t>V primeru, da ponudnik ne bo uporabil zmogljivost drugih subjektov za izvedbo javnega naročila,</w:t>
      </w:r>
      <w:r w:rsidRPr="00FA422B">
        <w:rPr>
          <w:rFonts w:cs="Tahoma"/>
          <w:i/>
          <w:iCs/>
          <w:sz w:val="18"/>
          <w:szCs w:val="22"/>
          <w:u w:val="single"/>
        </w:rPr>
        <w:t xml:space="preserve"> </w:t>
      </w:r>
      <w:r w:rsidRPr="00FA422B">
        <w:rPr>
          <w:rFonts w:cs="Tahoma"/>
          <w:i/>
          <w:iCs/>
          <w:sz w:val="18"/>
          <w:szCs w:val="20"/>
          <w:u w:val="single"/>
        </w:rPr>
        <w:t>obrazca ni potrebno izpolniti.</w:t>
      </w:r>
    </w:p>
    <w:p w14:paraId="4BDA207D" w14:textId="77777777" w:rsidR="004E7FD3" w:rsidRPr="00FA422B" w:rsidRDefault="004E7FD3" w:rsidP="00AC1D76">
      <w:pPr>
        <w:keepNext/>
        <w:keepLines/>
        <w:tabs>
          <w:tab w:val="left" w:pos="567"/>
          <w:tab w:val="left" w:pos="851"/>
          <w:tab w:val="left" w:pos="993"/>
        </w:tabs>
        <w:suppressAutoHyphens/>
        <w:jc w:val="both"/>
        <w:rPr>
          <w:rFonts w:cs="Tahoma"/>
          <w:b/>
          <w:i/>
          <w:sz w:val="22"/>
          <w:szCs w:val="18"/>
          <w:lang w:eastAsia="ar-SA"/>
        </w:rPr>
      </w:pPr>
    </w:p>
    <w:p w14:paraId="0A1D45A9" w14:textId="77777777" w:rsidR="004E7FD3" w:rsidRPr="00FA422B" w:rsidRDefault="004E7FD3" w:rsidP="00AC1D76">
      <w:pPr>
        <w:keepNext/>
        <w:keepLines/>
        <w:spacing w:after="60"/>
        <w:jc w:val="both"/>
        <w:rPr>
          <w:rFonts w:cs="Tahoma"/>
          <w:b/>
          <w:i/>
          <w:sz w:val="18"/>
          <w:szCs w:val="18"/>
          <w:u w:val="single"/>
        </w:rPr>
      </w:pPr>
      <w:r w:rsidRPr="00FA422B">
        <w:rPr>
          <w:rFonts w:cs="Tahoma"/>
          <w:b/>
          <w:i/>
          <w:sz w:val="18"/>
          <w:szCs w:val="18"/>
          <w:u w:val="single"/>
        </w:rPr>
        <w:t xml:space="preserve">Opomba: </w:t>
      </w:r>
    </w:p>
    <w:p w14:paraId="20062D9A" w14:textId="77777777" w:rsidR="004E7FD3" w:rsidRPr="00FA422B" w:rsidRDefault="004E7FD3" w:rsidP="00AC1D76">
      <w:pPr>
        <w:keepNext/>
        <w:keepLines/>
        <w:jc w:val="both"/>
        <w:rPr>
          <w:rFonts w:cs="Tahoma"/>
          <w:i/>
          <w:sz w:val="18"/>
          <w:szCs w:val="20"/>
        </w:rPr>
      </w:pPr>
      <w:r w:rsidRPr="00FA422B">
        <w:rPr>
          <w:rFonts w:cs="Tahoma"/>
          <w:i/>
          <w:sz w:val="18"/>
          <w:szCs w:val="20"/>
        </w:rPr>
        <w:t>Obrazec se po potrebi kopira!</w:t>
      </w:r>
    </w:p>
    <w:p w14:paraId="2810322E" w14:textId="77777777" w:rsidR="004E7FD3" w:rsidRPr="00FA422B" w:rsidRDefault="004E7FD3" w:rsidP="00AC1D76">
      <w:pPr>
        <w:keepNext/>
        <w:keepLines/>
        <w:jc w:val="both"/>
        <w:rPr>
          <w:rFonts w:cs="Tahoma"/>
          <w:i/>
          <w:sz w:val="18"/>
          <w:szCs w:val="20"/>
        </w:rPr>
      </w:pPr>
    </w:p>
    <w:p w14:paraId="1061E242" w14:textId="77777777" w:rsidR="004E7FD3" w:rsidRPr="00FA422B" w:rsidRDefault="004E7FD3" w:rsidP="00AC1D76">
      <w:pPr>
        <w:keepNext/>
        <w:keepLines/>
        <w:tabs>
          <w:tab w:val="left" w:pos="284"/>
        </w:tabs>
        <w:contextualSpacing/>
        <w:jc w:val="both"/>
        <w:rPr>
          <w:rFonts w:cs="Tahoma"/>
          <w:b/>
          <w:sz w:val="18"/>
          <w:szCs w:val="20"/>
        </w:rPr>
      </w:pPr>
      <w:r w:rsidRPr="00FA422B">
        <w:rPr>
          <w:rFonts w:cs="Tahoma"/>
          <w:i/>
          <w:sz w:val="18"/>
          <w:szCs w:val="20"/>
        </w:rPr>
        <w:t xml:space="preserve">Gospodarski </w:t>
      </w:r>
      <w:r w:rsidRPr="00FA422B">
        <w:rPr>
          <w:rFonts w:cs="Tahoma"/>
          <w:sz w:val="18"/>
          <w:szCs w:val="20"/>
        </w:rPr>
        <w:t>subjekt obrazec</w:t>
      </w:r>
      <w:r w:rsidRPr="00FA422B">
        <w:rPr>
          <w:rFonts w:cs="Tahoma"/>
          <w:b/>
          <w:sz w:val="18"/>
          <w:szCs w:val="20"/>
        </w:rPr>
        <w:t xml:space="preserve"> </w:t>
      </w:r>
      <w:r w:rsidRPr="00FA422B">
        <w:rPr>
          <w:rFonts w:cs="Tahoma"/>
          <w:sz w:val="18"/>
          <w:szCs w:val="20"/>
        </w:rPr>
        <w:t>v okviru sistema e-JN</w:t>
      </w:r>
      <w:r w:rsidRPr="00FA422B">
        <w:rPr>
          <w:rFonts w:cs="Tahoma"/>
          <w:b/>
          <w:sz w:val="18"/>
          <w:szCs w:val="20"/>
        </w:rPr>
        <w:t xml:space="preserve"> naloži v Razdelek »DOKUMENTI«, del »Ostale priloge«!!!</w:t>
      </w:r>
    </w:p>
    <w:p w14:paraId="1631C5C3" w14:textId="77777777" w:rsidR="00631AA4" w:rsidRPr="00FA422B" w:rsidRDefault="00631AA4" w:rsidP="00AC1D76">
      <w:pPr>
        <w:keepNext/>
        <w:keepLines/>
        <w:jc w:val="both"/>
        <w:rPr>
          <w:rFonts w:cs="Tahoma"/>
          <w:sz w:val="20"/>
          <w:szCs w:val="20"/>
        </w:rPr>
      </w:pPr>
    </w:p>
    <w:p w14:paraId="0E7C7DC5" w14:textId="77777777" w:rsidR="004E7FD3" w:rsidRPr="00FA422B" w:rsidRDefault="004E7FD3" w:rsidP="00AC1D76">
      <w:pPr>
        <w:keepNext/>
        <w:keepLines/>
        <w:jc w:val="both"/>
        <w:rPr>
          <w:rFonts w:cs="Tahoma"/>
          <w:sz w:val="20"/>
          <w:szCs w:val="20"/>
        </w:rPr>
      </w:pPr>
    </w:p>
    <w:p w14:paraId="58F19D52" w14:textId="77777777" w:rsidR="004E7FD3" w:rsidRPr="00FA422B" w:rsidRDefault="004E7FD3" w:rsidP="00AC1D76">
      <w:pPr>
        <w:keepNext/>
        <w:keepLines/>
        <w:jc w:val="both"/>
        <w:rPr>
          <w:rFonts w:cs="Tahoma"/>
          <w:sz w:val="20"/>
          <w:szCs w:val="20"/>
        </w:rPr>
      </w:pPr>
    </w:p>
    <w:tbl>
      <w:tblPr>
        <w:tblW w:w="9498"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23"/>
        <w:gridCol w:w="850"/>
        <w:gridCol w:w="426"/>
      </w:tblGrid>
      <w:tr w:rsidR="00201EFB" w:rsidRPr="00FA422B" w14:paraId="455E9615" w14:textId="77777777" w:rsidTr="00BF3C53">
        <w:tc>
          <w:tcPr>
            <w:tcW w:w="599" w:type="dxa"/>
            <w:tcBorders>
              <w:right w:val="nil"/>
            </w:tcBorders>
          </w:tcPr>
          <w:p w14:paraId="482D39D1" w14:textId="77777777" w:rsidR="00201EFB" w:rsidRPr="00FA422B" w:rsidRDefault="00201EFB" w:rsidP="00AC1D76">
            <w:pPr>
              <w:keepNext/>
              <w:keepLines/>
              <w:jc w:val="both"/>
              <w:rPr>
                <w:rFonts w:cs="Tahoma"/>
                <w:sz w:val="20"/>
                <w:szCs w:val="20"/>
              </w:rPr>
            </w:pPr>
            <w:r w:rsidRPr="00FA422B">
              <w:rPr>
                <w:rFonts w:ascii="Times New Roman" w:hAnsi="Times New Roman"/>
                <w:sz w:val="20"/>
                <w:szCs w:val="20"/>
              </w:rPr>
              <w:lastRenderedPageBreak/>
              <w:br w:type="page"/>
            </w:r>
            <w:r w:rsidRPr="00FA422B">
              <w:rPr>
                <w:rFonts w:ascii="Times New Roman" w:hAnsi="Times New Roman"/>
                <w:sz w:val="20"/>
                <w:szCs w:val="20"/>
              </w:rPr>
              <w:br w:type="page"/>
            </w:r>
          </w:p>
        </w:tc>
        <w:tc>
          <w:tcPr>
            <w:tcW w:w="7623" w:type="dxa"/>
            <w:tcBorders>
              <w:left w:val="nil"/>
            </w:tcBorders>
          </w:tcPr>
          <w:p w14:paraId="0A0FD767" w14:textId="77777777" w:rsidR="00201EFB" w:rsidRPr="00FA422B" w:rsidRDefault="008F4BD5" w:rsidP="00AC1D76">
            <w:pPr>
              <w:keepNext/>
              <w:keepLines/>
              <w:jc w:val="both"/>
              <w:rPr>
                <w:rFonts w:cs="Tahoma"/>
                <w:sz w:val="20"/>
                <w:szCs w:val="20"/>
              </w:rPr>
            </w:pPr>
            <w:r w:rsidRPr="00FA422B">
              <w:rPr>
                <w:rFonts w:cs="Tahoma"/>
                <w:sz w:val="20"/>
                <w:szCs w:val="20"/>
              </w:rPr>
              <w:t>OSNUTEK</w:t>
            </w:r>
            <w:r w:rsidR="00F854A3" w:rsidRPr="00FA422B">
              <w:rPr>
                <w:rFonts w:cs="Tahoma"/>
                <w:sz w:val="20"/>
                <w:szCs w:val="20"/>
              </w:rPr>
              <w:t xml:space="preserve"> </w:t>
            </w:r>
            <w:r w:rsidR="00AC1D76">
              <w:rPr>
                <w:rFonts w:cs="Tahoma"/>
                <w:sz w:val="20"/>
                <w:szCs w:val="20"/>
              </w:rPr>
              <w:t>OKVIRNEGA SPORAZUMA</w:t>
            </w:r>
          </w:p>
        </w:tc>
        <w:tc>
          <w:tcPr>
            <w:tcW w:w="850" w:type="dxa"/>
            <w:tcBorders>
              <w:right w:val="nil"/>
            </w:tcBorders>
          </w:tcPr>
          <w:p w14:paraId="1CC7410B" w14:textId="77777777" w:rsidR="00201EFB" w:rsidRPr="00FA422B" w:rsidRDefault="00A277B0" w:rsidP="00AC1D76">
            <w:pPr>
              <w:keepNext/>
              <w:keepLines/>
              <w:jc w:val="both"/>
              <w:rPr>
                <w:rFonts w:cs="Tahoma"/>
                <w:b/>
                <w:sz w:val="20"/>
                <w:szCs w:val="20"/>
              </w:rPr>
            </w:pPr>
            <w:r w:rsidRPr="00FA422B">
              <w:rPr>
                <w:rFonts w:cs="Tahoma"/>
                <w:b/>
                <w:sz w:val="20"/>
                <w:szCs w:val="20"/>
              </w:rPr>
              <w:t>P</w:t>
            </w:r>
            <w:r w:rsidR="00201EFB" w:rsidRPr="00FA422B">
              <w:rPr>
                <w:rFonts w:cs="Tahoma"/>
                <w:b/>
                <w:sz w:val="20"/>
                <w:szCs w:val="20"/>
              </w:rPr>
              <w:t xml:space="preserve">riloga </w:t>
            </w:r>
          </w:p>
        </w:tc>
        <w:tc>
          <w:tcPr>
            <w:tcW w:w="426" w:type="dxa"/>
            <w:tcBorders>
              <w:left w:val="nil"/>
            </w:tcBorders>
          </w:tcPr>
          <w:p w14:paraId="2317066F" w14:textId="77777777" w:rsidR="00201EFB" w:rsidRPr="00FA422B" w:rsidRDefault="00282349" w:rsidP="00AC1D76">
            <w:pPr>
              <w:keepNext/>
              <w:keepLines/>
              <w:jc w:val="both"/>
              <w:rPr>
                <w:rFonts w:cs="Tahoma"/>
                <w:b/>
                <w:sz w:val="20"/>
                <w:szCs w:val="20"/>
              </w:rPr>
            </w:pPr>
            <w:r w:rsidRPr="00FA422B">
              <w:rPr>
                <w:rFonts w:cs="Tahoma"/>
                <w:b/>
                <w:sz w:val="20"/>
                <w:szCs w:val="20"/>
              </w:rPr>
              <w:t>5</w:t>
            </w:r>
          </w:p>
        </w:tc>
      </w:tr>
    </w:tbl>
    <w:p w14:paraId="58B08196" w14:textId="77777777" w:rsidR="00201EFB" w:rsidRPr="00FA422B" w:rsidRDefault="00201EFB" w:rsidP="00AC1D76">
      <w:pPr>
        <w:keepNext/>
        <w:keepLines/>
        <w:rPr>
          <w:rFonts w:cs="Tahoma"/>
          <w:sz w:val="16"/>
          <w:szCs w:val="22"/>
        </w:rPr>
      </w:pPr>
    </w:p>
    <w:p w14:paraId="06684F28" w14:textId="77777777" w:rsidR="00631AA4" w:rsidRPr="00FA422B" w:rsidRDefault="00631AA4" w:rsidP="00AC1D76">
      <w:pPr>
        <w:keepNext/>
        <w:keepLines/>
        <w:tabs>
          <w:tab w:val="left" w:pos="709"/>
          <w:tab w:val="left" w:pos="1702"/>
        </w:tabs>
        <w:rPr>
          <w:rFonts w:cs="Tahoma"/>
          <w:sz w:val="20"/>
          <w:szCs w:val="20"/>
        </w:rPr>
      </w:pPr>
    </w:p>
    <w:p w14:paraId="6AB16814" w14:textId="77777777" w:rsidR="00BF3649" w:rsidRPr="00FA422B" w:rsidRDefault="006E390E" w:rsidP="00AC1D76">
      <w:pPr>
        <w:keepNext/>
        <w:keepLines/>
        <w:jc w:val="center"/>
        <w:rPr>
          <w:rFonts w:cs="Tahoma"/>
          <w:b/>
          <w:sz w:val="22"/>
          <w:szCs w:val="22"/>
        </w:rPr>
      </w:pPr>
      <w:r w:rsidRPr="00FA422B">
        <w:rPr>
          <w:rFonts w:cs="Tahoma"/>
          <w:b/>
          <w:sz w:val="22"/>
          <w:szCs w:val="22"/>
        </w:rPr>
        <w:t>OKVIRNI SPORAZUM</w:t>
      </w:r>
    </w:p>
    <w:p w14:paraId="32F2AA19" w14:textId="77777777" w:rsidR="00BF3649" w:rsidRPr="00FA422B" w:rsidRDefault="00BF3649" w:rsidP="00AC1D76">
      <w:pPr>
        <w:keepNext/>
        <w:keepLines/>
        <w:tabs>
          <w:tab w:val="left" w:pos="4962"/>
        </w:tabs>
        <w:rPr>
          <w:rFonts w:cs="Tahoma"/>
          <w:b/>
          <w:sz w:val="16"/>
          <w:szCs w:val="16"/>
        </w:rPr>
      </w:pPr>
    </w:p>
    <w:p w14:paraId="22744AF7" w14:textId="77777777" w:rsidR="00BF3649" w:rsidRPr="00FA422B" w:rsidRDefault="00BF3649" w:rsidP="00AC1D76">
      <w:pPr>
        <w:keepNext/>
        <w:keepLines/>
        <w:tabs>
          <w:tab w:val="left" w:pos="4962"/>
        </w:tabs>
        <w:rPr>
          <w:rFonts w:cs="Tahoma"/>
          <w:b/>
          <w:sz w:val="16"/>
          <w:szCs w:val="16"/>
        </w:rPr>
      </w:pPr>
    </w:p>
    <w:p w14:paraId="626C9CF3" w14:textId="77777777" w:rsidR="00FA7150" w:rsidRPr="00FA422B" w:rsidRDefault="00FA7150" w:rsidP="00AC1D76">
      <w:pPr>
        <w:keepNext/>
        <w:keepLines/>
        <w:tabs>
          <w:tab w:val="left" w:pos="4962"/>
        </w:tabs>
        <w:suppressAutoHyphens/>
        <w:spacing w:after="120"/>
        <w:rPr>
          <w:rFonts w:cs="Tahoma"/>
          <w:b/>
          <w:sz w:val="20"/>
          <w:szCs w:val="20"/>
        </w:rPr>
      </w:pPr>
      <w:r w:rsidRPr="00FA422B">
        <w:rPr>
          <w:rFonts w:cs="Tahoma"/>
          <w:sz w:val="20"/>
          <w:szCs w:val="20"/>
        </w:rPr>
        <w:t>Št. javnega naročila:</w:t>
      </w:r>
      <w:r w:rsidRPr="00FA422B">
        <w:rPr>
          <w:rFonts w:cs="Tahoma"/>
          <w:b/>
          <w:sz w:val="20"/>
          <w:szCs w:val="20"/>
        </w:rPr>
        <w:t xml:space="preserve">  </w:t>
      </w:r>
      <w:r w:rsidR="00B846DC" w:rsidRPr="00FA422B">
        <w:rPr>
          <w:rFonts w:cs="Tahoma"/>
          <w:sz w:val="20"/>
          <w:szCs w:val="20"/>
        </w:rPr>
        <w:t>LPP-134/24</w:t>
      </w:r>
    </w:p>
    <w:p w14:paraId="7BCE1175" w14:textId="77777777" w:rsidR="00BF3649" w:rsidRPr="00FA422B" w:rsidRDefault="00BF3649" w:rsidP="00AC1D76">
      <w:pPr>
        <w:keepNext/>
        <w:keepLines/>
        <w:tabs>
          <w:tab w:val="left" w:pos="4962"/>
        </w:tabs>
        <w:rPr>
          <w:rFonts w:cs="Tahoma"/>
          <w:sz w:val="20"/>
          <w:szCs w:val="20"/>
        </w:rPr>
      </w:pPr>
      <w:r w:rsidRPr="00FA422B">
        <w:rPr>
          <w:rFonts w:cs="Tahoma"/>
          <w:sz w:val="20"/>
          <w:szCs w:val="20"/>
        </w:rPr>
        <w:t xml:space="preserve">Št. </w:t>
      </w:r>
      <w:r w:rsidR="006E390E" w:rsidRPr="00FA422B">
        <w:rPr>
          <w:rFonts w:cs="Tahoma"/>
          <w:sz w:val="20"/>
          <w:szCs w:val="20"/>
        </w:rPr>
        <w:t>okvirnega sporazuma</w:t>
      </w:r>
      <w:r w:rsidR="00F87DF9" w:rsidRPr="00FA422B">
        <w:rPr>
          <w:rFonts w:cs="Tahoma"/>
          <w:sz w:val="20"/>
          <w:szCs w:val="20"/>
        </w:rPr>
        <w:t xml:space="preserve"> naročnika</w:t>
      </w:r>
      <w:r w:rsidRPr="00FA422B">
        <w:rPr>
          <w:rFonts w:cs="Tahoma"/>
          <w:sz w:val="20"/>
          <w:szCs w:val="20"/>
        </w:rPr>
        <w:t xml:space="preserve">: </w:t>
      </w:r>
    </w:p>
    <w:p w14:paraId="2B80A706" w14:textId="77777777" w:rsidR="00BF3649" w:rsidRPr="00FA422B" w:rsidRDefault="00BF3649" w:rsidP="00AC1D76">
      <w:pPr>
        <w:keepNext/>
        <w:keepLines/>
        <w:tabs>
          <w:tab w:val="left" w:pos="4962"/>
        </w:tabs>
        <w:rPr>
          <w:rFonts w:cs="Tahoma"/>
          <w:sz w:val="8"/>
          <w:szCs w:val="8"/>
        </w:rPr>
      </w:pPr>
    </w:p>
    <w:p w14:paraId="01944BDA" w14:textId="77777777" w:rsidR="00BF3649" w:rsidRPr="00FA422B" w:rsidRDefault="00BF3649" w:rsidP="00AC1D76">
      <w:pPr>
        <w:keepNext/>
        <w:keepLines/>
        <w:tabs>
          <w:tab w:val="left" w:pos="4962"/>
        </w:tabs>
        <w:rPr>
          <w:rFonts w:cs="Tahoma"/>
          <w:sz w:val="20"/>
          <w:szCs w:val="20"/>
        </w:rPr>
      </w:pPr>
      <w:r w:rsidRPr="00FA422B">
        <w:rPr>
          <w:rFonts w:cs="Tahoma"/>
          <w:sz w:val="20"/>
          <w:szCs w:val="20"/>
        </w:rPr>
        <w:t xml:space="preserve">Št. </w:t>
      </w:r>
      <w:r w:rsidR="006E390E" w:rsidRPr="00FA422B">
        <w:rPr>
          <w:rFonts w:cs="Tahoma"/>
          <w:sz w:val="20"/>
          <w:szCs w:val="20"/>
        </w:rPr>
        <w:t xml:space="preserve">okvirnega sporazuma </w:t>
      </w:r>
      <w:r w:rsidR="00F87DF9" w:rsidRPr="00FA422B">
        <w:rPr>
          <w:rFonts w:cs="Tahoma"/>
          <w:sz w:val="20"/>
          <w:szCs w:val="20"/>
        </w:rPr>
        <w:t>izvajalca</w:t>
      </w:r>
      <w:r w:rsidRPr="00FA422B">
        <w:rPr>
          <w:rFonts w:cs="Tahoma"/>
          <w:sz w:val="20"/>
          <w:szCs w:val="20"/>
        </w:rPr>
        <w:t>: .......................................</w:t>
      </w:r>
    </w:p>
    <w:p w14:paraId="312EA64A" w14:textId="77777777" w:rsidR="00BF3649" w:rsidRPr="00FA422B" w:rsidRDefault="00BF3649" w:rsidP="00AC1D76">
      <w:pPr>
        <w:keepNext/>
        <w:keepLines/>
        <w:jc w:val="center"/>
        <w:rPr>
          <w:rFonts w:cs="Tahoma"/>
          <w:b/>
          <w:snapToGrid w:val="0"/>
          <w:sz w:val="20"/>
          <w:szCs w:val="20"/>
        </w:rPr>
      </w:pPr>
    </w:p>
    <w:p w14:paraId="65AE3248" w14:textId="77777777" w:rsidR="00BF3649" w:rsidRPr="00FA422B" w:rsidRDefault="00BF3649" w:rsidP="00AC1D76">
      <w:pPr>
        <w:keepNext/>
        <w:keepLines/>
        <w:jc w:val="center"/>
        <w:rPr>
          <w:rFonts w:cs="Tahoma"/>
          <w:b/>
          <w:sz w:val="20"/>
          <w:szCs w:val="20"/>
        </w:rPr>
      </w:pPr>
    </w:p>
    <w:p w14:paraId="66CBF1D9" w14:textId="2CD44781" w:rsidR="00FC27C3" w:rsidRPr="00FA422B" w:rsidRDefault="009679DD" w:rsidP="00AC1D76">
      <w:pPr>
        <w:keepNext/>
        <w:keepLines/>
        <w:jc w:val="center"/>
        <w:rPr>
          <w:rFonts w:cs="Tahoma"/>
          <w:b/>
          <w:sz w:val="22"/>
          <w:szCs w:val="22"/>
        </w:rPr>
      </w:pPr>
      <w:r>
        <w:rPr>
          <w:rFonts w:cs="Tahoma"/>
          <w:b/>
          <w:sz w:val="22"/>
          <w:szCs w:val="22"/>
        </w:rPr>
        <w:t>ZA</w:t>
      </w:r>
      <w:r w:rsidRPr="00FA422B">
        <w:rPr>
          <w:rFonts w:cs="Tahoma"/>
          <w:b/>
          <w:sz w:val="22"/>
          <w:szCs w:val="22"/>
        </w:rPr>
        <w:t xml:space="preserve"> </w:t>
      </w:r>
      <w:r>
        <w:rPr>
          <w:rFonts w:cs="Tahoma"/>
          <w:b/>
          <w:sz w:val="22"/>
          <w:szCs w:val="22"/>
        </w:rPr>
        <w:t xml:space="preserve"> IZVAJANJE POSEBNEGA LINIJSKEGA PREVOZA V OBČINI MEDVODE</w:t>
      </w:r>
    </w:p>
    <w:p w14:paraId="4DCB09D6" w14:textId="77777777" w:rsidR="00AA41AB" w:rsidRPr="00FA422B" w:rsidRDefault="00AA41AB" w:rsidP="00AC1D76">
      <w:pPr>
        <w:keepNext/>
        <w:keepLines/>
        <w:tabs>
          <w:tab w:val="left" w:pos="4962"/>
        </w:tabs>
        <w:rPr>
          <w:rFonts w:cs="Tahoma"/>
          <w:b/>
          <w:sz w:val="16"/>
          <w:szCs w:val="16"/>
        </w:rPr>
      </w:pPr>
    </w:p>
    <w:p w14:paraId="01452DAA" w14:textId="77777777" w:rsidR="00AA41AB" w:rsidRPr="00AA41AB" w:rsidRDefault="00AA41AB" w:rsidP="00AC1D76">
      <w:pPr>
        <w:keepNext/>
        <w:keepLines/>
        <w:rPr>
          <w:rFonts w:cs="Tahoma"/>
          <w:sz w:val="20"/>
          <w:szCs w:val="20"/>
        </w:rPr>
      </w:pPr>
      <w:r w:rsidRPr="00AA41AB">
        <w:rPr>
          <w:rFonts w:cs="Tahoma"/>
          <w:sz w:val="20"/>
          <w:szCs w:val="20"/>
        </w:rPr>
        <w:t>ki ga skleneta</w:t>
      </w:r>
    </w:p>
    <w:p w14:paraId="55F57AD8" w14:textId="77777777" w:rsidR="00AA41AB" w:rsidRPr="00AA41AB" w:rsidRDefault="00AA41AB" w:rsidP="00AC1D76">
      <w:pPr>
        <w:keepNext/>
        <w:keepLines/>
        <w:tabs>
          <w:tab w:val="left" w:pos="1702"/>
        </w:tabs>
        <w:ind w:left="1701" w:hanging="1701"/>
        <w:rPr>
          <w:rFonts w:cs="Tahoma"/>
          <w:sz w:val="20"/>
          <w:szCs w:val="20"/>
        </w:rPr>
      </w:pPr>
    </w:p>
    <w:p w14:paraId="45769121" w14:textId="77777777" w:rsidR="00AA41AB" w:rsidRPr="00AA41AB" w:rsidRDefault="00AA41AB" w:rsidP="00AC1D76">
      <w:pPr>
        <w:keepNext/>
        <w:keepLines/>
        <w:tabs>
          <w:tab w:val="left" w:pos="1843"/>
        </w:tabs>
        <w:ind w:left="1701" w:hanging="1701"/>
        <w:jc w:val="both"/>
        <w:rPr>
          <w:rFonts w:cs="Tahoma"/>
          <w:sz w:val="20"/>
          <w:szCs w:val="20"/>
        </w:rPr>
      </w:pPr>
      <w:r w:rsidRPr="00AA41AB">
        <w:rPr>
          <w:rFonts w:cs="Tahoma"/>
          <w:b/>
          <w:sz w:val="20"/>
          <w:szCs w:val="20"/>
        </w:rPr>
        <w:t>NAROČNIK:</w:t>
      </w:r>
      <w:r w:rsidRPr="00AA41AB">
        <w:rPr>
          <w:rFonts w:cs="Tahoma"/>
          <w:sz w:val="20"/>
          <w:szCs w:val="20"/>
        </w:rPr>
        <w:tab/>
      </w:r>
      <w:r w:rsidRPr="00AA41AB">
        <w:rPr>
          <w:rFonts w:cs="Tahoma"/>
          <w:b/>
          <w:bCs/>
          <w:sz w:val="20"/>
          <w:szCs w:val="20"/>
        </w:rPr>
        <w:t>JAVNO PODJETJE LJUBLJANSKI POTNIŠKI PROMET, d.o.o.</w:t>
      </w:r>
      <w:r w:rsidRPr="00AA41AB">
        <w:rPr>
          <w:rFonts w:cs="Tahoma"/>
          <w:bCs/>
          <w:sz w:val="20"/>
          <w:szCs w:val="20"/>
        </w:rPr>
        <w:t>,</w:t>
      </w:r>
      <w:r w:rsidRPr="00AA41AB">
        <w:rPr>
          <w:rFonts w:cs="Tahoma"/>
          <w:b/>
          <w:bCs/>
          <w:sz w:val="20"/>
          <w:szCs w:val="20"/>
        </w:rPr>
        <w:t xml:space="preserve"> </w:t>
      </w:r>
      <w:r w:rsidRPr="00AA41AB">
        <w:rPr>
          <w:rFonts w:cs="Tahoma"/>
          <w:bCs/>
          <w:sz w:val="20"/>
          <w:szCs w:val="20"/>
        </w:rPr>
        <w:t>Celovška cesta 160, 1000 Ljubljana</w:t>
      </w:r>
      <w:r w:rsidRPr="00AA41AB">
        <w:rPr>
          <w:rFonts w:cs="Tahoma"/>
          <w:sz w:val="20"/>
          <w:szCs w:val="20"/>
        </w:rPr>
        <w:t xml:space="preserve">, ki ga zastopa direktor: </w:t>
      </w:r>
      <w:r w:rsidRPr="00AA41AB">
        <w:rPr>
          <w:rFonts w:cs="Tahoma"/>
          <w:b/>
          <w:bCs/>
          <w:sz w:val="20"/>
          <w:szCs w:val="20"/>
        </w:rPr>
        <w:t>Peter Horvat,</w:t>
      </w:r>
    </w:p>
    <w:p w14:paraId="70AA6A10" w14:textId="77777777" w:rsidR="00AA41AB" w:rsidRPr="00AA41AB" w:rsidRDefault="00AA41AB" w:rsidP="00AC1D76">
      <w:pPr>
        <w:keepNext/>
        <w:keepLines/>
        <w:ind w:left="1701" w:hanging="1701"/>
        <w:rPr>
          <w:rFonts w:cs="Tahoma"/>
          <w:sz w:val="20"/>
          <w:szCs w:val="20"/>
        </w:rPr>
      </w:pPr>
      <w:r w:rsidRPr="00AA41AB">
        <w:rPr>
          <w:rFonts w:cs="Tahoma"/>
          <w:sz w:val="20"/>
          <w:szCs w:val="20"/>
        </w:rPr>
        <w:tab/>
        <w:t xml:space="preserve">identifikacijska številka za DDV: </w:t>
      </w:r>
      <w:r w:rsidRPr="00AA41AB">
        <w:rPr>
          <w:rFonts w:cs="Tahoma"/>
          <w:sz w:val="20"/>
          <w:szCs w:val="20"/>
        </w:rPr>
        <w:tab/>
        <w:t>SI66742790</w:t>
      </w:r>
      <w:r w:rsidRPr="00AA41AB">
        <w:rPr>
          <w:rFonts w:cs="Tahoma"/>
          <w:sz w:val="20"/>
          <w:szCs w:val="20"/>
        </w:rPr>
        <w:tab/>
      </w:r>
    </w:p>
    <w:p w14:paraId="54B3E82A" w14:textId="77777777" w:rsidR="00AA41AB" w:rsidRPr="00AA41AB" w:rsidRDefault="00AA41AB" w:rsidP="00AC1D76">
      <w:pPr>
        <w:keepNext/>
        <w:keepLines/>
        <w:ind w:left="1701" w:hanging="1620"/>
        <w:jc w:val="both"/>
        <w:rPr>
          <w:rFonts w:cs="Tahoma"/>
          <w:sz w:val="20"/>
          <w:szCs w:val="20"/>
        </w:rPr>
      </w:pPr>
      <w:r w:rsidRPr="00AA41AB">
        <w:rPr>
          <w:rFonts w:cs="Tahoma"/>
          <w:sz w:val="20"/>
          <w:szCs w:val="20"/>
        </w:rPr>
        <w:tab/>
        <w:t>matična številka:</w:t>
      </w:r>
      <w:r w:rsidRPr="00AA41AB">
        <w:rPr>
          <w:rFonts w:ascii="Verdana" w:hAnsi="Verdana"/>
          <w:color w:val="000000"/>
          <w:sz w:val="16"/>
          <w:szCs w:val="16"/>
        </w:rPr>
        <w:t xml:space="preserve"> </w:t>
      </w:r>
      <w:r w:rsidRPr="00AA41AB">
        <w:rPr>
          <w:rFonts w:ascii="Verdana" w:hAnsi="Verdana"/>
          <w:color w:val="000000"/>
          <w:sz w:val="16"/>
          <w:szCs w:val="16"/>
        </w:rPr>
        <w:tab/>
      </w:r>
      <w:r w:rsidRPr="00AA41AB">
        <w:rPr>
          <w:rFonts w:ascii="Verdana" w:hAnsi="Verdana"/>
          <w:color w:val="000000"/>
          <w:sz w:val="16"/>
          <w:szCs w:val="16"/>
        </w:rPr>
        <w:tab/>
      </w:r>
      <w:r w:rsidRPr="00AA41AB">
        <w:rPr>
          <w:rFonts w:ascii="Verdana" w:hAnsi="Verdana"/>
          <w:color w:val="000000"/>
          <w:sz w:val="16"/>
          <w:szCs w:val="16"/>
        </w:rPr>
        <w:tab/>
      </w:r>
      <w:r w:rsidRPr="00AA41AB">
        <w:rPr>
          <w:rFonts w:cs="Tahoma"/>
          <w:sz w:val="20"/>
          <w:szCs w:val="20"/>
        </w:rPr>
        <w:t>5222966</w:t>
      </w:r>
      <w:r w:rsidRPr="00AA41AB">
        <w:rPr>
          <w:rFonts w:ascii="Verdana" w:hAnsi="Verdana"/>
          <w:color w:val="000000"/>
          <w:sz w:val="16"/>
          <w:szCs w:val="16"/>
        </w:rPr>
        <w:tab/>
      </w:r>
    </w:p>
    <w:p w14:paraId="14DE72F2" w14:textId="77777777" w:rsidR="00AA41AB" w:rsidRPr="00AA41AB" w:rsidRDefault="00AA41AB" w:rsidP="00AC1D76">
      <w:pPr>
        <w:keepNext/>
        <w:keepLines/>
        <w:ind w:left="1620" w:firstLine="81"/>
        <w:jc w:val="both"/>
        <w:rPr>
          <w:rFonts w:cs="Tahoma"/>
          <w:sz w:val="20"/>
          <w:szCs w:val="20"/>
        </w:rPr>
      </w:pPr>
      <w:r w:rsidRPr="00AA41AB">
        <w:rPr>
          <w:rFonts w:cs="Tahoma"/>
          <w:sz w:val="20"/>
          <w:szCs w:val="20"/>
        </w:rPr>
        <w:t>(v nadaljevanju: naročnik)</w:t>
      </w:r>
    </w:p>
    <w:p w14:paraId="34EC5FAB" w14:textId="77777777" w:rsidR="00AA41AB" w:rsidRPr="00AA41AB" w:rsidRDefault="00AA41AB" w:rsidP="00AC1D76">
      <w:pPr>
        <w:keepNext/>
        <w:keepLines/>
        <w:tabs>
          <w:tab w:val="left" w:pos="1702"/>
        </w:tabs>
        <w:rPr>
          <w:rFonts w:cs="Tahoma"/>
          <w:b/>
          <w:sz w:val="20"/>
          <w:szCs w:val="20"/>
        </w:rPr>
      </w:pPr>
    </w:p>
    <w:p w14:paraId="6B1EEDF9" w14:textId="77777777" w:rsidR="00AA41AB" w:rsidRPr="00AA41AB" w:rsidRDefault="00AA41AB" w:rsidP="00AC1D76">
      <w:pPr>
        <w:keepNext/>
        <w:keepLines/>
        <w:tabs>
          <w:tab w:val="left" w:pos="1702"/>
        </w:tabs>
        <w:rPr>
          <w:rFonts w:cs="Tahoma"/>
          <w:sz w:val="20"/>
          <w:szCs w:val="20"/>
        </w:rPr>
      </w:pPr>
      <w:r w:rsidRPr="00AA41AB">
        <w:rPr>
          <w:rFonts w:cs="Tahoma"/>
          <w:sz w:val="20"/>
          <w:szCs w:val="20"/>
        </w:rPr>
        <w:t>in</w:t>
      </w:r>
    </w:p>
    <w:p w14:paraId="1C9C54E8" w14:textId="77777777" w:rsidR="00AA41AB" w:rsidRPr="00AA41AB" w:rsidRDefault="00AA41AB" w:rsidP="00AC1D76">
      <w:pPr>
        <w:keepNext/>
        <w:keepLines/>
        <w:tabs>
          <w:tab w:val="left" w:pos="1702"/>
        </w:tabs>
        <w:rPr>
          <w:rFonts w:cs="Tahoma"/>
          <w:b/>
          <w:sz w:val="20"/>
          <w:szCs w:val="20"/>
        </w:rPr>
      </w:pPr>
    </w:p>
    <w:p w14:paraId="34720E0A" w14:textId="77777777" w:rsidR="00AA41AB" w:rsidRPr="00AA41AB" w:rsidRDefault="00AA41AB" w:rsidP="00AC1D76">
      <w:pPr>
        <w:keepNext/>
        <w:keepLines/>
        <w:tabs>
          <w:tab w:val="left" w:pos="1702"/>
        </w:tabs>
        <w:rPr>
          <w:rFonts w:cs="Tahoma"/>
          <w:sz w:val="20"/>
          <w:szCs w:val="20"/>
        </w:rPr>
      </w:pPr>
      <w:r w:rsidRPr="00AA41AB">
        <w:rPr>
          <w:rFonts w:cs="Tahoma"/>
          <w:b/>
          <w:sz w:val="20"/>
          <w:szCs w:val="20"/>
        </w:rPr>
        <w:t>IZVAJALEC</w:t>
      </w:r>
      <w:r w:rsidRPr="00AA41AB">
        <w:rPr>
          <w:rFonts w:cs="Tahoma"/>
          <w:b/>
          <w:sz w:val="20"/>
          <w:szCs w:val="20"/>
        </w:rPr>
        <w:tab/>
      </w:r>
      <w:r w:rsidRPr="00AA41AB">
        <w:rPr>
          <w:rFonts w:cs="Tahoma"/>
          <w:sz w:val="20"/>
          <w:szCs w:val="20"/>
        </w:rPr>
        <w:t xml:space="preserve">............................................................................................................., </w:t>
      </w:r>
    </w:p>
    <w:p w14:paraId="16917399" w14:textId="77777777" w:rsidR="00AA41AB" w:rsidRPr="00AA41AB" w:rsidRDefault="00AA41AB" w:rsidP="00AC1D76">
      <w:pPr>
        <w:keepNext/>
        <w:keepLines/>
        <w:tabs>
          <w:tab w:val="left" w:pos="1702"/>
        </w:tabs>
        <w:ind w:left="1701"/>
        <w:rPr>
          <w:rFonts w:cs="Tahoma"/>
          <w:sz w:val="20"/>
          <w:szCs w:val="20"/>
        </w:rPr>
      </w:pPr>
      <w:r w:rsidRPr="00AA41AB">
        <w:rPr>
          <w:rFonts w:cs="Tahoma"/>
          <w:sz w:val="20"/>
          <w:szCs w:val="20"/>
        </w:rPr>
        <w:tab/>
        <w:t xml:space="preserve">ki ga zastopa:......................................................................................... </w:t>
      </w:r>
    </w:p>
    <w:p w14:paraId="650C5F84" w14:textId="77777777" w:rsidR="00AA41AB" w:rsidRPr="00AA41AB" w:rsidRDefault="00AA41AB" w:rsidP="00AC1D76">
      <w:pPr>
        <w:keepNext/>
        <w:keepLines/>
        <w:tabs>
          <w:tab w:val="left" w:pos="1702"/>
        </w:tabs>
        <w:ind w:left="1701" w:hanging="1701"/>
        <w:rPr>
          <w:rFonts w:cs="Tahoma"/>
          <w:sz w:val="20"/>
          <w:szCs w:val="20"/>
        </w:rPr>
      </w:pPr>
      <w:r w:rsidRPr="00AA41AB">
        <w:rPr>
          <w:rFonts w:cs="Tahoma"/>
          <w:sz w:val="20"/>
          <w:szCs w:val="20"/>
        </w:rPr>
        <w:tab/>
        <w:t>številka transakcijskega računa: ___________________________</w:t>
      </w:r>
    </w:p>
    <w:p w14:paraId="26B927DE" w14:textId="77777777" w:rsidR="00AA41AB" w:rsidRPr="00AA41AB" w:rsidRDefault="00AA41AB" w:rsidP="00AC1D76">
      <w:pPr>
        <w:keepNext/>
        <w:keepLines/>
        <w:tabs>
          <w:tab w:val="left" w:pos="1702"/>
        </w:tabs>
        <w:ind w:left="1701" w:hanging="1701"/>
        <w:rPr>
          <w:rFonts w:cs="Tahoma"/>
          <w:sz w:val="20"/>
          <w:szCs w:val="20"/>
        </w:rPr>
      </w:pPr>
      <w:r w:rsidRPr="00AA41AB">
        <w:rPr>
          <w:rFonts w:cs="Tahoma"/>
          <w:sz w:val="20"/>
          <w:szCs w:val="20"/>
        </w:rPr>
        <w:tab/>
      </w:r>
      <w:r w:rsidRPr="00AA41AB">
        <w:rPr>
          <w:rFonts w:cs="Tahoma"/>
          <w:sz w:val="20"/>
          <w:szCs w:val="20"/>
        </w:rPr>
        <w:tab/>
        <w:t>identifikacijska številka za DDV: _________________________</w:t>
      </w:r>
    </w:p>
    <w:p w14:paraId="283B2C1E" w14:textId="77777777" w:rsidR="00AA41AB" w:rsidRPr="00AA41AB" w:rsidRDefault="00AA41AB" w:rsidP="00AC1D76">
      <w:pPr>
        <w:keepNext/>
        <w:keepLines/>
        <w:tabs>
          <w:tab w:val="left" w:pos="709"/>
          <w:tab w:val="left" w:pos="1702"/>
        </w:tabs>
        <w:ind w:left="1701" w:hanging="1701"/>
        <w:rPr>
          <w:rFonts w:cs="Tahoma"/>
          <w:sz w:val="20"/>
          <w:szCs w:val="20"/>
        </w:rPr>
      </w:pPr>
      <w:r w:rsidRPr="00AA41AB">
        <w:rPr>
          <w:rFonts w:cs="Tahoma"/>
          <w:sz w:val="20"/>
          <w:szCs w:val="20"/>
        </w:rPr>
        <w:tab/>
      </w:r>
      <w:r w:rsidRPr="00AA41AB">
        <w:rPr>
          <w:rFonts w:cs="Tahoma"/>
          <w:sz w:val="20"/>
          <w:szCs w:val="20"/>
        </w:rPr>
        <w:tab/>
        <w:t>matična številka: ______________________</w:t>
      </w:r>
    </w:p>
    <w:p w14:paraId="011844C8" w14:textId="77777777" w:rsidR="00AA41AB" w:rsidRPr="00AA41AB" w:rsidRDefault="00AA41AB" w:rsidP="00AC1D76">
      <w:pPr>
        <w:keepNext/>
        <w:keepLines/>
        <w:tabs>
          <w:tab w:val="left" w:pos="1702"/>
        </w:tabs>
        <w:ind w:left="1701"/>
        <w:rPr>
          <w:rFonts w:cs="Tahoma"/>
          <w:sz w:val="20"/>
          <w:szCs w:val="20"/>
        </w:rPr>
      </w:pPr>
      <w:r w:rsidRPr="00AA41AB">
        <w:rPr>
          <w:rFonts w:cs="Tahoma"/>
          <w:sz w:val="20"/>
          <w:szCs w:val="20"/>
        </w:rPr>
        <w:t>(v nadaljevanju: izvajalec)</w:t>
      </w:r>
    </w:p>
    <w:p w14:paraId="51EB838F" w14:textId="77777777" w:rsidR="00BF3649" w:rsidRPr="00FA422B" w:rsidRDefault="00BF3649" w:rsidP="00AC1D76">
      <w:pPr>
        <w:keepNext/>
        <w:keepLines/>
        <w:tabs>
          <w:tab w:val="left" w:pos="709"/>
          <w:tab w:val="left" w:pos="1702"/>
        </w:tabs>
        <w:rPr>
          <w:rFonts w:cs="Tahoma"/>
          <w:sz w:val="20"/>
          <w:szCs w:val="20"/>
        </w:rPr>
      </w:pPr>
    </w:p>
    <w:p w14:paraId="5322DB9A" w14:textId="77777777" w:rsidR="00BF3649" w:rsidRPr="00FA422B" w:rsidRDefault="00BF3649" w:rsidP="00AC1D76">
      <w:pPr>
        <w:keepNext/>
        <w:keepLines/>
        <w:tabs>
          <w:tab w:val="left" w:pos="1080"/>
          <w:tab w:val="left" w:pos="1702"/>
        </w:tabs>
        <w:jc w:val="both"/>
        <w:rPr>
          <w:rFonts w:cs="Tahoma"/>
          <w:b/>
          <w:sz w:val="20"/>
          <w:szCs w:val="20"/>
        </w:rPr>
      </w:pPr>
      <w:r w:rsidRPr="00FA422B">
        <w:rPr>
          <w:rFonts w:cs="Tahoma"/>
          <w:b/>
          <w:sz w:val="20"/>
          <w:szCs w:val="20"/>
        </w:rPr>
        <w:t>I.</w:t>
      </w:r>
      <w:r w:rsidRPr="00FA422B">
        <w:rPr>
          <w:rFonts w:cs="Tahoma"/>
          <w:b/>
          <w:sz w:val="20"/>
          <w:szCs w:val="20"/>
        </w:rPr>
        <w:tab/>
        <w:t>UVODNE DOLOČBE</w:t>
      </w:r>
    </w:p>
    <w:p w14:paraId="7B4F9296" w14:textId="77777777" w:rsidR="00AA41AB" w:rsidRPr="00FA422B" w:rsidRDefault="00AA41AB" w:rsidP="00AC1D76">
      <w:pPr>
        <w:keepNext/>
        <w:keepLines/>
        <w:tabs>
          <w:tab w:val="left" w:pos="1080"/>
          <w:tab w:val="left" w:pos="1702"/>
        </w:tabs>
        <w:jc w:val="both"/>
        <w:rPr>
          <w:rFonts w:cs="Tahoma"/>
          <w:b/>
          <w:sz w:val="20"/>
          <w:szCs w:val="20"/>
        </w:rPr>
      </w:pPr>
    </w:p>
    <w:p w14:paraId="36B7770F" w14:textId="77777777" w:rsidR="00BF3649" w:rsidRPr="00FA422B" w:rsidRDefault="00BF3649" w:rsidP="00AC1D76">
      <w:pPr>
        <w:keepNext/>
        <w:keepLines/>
        <w:numPr>
          <w:ilvl w:val="1"/>
          <w:numId w:val="16"/>
        </w:numPr>
        <w:tabs>
          <w:tab w:val="clear" w:pos="4613"/>
          <w:tab w:val="num" w:pos="4897"/>
        </w:tabs>
        <w:ind w:left="426" w:hanging="426"/>
        <w:jc w:val="center"/>
        <w:rPr>
          <w:rFonts w:cs="Tahoma"/>
          <w:sz w:val="20"/>
          <w:szCs w:val="20"/>
        </w:rPr>
      </w:pPr>
      <w:r w:rsidRPr="00FA422B">
        <w:rPr>
          <w:rFonts w:cs="Tahoma"/>
          <w:sz w:val="20"/>
          <w:szCs w:val="20"/>
        </w:rPr>
        <w:t>člen</w:t>
      </w:r>
    </w:p>
    <w:p w14:paraId="375F49F3" w14:textId="77777777" w:rsidR="00AA41AB" w:rsidRPr="00FA422B" w:rsidRDefault="00AA41AB" w:rsidP="00AC1D76">
      <w:pPr>
        <w:keepNext/>
        <w:keepLines/>
        <w:jc w:val="both"/>
        <w:rPr>
          <w:rFonts w:cs="Tahoma"/>
          <w:sz w:val="20"/>
          <w:szCs w:val="20"/>
        </w:rPr>
      </w:pPr>
    </w:p>
    <w:p w14:paraId="5DA4BE66" w14:textId="77777777" w:rsidR="00AA41AB" w:rsidRPr="00AA41AB" w:rsidRDefault="00AA41AB" w:rsidP="00AC1D76">
      <w:pPr>
        <w:keepNext/>
        <w:keepLines/>
        <w:spacing w:after="120"/>
        <w:jc w:val="both"/>
        <w:rPr>
          <w:rFonts w:cs="Tahoma"/>
          <w:sz w:val="20"/>
          <w:szCs w:val="20"/>
        </w:rPr>
      </w:pPr>
      <w:r w:rsidRPr="00AA41AB">
        <w:rPr>
          <w:rFonts w:cs="Tahoma"/>
          <w:sz w:val="20"/>
          <w:szCs w:val="20"/>
        </w:rPr>
        <w:t>Stranki okvirnega sporazuma uvodoma ugotavljata:</w:t>
      </w:r>
    </w:p>
    <w:p w14:paraId="14294811" w14:textId="51489C81" w:rsidR="00AA41AB" w:rsidRPr="009679DD" w:rsidRDefault="00AA41AB" w:rsidP="00AC1D76">
      <w:pPr>
        <w:keepNext/>
        <w:keepLines/>
        <w:numPr>
          <w:ilvl w:val="0"/>
          <w:numId w:val="18"/>
        </w:numPr>
        <w:jc w:val="both"/>
        <w:rPr>
          <w:rFonts w:cs="Tahoma"/>
          <w:sz w:val="20"/>
          <w:szCs w:val="20"/>
        </w:rPr>
      </w:pPr>
      <w:r w:rsidRPr="009679DD">
        <w:rPr>
          <w:rFonts w:cs="Tahoma"/>
          <w:sz w:val="20"/>
          <w:szCs w:val="20"/>
        </w:rPr>
        <w:t>da je JAVNI HOLDING Ljubljana, d.o.o., Verovškova ulica 70, 1000 Ljubljana, na podlagi pooblastila naročnika, izvedel postopek oddaje javnega naročila po odprtem postopku, v skladu s 40. členom Zakona o javnem naročanju (Uradni list RS, št. 91/15 s spremembami; v nadaljevanju: ZJN-3), objavljenim na Portalu javnih naročil dne ___________, pod št. objave, z namenom sklenitve okvirnega sporazuma za »</w:t>
      </w:r>
      <w:r w:rsidR="00281FAE" w:rsidRPr="009679DD">
        <w:rPr>
          <w:rFonts w:cs="Tahoma"/>
          <w:sz w:val="20"/>
          <w:szCs w:val="20"/>
        </w:rPr>
        <w:t>I</w:t>
      </w:r>
      <w:r w:rsidRPr="009679DD">
        <w:rPr>
          <w:rFonts w:cs="Tahoma"/>
          <w:sz w:val="20"/>
          <w:szCs w:val="20"/>
        </w:rPr>
        <w:t>zvajanje posebnih linijskih prevozov</w:t>
      </w:r>
      <w:r w:rsidR="005D2568" w:rsidRPr="009679DD">
        <w:rPr>
          <w:rFonts w:cs="Tahoma"/>
          <w:sz w:val="20"/>
          <w:szCs w:val="20"/>
        </w:rPr>
        <w:t xml:space="preserve"> v </w:t>
      </w:r>
      <w:r w:rsidR="009679DD" w:rsidRPr="009679DD">
        <w:rPr>
          <w:rFonts w:cs="Tahoma"/>
          <w:sz w:val="20"/>
          <w:szCs w:val="20"/>
        </w:rPr>
        <w:t>O</w:t>
      </w:r>
      <w:r w:rsidR="005D2568" w:rsidRPr="009679DD">
        <w:rPr>
          <w:rFonts w:cs="Tahoma"/>
          <w:sz w:val="20"/>
          <w:szCs w:val="20"/>
        </w:rPr>
        <w:t>bčini Medvode</w:t>
      </w:r>
      <w:r w:rsidRPr="009679DD">
        <w:rPr>
          <w:rFonts w:cs="Tahoma"/>
          <w:sz w:val="20"/>
          <w:szCs w:val="20"/>
        </w:rPr>
        <w:t>«,</w:t>
      </w:r>
    </w:p>
    <w:p w14:paraId="0EBE7511" w14:textId="0D11C61E" w:rsidR="005D2568" w:rsidRPr="009679DD" w:rsidRDefault="005D2568" w:rsidP="00AC1D76">
      <w:pPr>
        <w:keepNext/>
        <w:keepLines/>
        <w:numPr>
          <w:ilvl w:val="0"/>
          <w:numId w:val="18"/>
        </w:numPr>
        <w:spacing w:line="247" w:lineRule="auto"/>
        <w:jc w:val="both"/>
        <w:rPr>
          <w:rFonts w:cs="Tahoma"/>
          <w:sz w:val="20"/>
          <w:szCs w:val="20"/>
        </w:rPr>
      </w:pPr>
      <w:r w:rsidRPr="009679DD">
        <w:rPr>
          <w:rFonts w:cs="Tahoma"/>
          <w:sz w:val="20"/>
          <w:szCs w:val="20"/>
        </w:rPr>
        <w:t xml:space="preserve">da je </w:t>
      </w:r>
      <w:r w:rsidR="009679DD" w:rsidRPr="009679DD">
        <w:rPr>
          <w:rFonts w:cs="Tahoma"/>
          <w:sz w:val="20"/>
          <w:szCs w:val="20"/>
        </w:rPr>
        <w:t>O</w:t>
      </w:r>
      <w:r w:rsidRPr="009679DD">
        <w:rPr>
          <w:rFonts w:cs="Tahoma"/>
          <w:sz w:val="20"/>
          <w:szCs w:val="20"/>
        </w:rPr>
        <w:t xml:space="preserve">bčina Medvode, na podlagi 56. člena Zakona o osnovni šoli (Uradni list RS, št. 81/06 - uradno prečiščeno besedilo, 102/07, 107/10, 87/11, 40/12 - ZUJF, 63/13, 46/16 - ZOFVI-K, 49/16 – </w:t>
      </w:r>
      <w:proofErr w:type="spellStart"/>
      <w:r w:rsidRPr="009679DD">
        <w:rPr>
          <w:rFonts w:cs="Tahoma"/>
          <w:sz w:val="20"/>
          <w:szCs w:val="20"/>
        </w:rPr>
        <w:t>popr</w:t>
      </w:r>
      <w:proofErr w:type="spellEnd"/>
      <w:r w:rsidRPr="009679DD">
        <w:rPr>
          <w:rFonts w:cs="Tahoma"/>
          <w:sz w:val="20"/>
          <w:szCs w:val="20"/>
        </w:rPr>
        <w:t xml:space="preserve">, </w:t>
      </w:r>
      <w:hyperlink r:id="rId21" w:tgtFrame="_blank" w:tooltip="Zakon o spremembi Zakona o osnovni šoli (ZOsn-J)" w:history="1">
        <w:r w:rsidRPr="009679DD">
          <w:rPr>
            <w:rFonts w:cs="Tahoma"/>
            <w:sz w:val="20"/>
            <w:szCs w:val="20"/>
          </w:rPr>
          <w:t>76/23</w:t>
        </w:r>
      </w:hyperlink>
      <w:r w:rsidRPr="009679DD">
        <w:rPr>
          <w:rFonts w:cs="Tahoma"/>
          <w:sz w:val="20"/>
          <w:szCs w:val="20"/>
        </w:rPr>
        <w:t> in </w:t>
      </w:r>
      <w:hyperlink r:id="rId22" w:tgtFrame="_blank" w:tooltip="Zakon o spremembah in dopolnitvah Zakona o osnovni šoli (ZOsn-K)" w:history="1">
        <w:r w:rsidRPr="009679DD">
          <w:rPr>
            <w:rFonts w:cs="Tahoma"/>
            <w:sz w:val="20"/>
            <w:szCs w:val="20"/>
          </w:rPr>
          <w:t>16/24</w:t>
        </w:r>
      </w:hyperlink>
      <w:r w:rsidRPr="009679DD">
        <w:rPr>
          <w:rFonts w:cs="Tahoma"/>
          <w:sz w:val="20"/>
          <w:szCs w:val="20"/>
        </w:rPr>
        <w:t xml:space="preserve">, v nadaljevanju: Zakon o osnovni šoli), otrokom, </w:t>
      </w:r>
      <w:r w:rsidRPr="009679DD">
        <w:rPr>
          <w:rFonts w:eastAsiaTheme="minorHAnsi" w:cs="Tahoma"/>
          <w:sz w:val="20"/>
          <w:szCs w:val="20"/>
          <w:lang w:eastAsia="en-US"/>
        </w:rPr>
        <w:t>ki so vključeni v obvezno osnovnošolsko izobraževanje dolžna zagotoviti brezplačen prevoz, če je njegovo prebivališče oddaljeno več kot štiri kilometre od osnovne šole,</w:t>
      </w:r>
    </w:p>
    <w:p w14:paraId="3B9DCC31" w14:textId="77777777" w:rsidR="00AA41AB" w:rsidRPr="009679DD" w:rsidRDefault="00AA41AB" w:rsidP="00AC1D76">
      <w:pPr>
        <w:keepNext/>
        <w:keepLines/>
        <w:numPr>
          <w:ilvl w:val="0"/>
          <w:numId w:val="18"/>
        </w:numPr>
        <w:jc w:val="both"/>
        <w:rPr>
          <w:rFonts w:cs="Tahoma"/>
          <w:sz w:val="20"/>
          <w:szCs w:val="20"/>
        </w:rPr>
      </w:pPr>
      <w:r w:rsidRPr="009679DD">
        <w:rPr>
          <w:rFonts w:cs="Tahoma"/>
          <w:sz w:val="20"/>
          <w:szCs w:val="20"/>
        </w:rPr>
        <w:t>da je naročnik na podlagi izvedenega postopka oddaje javnega naročila izvajalca izbral na podlagi pogojev in meril, opredeljenih v razpisni dokumentaciji št. LPP-</w:t>
      </w:r>
      <w:r w:rsidR="00281FAE" w:rsidRPr="009679DD">
        <w:rPr>
          <w:rFonts w:cs="Tahoma"/>
          <w:sz w:val="20"/>
          <w:szCs w:val="20"/>
        </w:rPr>
        <w:t>134</w:t>
      </w:r>
      <w:r w:rsidRPr="009679DD">
        <w:rPr>
          <w:rFonts w:cs="Tahoma"/>
          <w:sz w:val="20"/>
          <w:szCs w:val="20"/>
        </w:rPr>
        <w:t>/24 (v nadaljevanju tudi: razpisna dokumentacija),</w:t>
      </w:r>
    </w:p>
    <w:p w14:paraId="2FAF446D" w14:textId="77777777" w:rsidR="00AA41AB" w:rsidRPr="009679DD" w:rsidRDefault="00AA41AB" w:rsidP="00AC1D76">
      <w:pPr>
        <w:keepNext/>
        <w:keepLines/>
        <w:numPr>
          <w:ilvl w:val="0"/>
          <w:numId w:val="18"/>
        </w:numPr>
        <w:jc w:val="both"/>
        <w:rPr>
          <w:rFonts w:cs="Tahoma"/>
          <w:sz w:val="20"/>
          <w:szCs w:val="20"/>
        </w:rPr>
      </w:pPr>
      <w:r w:rsidRPr="009679DD">
        <w:rPr>
          <w:rFonts w:cs="Tahoma"/>
          <w:sz w:val="20"/>
          <w:szCs w:val="20"/>
        </w:rPr>
        <w:t>da bo naročnik posamezna naročila posebnih linijskih prevozov, ki so predmet tega okvirnega sporazuma, oddal izvajalcem na podlagi pogojev, ki so določeni v tem okvirnem sporazumu,</w:t>
      </w:r>
    </w:p>
    <w:p w14:paraId="71E0CE28" w14:textId="77777777" w:rsidR="00AA41AB" w:rsidRPr="009679DD" w:rsidRDefault="00AA41AB" w:rsidP="00AC1D76">
      <w:pPr>
        <w:keepNext/>
        <w:keepLines/>
        <w:numPr>
          <w:ilvl w:val="0"/>
          <w:numId w:val="18"/>
        </w:numPr>
        <w:jc w:val="both"/>
        <w:rPr>
          <w:rFonts w:cs="Tahoma"/>
          <w:sz w:val="20"/>
          <w:szCs w:val="20"/>
        </w:rPr>
      </w:pPr>
      <w:r w:rsidRPr="009679DD">
        <w:rPr>
          <w:rFonts w:cs="Tahoma"/>
          <w:sz w:val="20"/>
          <w:szCs w:val="20"/>
        </w:rPr>
        <w:t>da se morajo storitve, ki so predmet tega okvirnega sporazuma, izvajati v skladu s veljavno zakonodajo in predpisi s področja predmeta tega okvirnega sporazuma,</w:t>
      </w:r>
    </w:p>
    <w:p w14:paraId="5851B616" w14:textId="00555538" w:rsidR="00AA41AB" w:rsidRDefault="00AA41AB" w:rsidP="00AC1D76">
      <w:pPr>
        <w:keepNext/>
        <w:keepLines/>
        <w:numPr>
          <w:ilvl w:val="0"/>
          <w:numId w:val="18"/>
        </w:numPr>
        <w:jc w:val="both"/>
        <w:rPr>
          <w:rFonts w:cs="Tahoma"/>
          <w:sz w:val="20"/>
          <w:szCs w:val="20"/>
        </w:rPr>
      </w:pPr>
      <w:r w:rsidRPr="009679DD">
        <w:rPr>
          <w:rFonts w:cs="Tahoma"/>
          <w:sz w:val="20"/>
          <w:szCs w:val="20"/>
        </w:rPr>
        <w:t>da se naročnik in izvajalec s tem okvirnim sporazumom dogovorita o pogojih izvajanja predmeta tega okvirnega sporazuma.</w:t>
      </w:r>
    </w:p>
    <w:p w14:paraId="64B2F692" w14:textId="77777777" w:rsidR="00006A30" w:rsidRPr="009679DD" w:rsidRDefault="00006A30" w:rsidP="00006A30">
      <w:pPr>
        <w:keepNext/>
        <w:keepLines/>
        <w:ind w:left="720"/>
        <w:jc w:val="both"/>
        <w:rPr>
          <w:rFonts w:cs="Tahoma"/>
          <w:sz w:val="20"/>
          <w:szCs w:val="20"/>
        </w:rPr>
      </w:pPr>
    </w:p>
    <w:p w14:paraId="51C35703" w14:textId="77777777" w:rsidR="005D2568" w:rsidRPr="00FA422B" w:rsidRDefault="005D2568" w:rsidP="00AC1D76">
      <w:pPr>
        <w:keepNext/>
        <w:keepLines/>
        <w:jc w:val="both"/>
        <w:rPr>
          <w:rFonts w:cs="Tahoma"/>
          <w:sz w:val="20"/>
          <w:szCs w:val="20"/>
        </w:rPr>
      </w:pPr>
    </w:p>
    <w:p w14:paraId="4DEDF2F1" w14:textId="77777777" w:rsidR="00AA41AB" w:rsidRPr="00FA422B" w:rsidRDefault="00281FAE" w:rsidP="00AC1D76">
      <w:pPr>
        <w:keepNext/>
        <w:keepLines/>
        <w:numPr>
          <w:ilvl w:val="1"/>
          <w:numId w:val="16"/>
        </w:numPr>
        <w:tabs>
          <w:tab w:val="clear" w:pos="4613"/>
          <w:tab w:val="num" w:pos="4897"/>
        </w:tabs>
        <w:ind w:left="426" w:hanging="426"/>
        <w:jc w:val="center"/>
        <w:rPr>
          <w:rFonts w:cs="Tahoma"/>
          <w:sz w:val="20"/>
          <w:szCs w:val="20"/>
        </w:rPr>
      </w:pPr>
      <w:r w:rsidRPr="00FA422B">
        <w:rPr>
          <w:rFonts w:cs="Tahoma"/>
          <w:sz w:val="20"/>
          <w:szCs w:val="20"/>
        </w:rPr>
        <w:lastRenderedPageBreak/>
        <w:t>člen</w:t>
      </w:r>
    </w:p>
    <w:p w14:paraId="3C8DF41F" w14:textId="77777777" w:rsidR="00AA41AB" w:rsidRPr="00FA422B" w:rsidRDefault="00AA41AB" w:rsidP="00AC1D76">
      <w:pPr>
        <w:keepNext/>
        <w:keepLines/>
        <w:jc w:val="both"/>
        <w:rPr>
          <w:rFonts w:cs="Tahoma"/>
          <w:sz w:val="20"/>
          <w:szCs w:val="20"/>
        </w:rPr>
      </w:pPr>
    </w:p>
    <w:p w14:paraId="2CDB2AAC" w14:textId="77777777" w:rsidR="00281FAE" w:rsidRPr="00281FAE" w:rsidRDefault="00281FAE" w:rsidP="00AC1D76">
      <w:pPr>
        <w:keepNext/>
        <w:keepLines/>
        <w:tabs>
          <w:tab w:val="left" w:pos="1702"/>
        </w:tabs>
        <w:jc w:val="both"/>
        <w:rPr>
          <w:rFonts w:cs="Tahoma"/>
          <w:sz w:val="20"/>
          <w:szCs w:val="20"/>
        </w:rPr>
      </w:pPr>
      <w:r w:rsidRPr="00281FAE">
        <w:rPr>
          <w:rFonts w:cs="Tahoma"/>
          <w:sz w:val="20"/>
          <w:szCs w:val="20"/>
        </w:rPr>
        <w:t xml:space="preserve">Okvirni sporazum se uporablja do izčrpanja vrednosti, navedene v prvem odstavku </w:t>
      </w:r>
      <w:r w:rsidR="004D442E">
        <w:rPr>
          <w:rFonts w:cs="Tahoma"/>
          <w:sz w:val="20"/>
          <w:szCs w:val="20"/>
        </w:rPr>
        <w:t>8</w:t>
      </w:r>
      <w:r w:rsidRPr="00281FAE">
        <w:rPr>
          <w:rFonts w:cs="Tahoma"/>
          <w:sz w:val="20"/>
          <w:szCs w:val="20"/>
        </w:rPr>
        <w:t xml:space="preserve">. člena tega okvirnega sporazuma oziroma največ za obdobje </w:t>
      </w:r>
      <w:r w:rsidRPr="00FA422B">
        <w:rPr>
          <w:rFonts w:cs="Tahoma"/>
          <w:sz w:val="20"/>
          <w:szCs w:val="20"/>
        </w:rPr>
        <w:t>treh</w:t>
      </w:r>
      <w:r w:rsidRPr="00281FAE">
        <w:rPr>
          <w:rFonts w:cs="Tahoma"/>
          <w:sz w:val="20"/>
          <w:szCs w:val="20"/>
        </w:rPr>
        <w:t xml:space="preserve"> (</w:t>
      </w:r>
      <w:r w:rsidRPr="00FA422B">
        <w:rPr>
          <w:rFonts w:cs="Tahoma"/>
          <w:sz w:val="20"/>
          <w:szCs w:val="20"/>
        </w:rPr>
        <w:t>3</w:t>
      </w:r>
      <w:r w:rsidRPr="00281FAE">
        <w:rPr>
          <w:rFonts w:cs="Tahoma"/>
          <w:sz w:val="20"/>
          <w:szCs w:val="20"/>
        </w:rPr>
        <w:t xml:space="preserve">) mesecev </w:t>
      </w:r>
      <w:r w:rsidRPr="00FA422B">
        <w:rPr>
          <w:rFonts w:cs="Tahoma"/>
          <w:sz w:val="20"/>
          <w:szCs w:val="20"/>
        </w:rPr>
        <w:t>od dneva sklenitve okvirnega sporazuma,</w:t>
      </w:r>
      <w:r w:rsidRPr="00281FAE">
        <w:rPr>
          <w:rFonts w:cs="Tahoma"/>
          <w:sz w:val="20"/>
          <w:szCs w:val="20"/>
        </w:rPr>
        <w:t xml:space="preserve"> kar nastopi prej.</w:t>
      </w:r>
    </w:p>
    <w:p w14:paraId="6F00C10D" w14:textId="77777777" w:rsidR="007B0045" w:rsidRPr="00FA422B" w:rsidRDefault="007B0045" w:rsidP="00AC1D76">
      <w:pPr>
        <w:keepNext/>
        <w:keepLines/>
        <w:jc w:val="both"/>
        <w:rPr>
          <w:rFonts w:cs="Tahoma"/>
          <w:sz w:val="20"/>
          <w:szCs w:val="20"/>
        </w:rPr>
      </w:pPr>
    </w:p>
    <w:p w14:paraId="0AFB1540" w14:textId="77777777" w:rsidR="00BF3649" w:rsidRPr="00FA422B" w:rsidRDefault="00BF3649" w:rsidP="00AC1D76">
      <w:pPr>
        <w:keepNext/>
        <w:keepLines/>
        <w:numPr>
          <w:ilvl w:val="0"/>
          <w:numId w:val="22"/>
        </w:numPr>
        <w:tabs>
          <w:tab w:val="left" w:pos="1080"/>
          <w:tab w:val="left" w:pos="1702"/>
        </w:tabs>
        <w:ind w:hanging="1440"/>
        <w:jc w:val="both"/>
        <w:rPr>
          <w:rFonts w:cs="Tahoma"/>
          <w:b/>
          <w:sz w:val="20"/>
          <w:szCs w:val="20"/>
        </w:rPr>
      </w:pPr>
      <w:r w:rsidRPr="00FA422B">
        <w:rPr>
          <w:rFonts w:cs="Tahoma"/>
          <w:b/>
          <w:sz w:val="20"/>
          <w:szCs w:val="20"/>
        </w:rPr>
        <w:t xml:space="preserve">PREDMET </w:t>
      </w:r>
      <w:r w:rsidR="00281FAE" w:rsidRPr="00FA422B">
        <w:rPr>
          <w:rFonts w:cs="Tahoma"/>
          <w:b/>
          <w:sz w:val="20"/>
          <w:szCs w:val="20"/>
        </w:rPr>
        <w:t>OKVIRNEGA SPORAZUMA</w:t>
      </w:r>
    </w:p>
    <w:p w14:paraId="5D6ADFBC" w14:textId="77777777" w:rsidR="00BF3649" w:rsidRPr="00FA422B" w:rsidRDefault="00BF3649" w:rsidP="00AC1D76">
      <w:pPr>
        <w:keepNext/>
        <w:keepLines/>
        <w:tabs>
          <w:tab w:val="left" w:pos="1080"/>
          <w:tab w:val="left" w:pos="1702"/>
        </w:tabs>
        <w:ind w:left="360"/>
        <w:jc w:val="both"/>
        <w:rPr>
          <w:rFonts w:cs="Tahoma"/>
          <w:b/>
          <w:sz w:val="20"/>
          <w:szCs w:val="20"/>
        </w:rPr>
      </w:pPr>
    </w:p>
    <w:p w14:paraId="681624EF" w14:textId="77777777" w:rsidR="00BF3649" w:rsidRPr="00FA422B" w:rsidRDefault="00BF3649" w:rsidP="00AC1D76">
      <w:pPr>
        <w:keepNext/>
        <w:keepLines/>
        <w:numPr>
          <w:ilvl w:val="1"/>
          <w:numId w:val="16"/>
        </w:numPr>
        <w:tabs>
          <w:tab w:val="clear" w:pos="4613"/>
          <w:tab w:val="num" w:pos="4897"/>
        </w:tabs>
        <w:ind w:left="426" w:hanging="426"/>
        <w:jc w:val="center"/>
        <w:rPr>
          <w:rFonts w:cs="Tahoma"/>
          <w:sz w:val="20"/>
          <w:szCs w:val="20"/>
        </w:rPr>
      </w:pPr>
      <w:r w:rsidRPr="00FA422B">
        <w:rPr>
          <w:rFonts w:cs="Tahoma"/>
          <w:sz w:val="20"/>
          <w:szCs w:val="20"/>
        </w:rPr>
        <w:t>člen</w:t>
      </w:r>
    </w:p>
    <w:p w14:paraId="3493C568" w14:textId="77777777" w:rsidR="00064417" w:rsidRPr="00FA422B" w:rsidRDefault="00064417" w:rsidP="00AC1D76">
      <w:pPr>
        <w:keepNext/>
        <w:keepLines/>
        <w:tabs>
          <w:tab w:val="left" w:pos="1702"/>
        </w:tabs>
        <w:jc w:val="both"/>
        <w:rPr>
          <w:rFonts w:cs="Tahoma"/>
          <w:sz w:val="20"/>
          <w:szCs w:val="20"/>
        </w:rPr>
      </w:pPr>
    </w:p>
    <w:p w14:paraId="240905CB" w14:textId="5A7A996C" w:rsidR="00281FAE" w:rsidRPr="00281FAE" w:rsidRDefault="00281FAE" w:rsidP="00AC1D76">
      <w:pPr>
        <w:keepNext/>
        <w:keepLines/>
        <w:jc w:val="both"/>
        <w:rPr>
          <w:rFonts w:cs="Tahoma"/>
          <w:sz w:val="20"/>
          <w:szCs w:val="20"/>
        </w:rPr>
      </w:pPr>
      <w:r w:rsidRPr="00281FAE">
        <w:rPr>
          <w:rFonts w:cs="Tahoma"/>
          <w:sz w:val="20"/>
          <w:szCs w:val="20"/>
        </w:rPr>
        <w:t xml:space="preserve">Predmet okvirnega sporazuma je </w:t>
      </w:r>
      <w:r w:rsidRPr="00281FAE">
        <w:rPr>
          <w:rFonts w:cs="Tahoma"/>
          <w:sz w:val="20"/>
          <w:szCs w:val="20"/>
          <w:lang w:eastAsia="en-US"/>
        </w:rPr>
        <w:t xml:space="preserve">izvajanje posebnih linijskih prevozov za učence vseh osnovnih šol in zavodov, katerih ustanoviteljica je </w:t>
      </w:r>
      <w:r w:rsidR="00006A30">
        <w:rPr>
          <w:rFonts w:cs="Tahoma"/>
          <w:sz w:val="20"/>
          <w:szCs w:val="20"/>
          <w:lang w:eastAsia="en-US"/>
        </w:rPr>
        <w:t>O</w:t>
      </w:r>
      <w:r w:rsidRPr="00281FAE">
        <w:rPr>
          <w:rFonts w:cs="Tahoma"/>
          <w:sz w:val="20"/>
          <w:szCs w:val="20"/>
          <w:lang w:eastAsia="en-US"/>
        </w:rPr>
        <w:t xml:space="preserve">bčina </w:t>
      </w:r>
      <w:r w:rsidRPr="00FA422B">
        <w:rPr>
          <w:rFonts w:cs="Tahoma"/>
          <w:sz w:val="20"/>
          <w:szCs w:val="20"/>
          <w:lang w:eastAsia="en-US"/>
        </w:rPr>
        <w:t>Medvode</w:t>
      </w:r>
      <w:r w:rsidR="005D2568" w:rsidRPr="00FA422B">
        <w:rPr>
          <w:rFonts w:cs="Tahoma"/>
          <w:sz w:val="20"/>
          <w:szCs w:val="20"/>
          <w:lang w:eastAsia="en-US"/>
        </w:rPr>
        <w:t>, Cesta komandanta Staneta 12, 1215 Medvode</w:t>
      </w:r>
      <w:r w:rsidRPr="00281FAE">
        <w:rPr>
          <w:rFonts w:cs="Tahoma"/>
          <w:sz w:val="20"/>
          <w:szCs w:val="20"/>
          <w:lang w:eastAsia="en-US"/>
        </w:rPr>
        <w:t xml:space="preserve"> (v nadaljevanju tudi: izvajanje posebnih linijskih prevozov in/ali storitve in/ali prevozi), in sicer prevoz učencev od doma do šole/zavoda in nazaj, v času, ko šola oziroma zavod izvaja pouk, ki jih naročnik po obsegu in časovno ne more vnaprej natančno določiti, v skladu s predmetom tega okvirnega sporazuma, kot je to opredeljeno v razpisni dokumentaciji naročnika in na podlagi ponudbe izvajalca št. _____________  z dne ___________ (v nadaljevanju: ponudba izvajalca), ki je sestavni del tega okvirnega sporazuma, in sicer vse po pravilih stroke, s skrbnostjo dobrega gospodarstvenika in strokovnjaka ter v skladu s tem okvirnim sporazumom in veljavno zakonodajo, ki se nanaša na predmet okvirnega sporazuma.</w:t>
      </w:r>
    </w:p>
    <w:p w14:paraId="092FFC84" w14:textId="77777777" w:rsidR="00281FAE" w:rsidRPr="00281FAE" w:rsidRDefault="00281FAE" w:rsidP="00AC1D76">
      <w:pPr>
        <w:keepNext/>
        <w:keepLines/>
        <w:jc w:val="both"/>
        <w:rPr>
          <w:rFonts w:cs="Tahoma"/>
          <w:sz w:val="20"/>
          <w:szCs w:val="20"/>
          <w:lang w:eastAsia="en-US"/>
        </w:rPr>
      </w:pPr>
    </w:p>
    <w:p w14:paraId="10F6F72C" w14:textId="77777777" w:rsidR="00281FAE" w:rsidRPr="00281FAE" w:rsidRDefault="00281FAE" w:rsidP="00AC1D76">
      <w:pPr>
        <w:keepNext/>
        <w:keepLines/>
        <w:jc w:val="both"/>
        <w:rPr>
          <w:rFonts w:cs="Tahoma"/>
          <w:sz w:val="20"/>
          <w:szCs w:val="20"/>
          <w:lang w:eastAsia="en-US"/>
        </w:rPr>
      </w:pPr>
      <w:r w:rsidRPr="00281FAE">
        <w:rPr>
          <w:rFonts w:cs="Tahoma"/>
          <w:sz w:val="20"/>
          <w:szCs w:val="20"/>
          <w:lang w:eastAsia="en-US"/>
        </w:rPr>
        <w:t xml:space="preserve">Naročnik in izvajalec se s sklenitvijo tega okvirnega sporazuma izrecno dogovorita, da </w:t>
      </w:r>
      <w:r w:rsidRPr="00FA422B">
        <w:rPr>
          <w:rFonts w:cs="Tahoma"/>
          <w:sz w:val="20"/>
          <w:szCs w:val="20"/>
          <w:lang w:eastAsia="en-US"/>
        </w:rPr>
        <w:t>je</w:t>
      </w:r>
      <w:r w:rsidRPr="00281FAE">
        <w:rPr>
          <w:rFonts w:cs="Tahoma"/>
          <w:sz w:val="20"/>
          <w:szCs w:val="20"/>
          <w:lang w:eastAsia="en-US"/>
        </w:rPr>
        <w:t xml:space="preserve"> število vozil ter obseg izvajanja posebnih linijskih prevozov, ki jih bo naročnik oddal izvajalcu, za naročnika neobvezujoč in odvis</w:t>
      </w:r>
      <w:r w:rsidRPr="00FA422B">
        <w:rPr>
          <w:rFonts w:cs="Tahoma"/>
          <w:sz w:val="20"/>
          <w:szCs w:val="20"/>
          <w:lang w:eastAsia="en-US"/>
        </w:rPr>
        <w:t>en</w:t>
      </w:r>
      <w:r w:rsidRPr="00281FAE">
        <w:rPr>
          <w:rFonts w:cs="Tahoma"/>
          <w:sz w:val="20"/>
          <w:szCs w:val="20"/>
          <w:lang w:eastAsia="en-US"/>
        </w:rPr>
        <w:t xml:space="preserve"> od dejanskih potreb naročnika v obdobju veljavnosti okvirnega sporazuma. Število dni je odvisno od šolskega koledarja v </w:t>
      </w:r>
      <w:r w:rsidRPr="00FA422B">
        <w:rPr>
          <w:rFonts w:cs="Tahoma"/>
          <w:sz w:val="20"/>
          <w:szCs w:val="20"/>
          <w:lang w:eastAsia="en-US"/>
        </w:rPr>
        <w:t>posameznem mesecu</w:t>
      </w:r>
      <w:r w:rsidRPr="00281FAE">
        <w:rPr>
          <w:rFonts w:cs="Tahoma"/>
          <w:sz w:val="20"/>
          <w:szCs w:val="20"/>
          <w:lang w:eastAsia="en-US"/>
        </w:rPr>
        <w:t>.</w:t>
      </w:r>
    </w:p>
    <w:p w14:paraId="6D7514B2" w14:textId="77777777" w:rsidR="00281FAE" w:rsidRPr="00FA422B" w:rsidRDefault="00281FAE" w:rsidP="00AC1D76">
      <w:pPr>
        <w:keepNext/>
        <w:keepLines/>
        <w:tabs>
          <w:tab w:val="left" w:pos="1702"/>
        </w:tabs>
        <w:jc w:val="both"/>
        <w:rPr>
          <w:rFonts w:cs="Tahoma"/>
          <w:sz w:val="20"/>
          <w:szCs w:val="20"/>
        </w:rPr>
      </w:pPr>
    </w:p>
    <w:p w14:paraId="3FA7D5F8" w14:textId="77777777" w:rsidR="00281FAE" w:rsidRPr="00FA422B" w:rsidRDefault="00281FAE" w:rsidP="00AC1D76">
      <w:pPr>
        <w:keepNext/>
        <w:keepLines/>
        <w:numPr>
          <w:ilvl w:val="1"/>
          <w:numId w:val="16"/>
        </w:numPr>
        <w:tabs>
          <w:tab w:val="clear" w:pos="4613"/>
          <w:tab w:val="num" w:pos="4897"/>
        </w:tabs>
        <w:ind w:left="426" w:hanging="426"/>
        <w:jc w:val="center"/>
        <w:rPr>
          <w:rFonts w:cs="Tahoma"/>
          <w:sz w:val="20"/>
          <w:szCs w:val="20"/>
        </w:rPr>
      </w:pPr>
      <w:r w:rsidRPr="00FA422B">
        <w:rPr>
          <w:rFonts w:cs="Tahoma"/>
          <w:sz w:val="20"/>
          <w:szCs w:val="20"/>
        </w:rPr>
        <w:t>člen</w:t>
      </w:r>
    </w:p>
    <w:p w14:paraId="24C854C0" w14:textId="77777777" w:rsidR="00BF3649" w:rsidRPr="00006A30" w:rsidRDefault="00BF3649" w:rsidP="00AC1D76">
      <w:pPr>
        <w:keepNext/>
        <w:keepLines/>
        <w:tabs>
          <w:tab w:val="left" w:pos="1702"/>
        </w:tabs>
        <w:jc w:val="both"/>
        <w:rPr>
          <w:rFonts w:cs="Tahoma"/>
          <w:sz w:val="20"/>
          <w:szCs w:val="20"/>
        </w:rPr>
      </w:pPr>
    </w:p>
    <w:p w14:paraId="3468126E" w14:textId="77777777" w:rsidR="008911FB" w:rsidRPr="00006A30" w:rsidRDefault="008911FB" w:rsidP="00AC1D76">
      <w:pPr>
        <w:keepNext/>
        <w:keepLines/>
        <w:spacing w:after="120"/>
        <w:jc w:val="both"/>
        <w:rPr>
          <w:rFonts w:eastAsia="Calibri" w:cs="Tahoma"/>
          <w:sz w:val="20"/>
          <w:szCs w:val="20"/>
          <w:lang w:eastAsia="en-US"/>
        </w:rPr>
      </w:pPr>
      <w:r w:rsidRPr="00006A30">
        <w:rPr>
          <w:rFonts w:eastAsia="Calibri" w:cs="Tahoma"/>
          <w:sz w:val="20"/>
          <w:szCs w:val="20"/>
          <w:lang w:eastAsia="en-US"/>
        </w:rPr>
        <w:t>Izvajalec se s podpisom okvirnega sporazuma obvezuje zagotoviti prevoz šolskih otrok v skladu s šolskim koledarjem in urnikom ter potrebami posamezne osnovne šole.</w:t>
      </w:r>
      <w:r w:rsidR="004674BA" w:rsidRPr="00006A30">
        <w:rPr>
          <w:rFonts w:eastAsia="Calibri" w:cs="Tahoma"/>
          <w:sz w:val="20"/>
          <w:szCs w:val="20"/>
          <w:lang w:eastAsia="en-US"/>
        </w:rPr>
        <w:t xml:space="preserve"> </w:t>
      </w:r>
      <w:r w:rsidRPr="00006A30">
        <w:rPr>
          <w:rFonts w:eastAsia="Calibri" w:cs="Tahoma"/>
          <w:sz w:val="20"/>
          <w:szCs w:val="20"/>
          <w:lang w:eastAsia="en-US"/>
        </w:rPr>
        <w:t>Relacije, na katerih se bodo izvajali šolski prevozi, so:</w:t>
      </w:r>
    </w:p>
    <w:p w14:paraId="1797E725" w14:textId="77777777" w:rsidR="008911FB" w:rsidRPr="00006A30" w:rsidRDefault="008911FB" w:rsidP="00AC1D76">
      <w:pPr>
        <w:keepNext/>
        <w:keepLines/>
        <w:numPr>
          <w:ilvl w:val="0"/>
          <w:numId w:val="40"/>
        </w:numPr>
        <w:jc w:val="both"/>
        <w:rPr>
          <w:rFonts w:eastAsia="Calibri" w:cs="Tahoma"/>
          <w:sz w:val="20"/>
          <w:szCs w:val="20"/>
          <w:lang w:eastAsia="en-US"/>
        </w:rPr>
      </w:pPr>
      <w:r w:rsidRPr="00006A30">
        <w:rPr>
          <w:rFonts w:eastAsia="Calibri" w:cs="Tahoma"/>
          <w:sz w:val="20"/>
          <w:szCs w:val="20"/>
          <w:lang w:eastAsia="en-US"/>
        </w:rPr>
        <w:t>Osnovna šola Preska</w:t>
      </w:r>
    </w:p>
    <w:p w14:paraId="398B4079" w14:textId="77777777" w:rsidR="008911FB" w:rsidRPr="00006A30" w:rsidRDefault="008911FB" w:rsidP="00AC1D76">
      <w:pPr>
        <w:keepNext/>
        <w:keepLines/>
        <w:numPr>
          <w:ilvl w:val="0"/>
          <w:numId w:val="41"/>
        </w:numPr>
        <w:jc w:val="both"/>
        <w:rPr>
          <w:rFonts w:cs="Tahoma"/>
          <w:sz w:val="20"/>
          <w:szCs w:val="20"/>
          <w:lang w:eastAsia="en-US"/>
        </w:rPr>
      </w:pPr>
      <w:r w:rsidRPr="00006A30">
        <w:rPr>
          <w:rFonts w:cs="Tahoma"/>
          <w:sz w:val="20"/>
          <w:szCs w:val="20"/>
          <w:lang w:eastAsia="en-US"/>
        </w:rPr>
        <w:t>OŠ Preska - Sora - Dol – Trnovec KS in obratno,</w:t>
      </w:r>
    </w:p>
    <w:p w14:paraId="2E35271E" w14:textId="77777777" w:rsidR="008911FB" w:rsidRPr="00006A30" w:rsidRDefault="008911FB" w:rsidP="00AC1D76">
      <w:pPr>
        <w:keepNext/>
        <w:keepLines/>
        <w:numPr>
          <w:ilvl w:val="0"/>
          <w:numId w:val="41"/>
        </w:numPr>
        <w:jc w:val="both"/>
        <w:rPr>
          <w:rFonts w:cs="Tahoma"/>
          <w:sz w:val="20"/>
          <w:szCs w:val="20"/>
          <w:lang w:eastAsia="en-US"/>
        </w:rPr>
      </w:pPr>
      <w:r w:rsidRPr="00006A30">
        <w:rPr>
          <w:rFonts w:cs="Tahoma"/>
          <w:sz w:val="20"/>
          <w:szCs w:val="20"/>
          <w:lang w:eastAsia="en-US"/>
        </w:rPr>
        <w:t>OŠ Preska – Trnovec KS (dodatne vožnje),</w:t>
      </w:r>
    </w:p>
    <w:p w14:paraId="482A767A" w14:textId="77777777" w:rsidR="008911FB" w:rsidRPr="00006A30" w:rsidRDefault="008911FB" w:rsidP="00AC1D76">
      <w:pPr>
        <w:keepNext/>
        <w:keepLines/>
        <w:numPr>
          <w:ilvl w:val="0"/>
          <w:numId w:val="41"/>
        </w:numPr>
        <w:jc w:val="both"/>
        <w:rPr>
          <w:rFonts w:cs="Tahoma"/>
          <w:sz w:val="20"/>
          <w:szCs w:val="20"/>
          <w:lang w:eastAsia="en-US"/>
        </w:rPr>
      </w:pPr>
      <w:r w:rsidRPr="00006A30">
        <w:rPr>
          <w:rFonts w:cs="Tahoma"/>
          <w:sz w:val="20"/>
          <w:szCs w:val="20"/>
          <w:lang w:eastAsia="en-US"/>
        </w:rPr>
        <w:t>OŠ Preska - Tehovec in obratno,</w:t>
      </w:r>
    </w:p>
    <w:p w14:paraId="200FF23A" w14:textId="77777777" w:rsidR="008911FB" w:rsidRPr="00006A30" w:rsidRDefault="008911FB" w:rsidP="00AC1D76">
      <w:pPr>
        <w:keepNext/>
        <w:keepLines/>
        <w:numPr>
          <w:ilvl w:val="0"/>
          <w:numId w:val="41"/>
        </w:numPr>
        <w:jc w:val="both"/>
        <w:rPr>
          <w:rFonts w:cs="Tahoma"/>
          <w:sz w:val="20"/>
          <w:szCs w:val="20"/>
          <w:lang w:eastAsia="en-US"/>
        </w:rPr>
      </w:pPr>
      <w:r w:rsidRPr="00006A30">
        <w:rPr>
          <w:rFonts w:cs="Tahoma"/>
          <w:sz w:val="20"/>
          <w:szCs w:val="20"/>
          <w:lang w:eastAsia="en-US"/>
        </w:rPr>
        <w:t>OŠ Preska - Žlebe in obratno,</w:t>
      </w:r>
    </w:p>
    <w:p w14:paraId="1ECC4EA0" w14:textId="77777777" w:rsidR="008911FB" w:rsidRPr="00006A30" w:rsidRDefault="008911FB" w:rsidP="00AC1D76">
      <w:pPr>
        <w:keepNext/>
        <w:keepLines/>
        <w:numPr>
          <w:ilvl w:val="0"/>
          <w:numId w:val="41"/>
        </w:numPr>
        <w:jc w:val="both"/>
        <w:rPr>
          <w:rFonts w:cs="Tahoma"/>
          <w:sz w:val="20"/>
          <w:szCs w:val="20"/>
          <w:lang w:eastAsia="en-US"/>
        </w:rPr>
      </w:pPr>
      <w:r w:rsidRPr="00006A30">
        <w:rPr>
          <w:rFonts w:cs="Tahoma"/>
          <w:sz w:val="20"/>
          <w:szCs w:val="20"/>
          <w:lang w:eastAsia="en-US"/>
        </w:rPr>
        <w:t>OŠ Preska - Golo Brdo in obratno,</w:t>
      </w:r>
    </w:p>
    <w:p w14:paraId="1EF10267" w14:textId="77777777" w:rsidR="008911FB" w:rsidRPr="00006A30" w:rsidRDefault="008911FB" w:rsidP="00AC1D76">
      <w:pPr>
        <w:keepNext/>
        <w:keepLines/>
        <w:numPr>
          <w:ilvl w:val="0"/>
          <w:numId w:val="41"/>
        </w:numPr>
        <w:jc w:val="both"/>
        <w:rPr>
          <w:rFonts w:cs="Tahoma"/>
          <w:sz w:val="20"/>
          <w:szCs w:val="20"/>
          <w:lang w:eastAsia="en-US"/>
        </w:rPr>
      </w:pPr>
      <w:r w:rsidRPr="00006A30">
        <w:rPr>
          <w:rFonts w:cs="Tahoma"/>
          <w:sz w:val="20"/>
          <w:szCs w:val="20"/>
          <w:lang w:eastAsia="en-US"/>
        </w:rPr>
        <w:t>OŠ Preska - Golo Brdo - Hrib in obratno.</w:t>
      </w:r>
    </w:p>
    <w:p w14:paraId="1EF5FEB0" w14:textId="77777777" w:rsidR="008911FB" w:rsidRPr="00006A30" w:rsidRDefault="008911FB" w:rsidP="00AC1D76">
      <w:pPr>
        <w:keepNext/>
        <w:keepLines/>
        <w:ind w:left="1440"/>
        <w:jc w:val="both"/>
        <w:rPr>
          <w:rFonts w:eastAsia="Calibri" w:cs="Tahoma"/>
          <w:sz w:val="20"/>
          <w:szCs w:val="20"/>
          <w:lang w:eastAsia="en-US"/>
        </w:rPr>
      </w:pPr>
    </w:p>
    <w:p w14:paraId="5E387489" w14:textId="77777777" w:rsidR="008911FB" w:rsidRPr="00006A30" w:rsidRDefault="008911FB" w:rsidP="00AC1D76">
      <w:pPr>
        <w:keepNext/>
        <w:keepLines/>
        <w:numPr>
          <w:ilvl w:val="0"/>
          <w:numId w:val="40"/>
        </w:numPr>
        <w:jc w:val="both"/>
        <w:rPr>
          <w:rFonts w:eastAsia="Calibri" w:cs="Tahoma"/>
          <w:sz w:val="20"/>
          <w:szCs w:val="20"/>
          <w:lang w:eastAsia="en-US"/>
        </w:rPr>
      </w:pPr>
      <w:r w:rsidRPr="00006A30">
        <w:rPr>
          <w:rFonts w:eastAsia="Calibri" w:cs="Tahoma"/>
          <w:sz w:val="20"/>
          <w:szCs w:val="20"/>
          <w:lang w:eastAsia="en-US"/>
        </w:rPr>
        <w:t>Podružnična osnovna šola Topol</w:t>
      </w:r>
    </w:p>
    <w:p w14:paraId="36DB9A5D" w14:textId="77777777" w:rsidR="008911FB" w:rsidRPr="00006A30" w:rsidRDefault="008911FB" w:rsidP="00AC1D76">
      <w:pPr>
        <w:keepNext/>
        <w:keepLines/>
        <w:numPr>
          <w:ilvl w:val="0"/>
          <w:numId w:val="41"/>
        </w:numPr>
        <w:jc w:val="both"/>
        <w:rPr>
          <w:rFonts w:cs="Tahoma"/>
          <w:sz w:val="20"/>
          <w:szCs w:val="20"/>
          <w:lang w:eastAsia="en-US"/>
        </w:rPr>
      </w:pPr>
      <w:r w:rsidRPr="00006A30">
        <w:rPr>
          <w:rFonts w:cs="Tahoma"/>
          <w:sz w:val="20"/>
          <w:szCs w:val="20"/>
          <w:lang w:eastAsia="en-US"/>
        </w:rPr>
        <w:t>POŠ Sora – Trnovec KS – POŠ Topol in obratno.</w:t>
      </w:r>
    </w:p>
    <w:p w14:paraId="21BDBF86" w14:textId="77777777" w:rsidR="008911FB" w:rsidRPr="00006A30" w:rsidRDefault="008911FB" w:rsidP="00AC1D76">
      <w:pPr>
        <w:keepNext/>
        <w:keepLines/>
        <w:ind w:left="1440"/>
        <w:jc w:val="both"/>
        <w:rPr>
          <w:rFonts w:eastAsia="Calibri" w:cs="Tahoma"/>
          <w:sz w:val="20"/>
          <w:szCs w:val="20"/>
          <w:lang w:eastAsia="en-US"/>
        </w:rPr>
      </w:pPr>
    </w:p>
    <w:p w14:paraId="07693413" w14:textId="77777777" w:rsidR="008911FB" w:rsidRPr="00006A30" w:rsidRDefault="008911FB" w:rsidP="00AC1D76">
      <w:pPr>
        <w:keepNext/>
        <w:keepLines/>
        <w:numPr>
          <w:ilvl w:val="0"/>
          <w:numId w:val="40"/>
        </w:numPr>
        <w:contextualSpacing/>
        <w:jc w:val="both"/>
        <w:rPr>
          <w:rFonts w:cs="Tahoma"/>
          <w:sz w:val="20"/>
          <w:szCs w:val="20"/>
          <w:lang w:eastAsia="en-US"/>
        </w:rPr>
      </w:pPr>
      <w:r w:rsidRPr="00006A30">
        <w:rPr>
          <w:rFonts w:cs="Tahoma"/>
          <w:sz w:val="20"/>
          <w:szCs w:val="20"/>
          <w:lang w:eastAsia="en-US"/>
        </w:rPr>
        <w:t>Podružnična osnovna šola Topol – prevoz na ure športa</w:t>
      </w:r>
    </w:p>
    <w:p w14:paraId="69FF7FD0" w14:textId="77777777" w:rsidR="008911FB" w:rsidRPr="00006A30" w:rsidRDefault="008911FB" w:rsidP="00AC1D76">
      <w:pPr>
        <w:keepNext/>
        <w:keepLines/>
        <w:numPr>
          <w:ilvl w:val="0"/>
          <w:numId w:val="41"/>
        </w:numPr>
        <w:contextualSpacing/>
        <w:jc w:val="both"/>
        <w:rPr>
          <w:rFonts w:cs="Tahoma"/>
          <w:sz w:val="20"/>
          <w:szCs w:val="20"/>
          <w:lang w:eastAsia="en-US"/>
        </w:rPr>
      </w:pPr>
      <w:r w:rsidRPr="00006A30">
        <w:rPr>
          <w:rFonts w:cs="Tahoma"/>
          <w:sz w:val="20"/>
          <w:szCs w:val="20"/>
          <w:lang w:eastAsia="en-US"/>
        </w:rPr>
        <w:t>POŠ Topol – POŠ Sora in obratno.</w:t>
      </w:r>
    </w:p>
    <w:p w14:paraId="09D73046" w14:textId="77777777" w:rsidR="008911FB" w:rsidRPr="00006A30" w:rsidRDefault="008911FB" w:rsidP="00AC1D76">
      <w:pPr>
        <w:keepNext/>
        <w:keepLines/>
        <w:ind w:left="1440"/>
        <w:jc w:val="both"/>
        <w:rPr>
          <w:rFonts w:eastAsia="Calibri" w:cs="Tahoma"/>
          <w:sz w:val="20"/>
          <w:szCs w:val="20"/>
          <w:lang w:eastAsia="en-US"/>
        </w:rPr>
      </w:pPr>
    </w:p>
    <w:p w14:paraId="1F639B83" w14:textId="77777777" w:rsidR="008911FB" w:rsidRPr="00006A30" w:rsidRDefault="008911FB" w:rsidP="00AC1D76">
      <w:pPr>
        <w:keepNext/>
        <w:keepLines/>
        <w:numPr>
          <w:ilvl w:val="0"/>
          <w:numId w:val="40"/>
        </w:numPr>
        <w:contextualSpacing/>
        <w:jc w:val="both"/>
        <w:rPr>
          <w:rFonts w:cs="Tahoma"/>
          <w:sz w:val="20"/>
          <w:szCs w:val="20"/>
          <w:lang w:eastAsia="en-US"/>
        </w:rPr>
      </w:pPr>
      <w:r w:rsidRPr="00006A30">
        <w:rPr>
          <w:rFonts w:cs="Tahoma"/>
          <w:sz w:val="20"/>
          <w:szCs w:val="20"/>
          <w:lang w:eastAsia="en-US"/>
        </w:rPr>
        <w:t>Osnovna šola Medvode</w:t>
      </w:r>
    </w:p>
    <w:p w14:paraId="4B51BF44" w14:textId="77777777" w:rsidR="008911FB" w:rsidRPr="00006A30" w:rsidRDefault="008911FB" w:rsidP="00AC1D76">
      <w:pPr>
        <w:keepNext/>
        <w:keepLines/>
        <w:numPr>
          <w:ilvl w:val="0"/>
          <w:numId w:val="41"/>
        </w:numPr>
        <w:contextualSpacing/>
        <w:jc w:val="both"/>
        <w:rPr>
          <w:rFonts w:cs="Tahoma"/>
          <w:sz w:val="20"/>
          <w:szCs w:val="20"/>
          <w:lang w:eastAsia="en-US"/>
        </w:rPr>
      </w:pPr>
      <w:r w:rsidRPr="00006A30">
        <w:rPr>
          <w:rFonts w:cs="Tahoma"/>
          <w:sz w:val="20"/>
          <w:szCs w:val="20"/>
          <w:lang w:eastAsia="en-US"/>
        </w:rPr>
        <w:t>Zbilje – Senica – Ladja – OŠ Medvode in obratno,</w:t>
      </w:r>
    </w:p>
    <w:p w14:paraId="1A2362E8" w14:textId="77777777" w:rsidR="008911FB" w:rsidRPr="00006A30" w:rsidRDefault="008911FB" w:rsidP="00AC1D76">
      <w:pPr>
        <w:keepNext/>
        <w:keepLines/>
        <w:numPr>
          <w:ilvl w:val="0"/>
          <w:numId w:val="41"/>
        </w:numPr>
        <w:contextualSpacing/>
        <w:jc w:val="both"/>
        <w:rPr>
          <w:rFonts w:cs="Tahoma"/>
          <w:sz w:val="20"/>
          <w:szCs w:val="20"/>
          <w:lang w:eastAsia="en-US"/>
        </w:rPr>
      </w:pPr>
      <w:r w:rsidRPr="00006A30">
        <w:rPr>
          <w:rFonts w:cs="Tahoma"/>
          <w:sz w:val="20"/>
          <w:szCs w:val="20"/>
          <w:lang w:eastAsia="en-US"/>
        </w:rPr>
        <w:t xml:space="preserve">Zbilje - </w:t>
      </w:r>
      <w:proofErr w:type="spellStart"/>
      <w:r w:rsidRPr="00006A30">
        <w:rPr>
          <w:rFonts w:cs="Tahoma"/>
          <w:sz w:val="20"/>
          <w:szCs w:val="20"/>
          <w:lang w:eastAsia="en-US"/>
        </w:rPr>
        <w:t>Jeprca</w:t>
      </w:r>
      <w:proofErr w:type="spellEnd"/>
      <w:r w:rsidRPr="00006A30">
        <w:rPr>
          <w:rFonts w:cs="Tahoma"/>
          <w:sz w:val="20"/>
          <w:szCs w:val="20"/>
          <w:lang w:eastAsia="en-US"/>
        </w:rPr>
        <w:t xml:space="preserve"> – OŠ Medvode in obratno.</w:t>
      </w:r>
    </w:p>
    <w:p w14:paraId="5A961188" w14:textId="77777777" w:rsidR="008911FB" w:rsidRPr="00006A30" w:rsidRDefault="008911FB" w:rsidP="00AC1D76">
      <w:pPr>
        <w:keepNext/>
        <w:keepLines/>
        <w:ind w:left="1440"/>
        <w:contextualSpacing/>
        <w:jc w:val="both"/>
        <w:rPr>
          <w:rFonts w:eastAsia="Calibri" w:cs="Tahoma"/>
          <w:sz w:val="20"/>
          <w:szCs w:val="20"/>
          <w:lang w:eastAsia="en-US"/>
        </w:rPr>
      </w:pPr>
    </w:p>
    <w:p w14:paraId="4A2B7189" w14:textId="77777777" w:rsidR="008911FB" w:rsidRPr="00006A30" w:rsidRDefault="008911FB" w:rsidP="00AC1D76">
      <w:pPr>
        <w:keepNext/>
        <w:keepLines/>
        <w:numPr>
          <w:ilvl w:val="0"/>
          <w:numId w:val="40"/>
        </w:numPr>
        <w:contextualSpacing/>
        <w:jc w:val="both"/>
        <w:rPr>
          <w:rFonts w:cs="Tahoma"/>
          <w:sz w:val="20"/>
          <w:szCs w:val="20"/>
          <w:lang w:eastAsia="en-US"/>
        </w:rPr>
      </w:pPr>
      <w:r w:rsidRPr="00006A30">
        <w:rPr>
          <w:rFonts w:cs="Tahoma"/>
          <w:sz w:val="20"/>
          <w:szCs w:val="20"/>
          <w:lang w:eastAsia="en-US"/>
        </w:rPr>
        <w:t>Osnovna šola Pirniče</w:t>
      </w:r>
    </w:p>
    <w:p w14:paraId="7FAF7A85" w14:textId="77777777" w:rsidR="008911FB" w:rsidRPr="00006A30" w:rsidRDefault="008911FB" w:rsidP="00AC1D76">
      <w:pPr>
        <w:keepNext/>
        <w:keepLines/>
        <w:numPr>
          <w:ilvl w:val="0"/>
          <w:numId w:val="41"/>
        </w:numPr>
        <w:contextualSpacing/>
        <w:jc w:val="both"/>
        <w:rPr>
          <w:rFonts w:cs="Tahoma"/>
          <w:sz w:val="20"/>
          <w:szCs w:val="20"/>
          <w:lang w:eastAsia="en-US"/>
        </w:rPr>
      </w:pPr>
      <w:r w:rsidRPr="00006A30">
        <w:rPr>
          <w:rFonts w:cs="Tahoma"/>
          <w:sz w:val="20"/>
          <w:szCs w:val="20"/>
          <w:lang w:eastAsia="en-US"/>
        </w:rPr>
        <w:t>Zavrh pod Šmarno goro – Vikrče - OŠ Pirniče in obratno.</w:t>
      </w:r>
    </w:p>
    <w:p w14:paraId="09FC33C9" w14:textId="77777777" w:rsidR="008911FB" w:rsidRPr="00006A30" w:rsidRDefault="008911FB" w:rsidP="00AC1D76">
      <w:pPr>
        <w:keepNext/>
        <w:keepLines/>
        <w:numPr>
          <w:ilvl w:val="0"/>
          <w:numId w:val="40"/>
        </w:numPr>
        <w:contextualSpacing/>
        <w:jc w:val="both"/>
        <w:rPr>
          <w:rFonts w:cs="Tahoma"/>
          <w:sz w:val="20"/>
          <w:szCs w:val="20"/>
          <w:lang w:eastAsia="en-US"/>
        </w:rPr>
      </w:pPr>
      <w:r w:rsidRPr="00006A30">
        <w:rPr>
          <w:rFonts w:cs="Tahoma"/>
          <w:sz w:val="20"/>
          <w:szCs w:val="20"/>
          <w:lang w:eastAsia="en-US"/>
        </w:rPr>
        <w:t>Osnovna šola Simona Jenka, Smlednik</w:t>
      </w:r>
    </w:p>
    <w:p w14:paraId="2B5B560D" w14:textId="77777777" w:rsidR="008911FB" w:rsidRPr="00006A30" w:rsidRDefault="008911FB" w:rsidP="00AC1D76">
      <w:pPr>
        <w:keepNext/>
        <w:keepLines/>
        <w:numPr>
          <w:ilvl w:val="0"/>
          <w:numId w:val="41"/>
        </w:numPr>
        <w:contextualSpacing/>
        <w:jc w:val="both"/>
        <w:rPr>
          <w:rFonts w:cs="Tahoma"/>
          <w:b/>
          <w:bCs/>
          <w:sz w:val="20"/>
          <w:szCs w:val="20"/>
          <w:lang w:eastAsia="en-US"/>
        </w:rPr>
      </w:pPr>
      <w:r w:rsidRPr="00006A30">
        <w:rPr>
          <w:rFonts w:cs="Tahoma"/>
          <w:sz w:val="20"/>
          <w:szCs w:val="20"/>
          <w:lang w:eastAsia="en-US"/>
        </w:rPr>
        <w:t>Brezovec – Moše – OŠ Smlednik in obratno,</w:t>
      </w:r>
    </w:p>
    <w:p w14:paraId="6A00F4C1" w14:textId="37B1CEAE" w:rsidR="008911FB" w:rsidRPr="00006A30" w:rsidRDefault="008911FB" w:rsidP="00AC1D76">
      <w:pPr>
        <w:keepNext/>
        <w:keepLines/>
        <w:numPr>
          <w:ilvl w:val="0"/>
          <w:numId w:val="41"/>
        </w:numPr>
        <w:contextualSpacing/>
        <w:jc w:val="both"/>
        <w:rPr>
          <w:rFonts w:cs="Tahoma"/>
          <w:b/>
          <w:bCs/>
          <w:sz w:val="20"/>
          <w:szCs w:val="20"/>
          <w:lang w:eastAsia="en-US"/>
        </w:rPr>
      </w:pPr>
      <w:r w:rsidRPr="00006A30">
        <w:rPr>
          <w:rFonts w:cs="Tahoma"/>
          <w:sz w:val="20"/>
          <w:szCs w:val="20"/>
          <w:lang w:eastAsia="en-US"/>
        </w:rPr>
        <w:t>Moše – OŠ Smlednik in obratno.</w:t>
      </w:r>
    </w:p>
    <w:p w14:paraId="3B52C692" w14:textId="7198B550" w:rsidR="00006A30" w:rsidRDefault="00006A30" w:rsidP="00006A30">
      <w:pPr>
        <w:keepNext/>
        <w:keepLines/>
        <w:contextualSpacing/>
        <w:jc w:val="both"/>
        <w:rPr>
          <w:rFonts w:cs="Tahoma"/>
          <w:sz w:val="20"/>
          <w:szCs w:val="20"/>
          <w:lang w:eastAsia="en-US"/>
        </w:rPr>
      </w:pPr>
    </w:p>
    <w:p w14:paraId="0A70BBF2" w14:textId="77777777" w:rsidR="00006A30" w:rsidRPr="00FB65C0" w:rsidRDefault="00006A30" w:rsidP="00006A30">
      <w:pPr>
        <w:keepNext/>
        <w:keepLines/>
        <w:contextualSpacing/>
        <w:jc w:val="both"/>
        <w:rPr>
          <w:rFonts w:cs="Tahoma"/>
          <w:b/>
          <w:bCs/>
          <w:sz w:val="20"/>
          <w:szCs w:val="20"/>
          <w:lang w:eastAsia="en-US"/>
        </w:rPr>
      </w:pPr>
    </w:p>
    <w:p w14:paraId="41BA8D9E" w14:textId="77777777" w:rsidR="008911FB" w:rsidRPr="00FB65C0" w:rsidRDefault="008911FB" w:rsidP="00AC1D76">
      <w:pPr>
        <w:keepNext/>
        <w:keepLines/>
        <w:jc w:val="both"/>
        <w:rPr>
          <w:rFonts w:eastAsia="Calibri" w:cs="Tahoma"/>
          <w:sz w:val="20"/>
          <w:szCs w:val="20"/>
          <w:lang w:eastAsia="en-US"/>
        </w:rPr>
      </w:pPr>
    </w:p>
    <w:p w14:paraId="2CD7C9C1" w14:textId="77777777" w:rsidR="0059077D" w:rsidRPr="00FB65C0" w:rsidRDefault="0059077D" w:rsidP="00AC1D76">
      <w:pPr>
        <w:keepNext/>
        <w:keepLines/>
        <w:numPr>
          <w:ilvl w:val="1"/>
          <w:numId w:val="16"/>
        </w:numPr>
        <w:tabs>
          <w:tab w:val="clear" w:pos="4613"/>
          <w:tab w:val="num" w:pos="4897"/>
        </w:tabs>
        <w:ind w:left="426" w:hanging="426"/>
        <w:jc w:val="center"/>
        <w:rPr>
          <w:rFonts w:eastAsia="Calibri" w:cs="Tahoma"/>
          <w:sz w:val="20"/>
          <w:szCs w:val="20"/>
          <w:lang w:eastAsia="en-US"/>
        </w:rPr>
      </w:pPr>
      <w:r w:rsidRPr="00FB65C0">
        <w:rPr>
          <w:rFonts w:eastAsia="Calibri" w:cs="Tahoma"/>
          <w:sz w:val="20"/>
          <w:szCs w:val="20"/>
          <w:lang w:eastAsia="en-US"/>
        </w:rPr>
        <w:lastRenderedPageBreak/>
        <w:t>člen</w:t>
      </w:r>
    </w:p>
    <w:p w14:paraId="6D63C568" w14:textId="77777777" w:rsidR="0059077D" w:rsidRPr="00FB65C0" w:rsidRDefault="0059077D" w:rsidP="00AC1D76">
      <w:pPr>
        <w:keepNext/>
        <w:keepLines/>
        <w:jc w:val="both"/>
        <w:rPr>
          <w:rFonts w:eastAsia="Calibri" w:cs="Tahoma"/>
          <w:sz w:val="20"/>
          <w:szCs w:val="20"/>
          <w:lang w:eastAsia="en-US"/>
        </w:rPr>
      </w:pPr>
    </w:p>
    <w:p w14:paraId="27990DE2" w14:textId="7E404B4A" w:rsidR="0059077D" w:rsidRPr="00FB65C0" w:rsidRDefault="0059077D" w:rsidP="00AC1D76">
      <w:pPr>
        <w:keepNext/>
        <w:keepLines/>
        <w:jc w:val="both"/>
        <w:rPr>
          <w:rFonts w:cs="Tahoma"/>
          <w:sz w:val="20"/>
          <w:szCs w:val="20"/>
        </w:rPr>
      </w:pPr>
      <w:r w:rsidRPr="00FB65C0">
        <w:rPr>
          <w:rFonts w:cs="Tahoma"/>
          <w:sz w:val="20"/>
          <w:szCs w:val="20"/>
        </w:rPr>
        <w:t xml:space="preserve">Skupno število dnevno prevoženih efektivnih kilometrov za vse šole znaša 289 km. </w:t>
      </w:r>
      <w:r w:rsidR="009E23A0" w:rsidRPr="00FB65C0">
        <w:rPr>
          <w:rFonts w:cs="Tahoma"/>
          <w:sz w:val="20"/>
          <w:szCs w:val="20"/>
        </w:rPr>
        <w:t xml:space="preserve">Izvajalec bo storitve, ki so predmet tega okvirnega sporazuma, izvajal s petimi (5) minimalno petdeset (50) sedežnimi avtobusi kategorije M3. </w:t>
      </w:r>
      <w:r w:rsidRPr="00FB65C0">
        <w:rPr>
          <w:rFonts w:cs="Tahoma"/>
          <w:sz w:val="20"/>
          <w:szCs w:val="20"/>
        </w:rPr>
        <w:t xml:space="preserve">V primeru, da iz kateregakoli razloga pri kateri od šol preneha potreba po prevozih otrok, se glede na relacijo, </w:t>
      </w:r>
      <w:r w:rsidR="00364E26" w:rsidRPr="00FB65C0">
        <w:rPr>
          <w:rFonts w:cs="Tahoma"/>
          <w:sz w:val="20"/>
          <w:szCs w:val="20"/>
        </w:rPr>
        <w:t xml:space="preserve">ustrezno </w:t>
      </w:r>
      <w:r w:rsidRPr="00FB65C0">
        <w:rPr>
          <w:rFonts w:cs="Tahoma"/>
          <w:sz w:val="20"/>
          <w:szCs w:val="20"/>
        </w:rPr>
        <w:t>zmanjša število dnevno prevoženih efektivnih kilometrov</w:t>
      </w:r>
      <w:r w:rsidR="009E23A0" w:rsidRPr="00FB65C0">
        <w:rPr>
          <w:rFonts w:cs="Tahoma"/>
          <w:sz w:val="20"/>
          <w:szCs w:val="20"/>
        </w:rPr>
        <w:t xml:space="preserve"> ali število avtobusov</w:t>
      </w:r>
      <w:r w:rsidRPr="00FB65C0">
        <w:rPr>
          <w:rFonts w:cs="Tahoma"/>
          <w:sz w:val="20"/>
          <w:szCs w:val="20"/>
        </w:rPr>
        <w:t xml:space="preserve">. </w:t>
      </w:r>
    </w:p>
    <w:p w14:paraId="35B66E8B" w14:textId="77777777" w:rsidR="0059077D" w:rsidRPr="00FB65C0" w:rsidRDefault="0059077D" w:rsidP="00AC1D76">
      <w:pPr>
        <w:keepNext/>
        <w:keepLines/>
        <w:jc w:val="both"/>
        <w:rPr>
          <w:rFonts w:cs="Tahoma"/>
          <w:sz w:val="20"/>
          <w:szCs w:val="20"/>
        </w:rPr>
      </w:pPr>
    </w:p>
    <w:p w14:paraId="32BBA35D" w14:textId="77777777" w:rsidR="0059077D" w:rsidRPr="00FB65C0" w:rsidRDefault="0059077D" w:rsidP="00AC1D76">
      <w:pPr>
        <w:keepNext/>
        <w:keepLines/>
        <w:jc w:val="both"/>
        <w:rPr>
          <w:rFonts w:cs="Tahoma"/>
          <w:sz w:val="20"/>
          <w:szCs w:val="20"/>
        </w:rPr>
      </w:pPr>
      <w:r w:rsidRPr="00FB65C0">
        <w:rPr>
          <w:rFonts w:cs="Tahoma"/>
          <w:sz w:val="20"/>
          <w:szCs w:val="20"/>
        </w:rPr>
        <w:t>Navedene relacije prevoza šolskih otrok se lahko spremenijo glede na dejanske potrebe po prevozu šolskih otrok v šolo in nazaj domov. Naročnik se bo v primeru spremembe relacij ali potrebe po dodatnih ali manj prevozih z izvajalcem dogovoril za nov obseg storitev na podlagi dogovorjenih cen, ki veljajo po tem okvirnem sporazumu.</w:t>
      </w:r>
    </w:p>
    <w:p w14:paraId="6376EA98" w14:textId="77777777" w:rsidR="0059077D" w:rsidRPr="00FB65C0" w:rsidRDefault="0059077D" w:rsidP="00AC1D76">
      <w:pPr>
        <w:keepNext/>
        <w:keepLines/>
        <w:jc w:val="both"/>
        <w:rPr>
          <w:rFonts w:eastAsia="Calibri" w:cs="Tahoma"/>
          <w:sz w:val="20"/>
          <w:szCs w:val="20"/>
          <w:lang w:eastAsia="en-US"/>
        </w:rPr>
      </w:pPr>
    </w:p>
    <w:p w14:paraId="6412B1D1" w14:textId="77777777" w:rsidR="00C306DA" w:rsidRPr="00FB65C0" w:rsidRDefault="00C306DA" w:rsidP="00AC1D76">
      <w:pPr>
        <w:keepNext/>
        <w:keepLines/>
        <w:numPr>
          <w:ilvl w:val="1"/>
          <w:numId w:val="16"/>
        </w:numPr>
        <w:tabs>
          <w:tab w:val="clear" w:pos="4613"/>
          <w:tab w:val="num" w:pos="4897"/>
        </w:tabs>
        <w:ind w:left="426" w:hanging="426"/>
        <w:jc w:val="center"/>
        <w:rPr>
          <w:rFonts w:cs="Tahoma"/>
          <w:sz w:val="20"/>
          <w:szCs w:val="20"/>
        </w:rPr>
      </w:pPr>
      <w:r w:rsidRPr="00FB65C0">
        <w:rPr>
          <w:rFonts w:cs="Tahoma"/>
          <w:sz w:val="20"/>
          <w:szCs w:val="20"/>
        </w:rPr>
        <w:t>člen</w:t>
      </w:r>
    </w:p>
    <w:p w14:paraId="3C3C8EA5" w14:textId="77777777" w:rsidR="00C306DA" w:rsidRPr="00FB65C0" w:rsidRDefault="00C306DA" w:rsidP="00AC1D76">
      <w:pPr>
        <w:keepNext/>
        <w:keepLines/>
        <w:tabs>
          <w:tab w:val="left" w:pos="1702"/>
        </w:tabs>
        <w:jc w:val="both"/>
        <w:rPr>
          <w:rFonts w:cs="Tahoma"/>
          <w:sz w:val="20"/>
          <w:szCs w:val="20"/>
        </w:rPr>
      </w:pPr>
    </w:p>
    <w:p w14:paraId="7A39231C" w14:textId="77777777" w:rsidR="00C306DA" w:rsidRPr="00FB65C0" w:rsidRDefault="00C306DA" w:rsidP="00AC1D76">
      <w:pPr>
        <w:keepNext/>
        <w:keepLines/>
        <w:jc w:val="both"/>
        <w:rPr>
          <w:rFonts w:cs="Tahoma"/>
          <w:sz w:val="20"/>
          <w:szCs w:val="20"/>
        </w:rPr>
      </w:pPr>
      <w:r w:rsidRPr="00FB65C0">
        <w:rPr>
          <w:rFonts w:cs="Tahoma"/>
          <w:sz w:val="20"/>
          <w:szCs w:val="20"/>
        </w:rPr>
        <w:t>Naročnik se s podpisom tega okvirnega sporazuma zavezuje, da bo na podlagi dejanski potreb v obdobju veljavnosti okvirnega sporazuma, posamezna naročila posebnih linijskih prevozov, izvajalcu oddal na podlagi pogojev, opredeljenih v razpisni dokumentaciji in na podlagi pogojev, ki so določeni v tem okvirnem sporazumu.</w:t>
      </w:r>
    </w:p>
    <w:p w14:paraId="7D04DAD6" w14:textId="77777777" w:rsidR="00C306DA" w:rsidRPr="00FB65C0" w:rsidRDefault="00C306DA" w:rsidP="00AC1D76">
      <w:pPr>
        <w:keepNext/>
        <w:keepLines/>
        <w:jc w:val="both"/>
        <w:rPr>
          <w:rFonts w:cs="Tahoma"/>
          <w:sz w:val="20"/>
          <w:szCs w:val="20"/>
        </w:rPr>
      </w:pPr>
    </w:p>
    <w:p w14:paraId="3E4C32B6" w14:textId="77777777" w:rsidR="00C306DA" w:rsidRPr="00FB65C0" w:rsidRDefault="00C306DA" w:rsidP="00AC1D76">
      <w:pPr>
        <w:keepNext/>
        <w:keepLines/>
        <w:jc w:val="both"/>
        <w:rPr>
          <w:rFonts w:cs="Tahoma"/>
          <w:sz w:val="20"/>
          <w:szCs w:val="20"/>
        </w:rPr>
      </w:pPr>
      <w:r w:rsidRPr="00FB65C0">
        <w:rPr>
          <w:rFonts w:cs="Tahoma"/>
          <w:sz w:val="20"/>
          <w:szCs w:val="20"/>
        </w:rPr>
        <w:t xml:space="preserve">Naročnik bo naročila posameznih linijskih prevozov oddal na podlagi dejanskih potreb za izvajanje posebnih linijskih prevozov in v takšnem obsegu, ki bo izpolnjeval vse potrebe naročnika v obdobju veljavnosti okvirnega sporazuma. </w:t>
      </w:r>
    </w:p>
    <w:p w14:paraId="0C424A69" w14:textId="77777777" w:rsidR="00C306DA" w:rsidRPr="00FB65C0" w:rsidRDefault="00C306DA" w:rsidP="00AC1D76">
      <w:pPr>
        <w:keepNext/>
        <w:keepLines/>
        <w:jc w:val="both"/>
        <w:rPr>
          <w:rFonts w:cs="Tahoma"/>
          <w:sz w:val="20"/>
          <w:szCs w:val="20"/>
        </w:rPr>
      </w:pPr>
    </w:p>
    <w:p w14:paraId="662D4CE6" w14:textId="77777777" w:rsidR="00C306DA" w:rsidRPr="00FB65C0" w:rsidRDefault="00C306DA" w:rsidP="00AC1D76">
      <w:pPr>
        <w:keepNext/>
        <w:keepLines/>
        <w:jc w:val="both"/>
        <w:rPr>
          <w:rFonts w:cs="Tahoma"/>
          <w:sz w:val="20"/>
          <w:szCs w:val="20"/>
          <w:lang w:eastAsia="en-US"/>
        </w:rPr>
      </w:pPr>
      <w:r w:rsidRPr="00FB65C0">
        <w:rPr>
          <w:rFonts w:cs="Tahoma"/>
          <w:sz w:val="20"/>
          <w:szCs w:val="20"/>
        </w:rPr>
        <w:t xml:space="preserve">Naročnik se obvezuje </w:t>
      </w:r>
      <w:r w:rsidRPr="00FB65C0">
        <w:rPr>
          <w:rFonts w:cs="Tahoma"/>
          <w:sz w:val="20"/>
          <w:szCs w:val="20"/>
          <w:lang w:eastAsia="en-US"/>
        </w:rPr>
        <w:t>izvajalcu pravočasno zagotoviti vse informacije in vse morebitne spremembe v zvezi z izvedbo predmeta tega okvirnega sporazuma.</w:t>
      </w:r>
    </w:p>
    <w:p w14:paraId="72EBFA94" w14:textId="77777777" w:rsidR="00C306DA" w:rsidRPr="00FB65C0" w:rsidRDefault="00C306DA" w:rsidP="00AC1D76">
      <w:pPr>
        <w:keepNext/>
        <w:keepLines/>
        <w:jc w:val="both"/>
        <w:rPr>
          <w:rFonts w:cs="Tahoma"/>
          <w:sz w:val="20"/>
          <w:szCs w:val="20"/>
        </w:rPr>
      </w:pPr>
    </w:p>
    <w:p w14:paraId="61F8F69A" w14:textId="77777777" w:rsidR="00C306DA" w:rsidRPr="00FB65C0" w:rsidRDefault="00C306DA" w:rsidP="00AC1D76">
      <w:pPr>
        <w:keepNext/>
        <w:keepLines/>
        <w:jc w:val="both"/>
        <w:rPr>
          <w:rFonts w:cs="Tahoma"/>
          <w:sz w:val="20"/>
          <w:szCs w:val="20"/>
        </w:rPr>
      </w:pPr>
      <w:r w:rsidRPr="00FB65C0">
        <w:rPr>
          <w:rFonts w:cs="Tahoma"/>
          <w:sz w:val="20"/>
          <w:szCs w:val="20"/>
        </w:rPr>
        <w:t xml:space="preserve">Izvajalec se obvezuje, da bo posebne linijske prevoz izvajal v skladu z vsemi veljavnimi predpisi v Republiki Sloveniji, ki urejajo področje predmeta tega okvirnega sporazuma. </w:t>
      </w:r>
    </w:p>
    <w:p w14:paraId="27194F15" w14:textId="77777777" w:rsidR="00C306DA" w:rsidRPr="00FB65C0" w:rsidRDefault="00C306DA" w:rsidP="00AC1D76">
      <w:pPr>
        <w:keepNext/>
        <w:keepLines/>
        <w:jc w:val="both"/>
        <w:rPr>
          <w:rFonts w:cs="Tahoma"/>
          <w:sz w:val="20"/>
          <w:szCs w:val="20"/>
        </w:rPr>
      </w:pPr>
    </w:p>
    <w:p w14:paraId="10FBAA01" w14:textId="77777777" w:rsidR="00C306DA" w:rsidRPr="00FB65C0" w:rsidRDefault="00C306DA" w:rsidP="00AC1D76">
      <w:pPr>
        <w:keepNext/>
        <w:keepLines/>
        <w:jc w:val="both"/>
        <w:rPr>
          <w:rFonts w:cs="Tahoma"/>
          <w:sz w:val="20"/>
          <w:szCs w:val="20"/>
        </w:rPr>
      </w:pPr>
      <w:r w:rsidRPr="00FB65C0">
        <w:rPr>
          <w:rFonts w:cs="Tahoma"/>
          <w:sz w:val="20"/>
          <w:szCs w:val="20"/>
        </w:rPr>
        <w:t>Izvajalec je kot prevoznik odgovoren za pravilno in zakonito izvedbo predmeta okvirnega sporazuma in sam nosi morebitne stroške, ki izhajajo iz kršitev predpisov, ki urejajo prevoze v cestnem prometu in cestni promet ter veljavno zakonodajo.</w:t>
      </w:r>
    </w:p>
    <w:p w14:paraId="21B5A5E2" w14:textId="77777777" w:rsidR="00C306DA" w:rsidRPr="00FB65C0" w:rsidRDefault="00C306DA" w:rsidP="00AC1D76">
      <w:pPr>
        <w:keepNext/>
        <w:keepLines/>
        <w:tabs>
          <w:tab w:val="left" w:pos="1702"/>
        </w:tabs>
        <w:jc w:val="both"/>
        <w:rPr>
          <w:rFonts w:cs="Tahoma"/>
          <w:sz w:val="20"/>
          <w:szCs w:val="20"/>
        </w:rPr>
      </w:pPr>
    </w:p>
    <w:p w14:paraId="50A98772" w14:textId="77777777" w:rsidR="00C306DA" w:rsidRPr="00FB65C0" w:rsidRDefault="00C306DA" w:rsidP="00AC1D76">
      <w:pPr>
        <w:keepNext/>
        <w:keepLines/>
        <w:numPr>
          <w:ilvl w:val="1"/>
          <w:numId w:val="16"/>
        </w:numPr>
        <w:tabs>
          <w:tab w:val="clear" w:pos="4613"/>
          <w:tab w:val="num" w:pos="4897"/>
        </w:tabs>
        <w:ind w:left="426" w:hanging="426"/>
        <w:jc w:val="center"/>
        <w:rPr>
          <w:rFonts w:cs="Tahoma"/>
          <w:sz w:val="20"/>
          <w:szCs w:val="20"/>
        </w:rPr>
      </w:pPr>
      <w:r w:rsidRPr="00FB65C0">
        <w:rPr>
          <w:rFonts w:cs="Tahoma"/>
          <w:sz w:val="20"/>
          <w:szCs w:val="20"/>
        </w:rPr>
        <w:t>člen</w:t>
      </w:r>
    </w:p>
    <w:p w14:paraId="12BE1109" w14:textId="77777777" w:rsidR="00C306DA" w:rsidRPr="00FB65C0" w:rsidRDefault="00C306DA" w:rsidP="00AC1D76">
      <w:pPr>
        <w:keepNext/>
        <w:keepLines/>
        <w:tabs>
          <w:tab w:val="left" w:pos="1702"/>
        </w:tabs>
        <w:jc w:val="both"/>
        <w:rPr>
          <w:rFonts w:cs="Tahoma"/>
          <w:sz w:val="20"/>
          <w:szCs w:val="20"/>
        </w:rPr>
      </w:pPr>
    </w:p>
    <w:p w14:paraId="20A039F9" w14:textId="77777777" w:rsidR="00C306DA" w:rsidRPr="00FB65C0" w:rsidRDefault="00C306DA" w:rsidP="00AC1D76">
      <w:pPr>
        <w:keepNext/>
        <w:keepLines/>
        <w:jc w:val="both"/>
        <w:rPr>
          <w:rFonts w:cs="Tahoma"/>
          <w:sz w:val="20"/>
          <w:szCs w:val="20"/>
        </w:rPr>
      </w:pPr>
      <w:r w:rsidRPr="00FB65C0">
        <w:rPr>
          <w:rFonts w:cs="Tahoma"/>
          <w:sz w:val="20"/>
          <w:szCs w:val="20"/>
        </w:rPr>
        <w:t xml:space="preserve">Naročnik bo izvajalcu, po sklenitvi okvirnega sporazuma, pisno (po elektronski pošti) posredoval vse natančne informacije v zvezi z izvedbo posebnih linijskih prevozov (navodila, vozni redi, relacije, število in seznam učencev, </w:t>
      </w:r>
      <w:proofErr w:type="spellStart"/>
      <w:r w:rsidRPr="00FB65C0">
        <w:rPr>
          <w:rFonts w:cs="Tahoma"/>
          <w:sz w:val="20"/>
          <w:szCs w:val="20"/>
        </w:rPr>
        <w:t>itd</w:t>
      </w:r>
      <w:proofErr w:type="spellEnd"/>
      <w:r w:rsidRPr="00FB65C0">
        <w:rPr>
          <w:rFonts w:cs="Tahoma"/>
          <w:sz w:val="20"/>
          <w:szCs w:val="20"/>
        </w:rPr>
        <w:t xml:space="preserve">…), ki so potrebne za kvalitetno in pravočasno izvedbo storitev, ki so predmeta okvirnega sporazuma. </w:t>
      </w:r>
    </w:p>
    <w:p w14:paraId="3DDCC5AC" w14:textId="77777777" w:rsidR="00C306DA" w:rsidRPr="00FB65C0" w:rsidRDefault="00C306DA" w:rsidP="00AC1D76">
      <w:pPr>
        <w:keepNext/>
        <w:keepLines/>
        <w:jc w:val="both"/>
        <w:rPr>
          <w:rFonts w:cs="Tahoma"/>
          <w:sz w:val="20"/>
          <w:szCs w:val="20"/>
        </w:rPr>
      </w:pPr>
    </w:p>
    <w:p w14:paraId="59982482" w14:textId="77777777" w:rsidR="00C306DA" w:rsidRPr="00FB65C0" w:rsidRDefault="00C306DA" w:rsidP="00AC1D76">
      <w:pPr>
        <w:keepNext/>
        <w:keepLines/>
        <w:jc w:val="both"/>
        <w:rPr>
          <w:rFonts w:cs="Tahoma"/>
          <w:sz w:val="20"/>
          <w:szCs w:val="20"/>
        </w:rPr>
      </w:pPr>
      <w:r w:rsidRPr="00FB65C0">
        <w:rPr>
          <w:rFonts w:cs="Tahoma"/>
          <w:sz w:val="20"/>
          <w:szCs w:val="20"/>
        </w:rPr>
        <w:t xml:space="preserve">Vozni redi, relacije, število učencev, </w:t>
      </w:r>
      <w:proofErr w:type="spellStart"/>
      <w:r w:rsidRPr="00FB65C0">
        <w:rPr>
          <w:rFonts w:cs="Tahoma"/>
          <w:sz w:val="20"/>
          <w:szCs w:val="20"/>
        </w:rPr>
        <w:t>itd</w:t>
      </w:r>
      <w:proofErr w:type="spellEnd"/>
      <w:r w:rsidRPr="00FB65C0">
        <w:rPr>
          <w:rFonts w:cs="Tahoma"/>
          <w:sz w:val="20"/>
          <w:szCs w:val="20"/>
        </w:rPr>
        <w:t>… se lahko v obdobju veljavnosti okvirnega sporazuma spremenijo, glede na dejanske potrebe naročnika. V tem primeru bo naročnik pravočasno o tem obvestil izvajalca, v skladu s prejšnjim odstavkom tega člena.</w:t>
      </w:r>
    </w:p>
    <w:p w14:paraId="3CBD84F0" w14:textId="77777777" w:rsidR="00C306DA" w:rsidRPr="00FB65C0" w:rsidRDefault="00C306DA" w:rsidP="00AC1D76">
      <w:pPr>
        <w:keepNext/>
        <w:keepLines/>
        <w:tabs>
          <w:tab w:val="left" w:pos="1702"/>
        </w:tabs>
        <w:jc w:val="both"/>
        <w:rPr>
          <w:rFonts w:cs="Tahoma"/>
          <w:sz w:val="20"/>
          <w:szCs w:val="20"/>
        </w:rPr>
      </w:pPr>
    </w:p>
    <w:p w14:paraId="4DA1D2BD" w14:textId="77777777" w:rsidR="00C306DA" w:rsidRPr="00FB65C0" w:rsidRDefault="00C306DA" w:rsidP="00AC1D76">
      <w:pPr>
        <w:keepNext/>
        <w:keepLines/>
        <w:jc w:val="both"/>
        <w:rPr>
          <w:rFonts w:cs="Tahoma"/>
          <w:sz w:val="20"/>
          <w:szCs w:val="20"/>
        </w:rPr>
      </w:pPr>
      <w:r w:rsidRPr="00FB65C0">
        <w:rPr>
          <w:rFonts w:cs="Tahoma"/>
          <w:sz w:val="20"/>
          <w:szCs w:val="20"/>
        </w:rPr>
        <w:t>Izvajalec je dolžan izvajati storitve, ki so predmet tega okvirnega sporazuma, z vozili, ki so navedena v ponudbi izvajalca oziroma v prilogi Seznam vozil in voznikov, ki je kot priloga sestavni del tega okvirnega sporazuma.</w:t>
      </w:r>
    </w:p>
    <w:p w14:paraId="7BAC545C" w14:textId="77777777" w:rsidR="004674BA" w:rsidRPr="00FB65C0" w:rsidRDefault="004674BA" w:rsidP="00AC1D76">
      <w:pPr>
        <w:keepNext/>
        <w:keepLines/>
        <w:jc w:val="both"/>
        <w:rPr>
          <w:rFonts w:eastAsia="Calibri" w:cs="Tahoma"/>
          <w:sz w:val="20"/>
          <w:szCs w:val="20"/>
          <w:lang w:eastAsia="en-US"/>
        </w:rPr>
      </w:pPr>
    </w:p>
    <w:p w14:paraId="1D2D5232" w14:textId="77777777" w:rsidR="00BF3649" w:rsidRPr="00FB65C0" w:rsidRDefault="00281FAE" w:rsidP="00AC1D76">
      <w:pPr>
        <w:keepNext/>
        <w:keepLines/>
        <w:numPr>
          <w:ilvl w:val="0"/>
          <w:numId w:val="22"/>
        </w:numPr>
        <w:tabs>
          <w:tab w:val="left" w:pos="1080"/>
          <w:tab w:val="left" w:pos="1702"/>
        </w:tabs>
        <w:ind w:hanging="1440"/>
        <w:jc w:val="both"/>
        <w:rPr>
          <w:rFonts w:cs="Tahoma"/>
          <w:b/>
          <w:sz w:val="20"/>
          <w:szCs w:val="20"/>
        </w:rPr>
      </w:pPr>
      <w:r w:rsidRPr="00FB65C0">
        <w:rPr>
          <w:rFonts w:cs="Tahoma"/>
          <w:b/>
          <w:sz w:val="20"/>
          <w:szCs w:val="20"/>
        </w:rPr>
        <w:t>VREDNOST OKVIRNEGA SPORAZUMA IN CENA</w:t>
      </w:r>
      <w:r w:rsidR="00BF3649" w:rsidRPr="00FB65C0">
        <w:rPr>
          <w:rFonts w:cs="Tahoma"/>
          <w:b/>
          <w:sz w:val="20"/>
          <w:szCs w:val="20"/>
        </w:rPr>
        <w:t xml:space="preserve"> </w:t>
      </w:r>
    </w:p>
    <w:p w14:paraId="6EB71CE8" w14:textId="77777777" w:rsidR="00BF3649" w:rsidRPr="00FB65C0" w:rsidRDefault="00BF3649" w:rsidP="00AC1D76">
      <w:pPr>
        <w:keepNext/>
        <w:keepLines/>
        <w:tabs>
          <w:tab w:val="left" w:pos="1702"/>
        </w:tabs>
        <w:jc w:val="both"/>
        <w:rPr>
          <w:rFonts w:cs="Tahoma"/>
          <w:sz w:val="20"/>
          <w:szCs w:val="20"/>
        </w:rPr>
      </w:pPr>
    </w:p>
    <w:p w14:paraId="01DCDAD5" w14:textId="77777777" w:rsidR="00BF3649" w:rsidRPr="00FB65C0" w:rsidRDefault="00BF3649" w:rsidP="00AC1D76">
      <w:pPr>
        <w:keepNext/>
        <w:keepLines/>
        <w:numPr>
          <w:ilvl w:val="1"/>
          <w:numId w:val="16"/>
        </w:numPr>
        <w:tabs>
          <w:tab w:val="clear" w:pos="4613"/>
          <w:tab w:val="num" w:pos="4897"/>
        </w:tabs>
        <w:ind w:left="426" w:hanging="426"/>
        <w:jc w:val="center"/>
        <w:rPr>
          <w:rFonts w:cs="Tahoma"/>
          <w:sz w:val="20"/>
          <w:szCs w:val="20"/>
        </w:rPr>
      </w:pPr>
      <w:r w:rsidRPr="00FB65C0">
        <w:rPr>
          <w:rFonts w:cs="Tahoma"/>
          <w:sz w:val="20"/>
          <w:szCs w:val="20"/>
        </w:rPr>
        <w:t>člen</w:t>
      </w:r>
    </w:p>
    <w:p w14:paraId="10C3DC3F" w14:textId="77777777" w:rsidR="00BF3649" w:rsidRPr="00FB65C0" w:rsidRDefault="00BF3649" w:rsidP="00AC1D76">
      <w:pPr>
        <w:keepNext/>
        <w:keepLines/>
        <w:jc w:val="both"/>
        <w:rPr>
          <w:rFonts w:cs="Tahoma"/>
          <w:sz w:val="20"/>
          <w:szCs w:val="20"/>
        </w:rPr>
      </w:pPr>
    </w:p>
    <w:p w14:paraId="44E51F93" w14:textId="77777777" w:rsidR="007A75EE" w:rsidRPr="00FB65C0" w:rsidRDefault="007A75EE" w:rsidP="00AC1D76">
      <w:pPr>
        <w:keepNext/>
        <w:keepLines/>
        <w:jc w:val="both"/>
        <w:rPr>
          <w:rFonts w:cs="Tahoma"/>
          <w:sz w:val="20"/>
          <w:szCs w:val="20"/>
        </w:rPr>
      </w:pPr>
      <w:r w:rsidRPr="00FB65C0">
        <w:rPr>
          <w:rFonts w:cs="Tahoma"/>
          <w:sz w:val="20"/>
          <w:szCs w:val="20"/>
        </w:rPr>
        <w:t xml:space="preserve">Ocenjena vrednost javnega naročila, katerega izvedba je predmet tega okvirnega sporazuma, je ob začetku postopka oddaje javnega naročila, znašala ________ EUR brez DDV. </w:t>
      </w:r>
    </w:p>
    <w:p w14:paraId="24F92E35" w14:textId="77777777" w:rsidR="00BF3649" w:rsidRPr="00FB65C0" w:rsidRDefault="00BF3649" w:rsidP="00AC1D76">
      <w:pPr>
        <w:keepNext/>
        <w:keepLines/>
        <w:jc w:val="both"/>
        <w:rPr>
          <w:rFonts w:cs="Tahoma"/>
          <w:sz w:val="20"/>
          <w:szCs w:val="20"/>
        </w:rPr>
      </w:pPr>
    </w:p>
    <w:p w14:paraId="330751A8" w14:textId="77777777" w:rsidR="00006A30" w:rsidRPr="00FB65C0" w:rsidRDefault="00006A30" w:rsidP="00AC1D76">
      <w:pPr>
        <w:keepNext/>
        <w:keepLines/>
        <w:jc w:val="both"/>
        <w:rPr>
          <w:rFonts w:cs="Tahoma"/>
          <w:sz w:val="20"/>
          <w:szCs w:val="20"/>
        </w:rPr>
      </w:pPr>
    </w:p>
    <w:p w14:paraId="7FF2EBC5" w14:textId="77777777" w:rsidR="00006A30" w:rsidRPr="00FB65C0" w:rsidRDefault="00006A30" w:rsidP="00AC1D76">
      <w:pPr>
        <w:keepNext/>
        <w:keepLines/>
        <w:jc w:val="both"/>
        <w:rPr>
          <w:rFonts w:cs="Tahoma"/>
          <w:sz w:val="20"/>
          <w:szCs w:val="20"/>
        </w:rPr>
      </w:pPr>
    </w:p>
    <w:p w14:paraId="066E7F00" w14:textId="3AD45CA5" w:rsidR="007A75EE" w:rsidRPr="00FB65C0" w:rsidRDefault="007A75EE" w:rsidP="00AC1D76">
      <w:pPr>
        <w:keepNext/>
        <w:keepLines/>
        <w:jc w:val="both"/>
        <w:rPr>
          <w:rFonts w:cs="Tahoma"/>
          <w:sz w:val="20"/>
          <w:szCs w:val="20"/>
        </w:rPr>
      </w:pPr>
      <w:r w:rsidRPr="00FB65C0">
        <w:rPr>
          <w:rFonts w:cs="Tahoma"/>
          <w:sz w:val="20"/>
          <w:szCs w:val="20"/>
        </w:rPr>
        <w:lastRenderedPageBreak/>
        <w:t>Izvajalec bo izvajal posebne linijske prevoze z naslednjim številom vozil in po naslednji cen</w:t>
      </w:r>
      <w:r w:rsidR="000E727F" w:rsidRPr="00FB65C0">
        <w:rPr>
          <w:rFonts w:cs="Tahoma"/>
          <w:sz w:val="20"/>
          <w:szCs w:val="20"/>
        </w:rPr>
        <w:t>i</w:t>
      </w:r>
      <w:r w:rsidRPr="00FB65C0">
        <w:rPr>
          <w:rFonts w:cs="Tahoma"/>
          <w:sz w:val="20"/>
          <w:szCs w:val="20"/>
        </w:rPr>
        <w:t xml:space="preserve">: </w:t>
      </w:r>
    </w:p>
    <w:p w14:paraId="580ACB03" w14:textId="77777777" w:rsidR="007A75EE" w:rsidRPr="00FB65C0" w:rsidRDefault="007A75EE" w:rsidP="00AC1D76">
      <w:pPr>
        <w:keepNext/>
        <w:keepLines/>
        <w:jc w:val="both"/>
        <w:rPr>
          <w:rFonts w:cs="Tahoma"/>
          <w:sz w:val="20"/>
          <w:szCs w:val="20"/>
        </w:rPr>
      </w:pPr>
    </w:p>
    <w:tbl>
      <w:tblPr>
        <w:tblW w:w="9207"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094"/>
        <w:gridCol w:w="1129"/>
        <w:gridCol w:w="1984"/>
      </w:tblGrid>
      <w:tr w:rsidR="007A75EE" w:rsidRPr="00FB65C0" w14:paraId="6397C6EB" w14:textId="77777777" w:rsidTr="0030102F">
        <w:trPr>
          <w:trHeight w:val="315"/>
        </w:trPr>
        <w:tc>
          <w:tcPr>
            <w:tcW w:w="6094" w:type="dxa"/>
            <w:shd w:val="clear" w:color="auto" w:fill="FFFFFF"/>
            <w:noWrap/>
            <w:tcMar>
              <w:top w:w="0" w:type="dxa"/>
              <w:left w:w="70" w:type="dxa"/>
              <w:bottom w:w="0" w:type="dxa"/>
              <w:right w:w="70" w:type="dxa"/>
            </w:tcMar>
            <w:vAlign w:val="center"/>
            <w:hideMark/>
          </w:tcPr>
          <w:p w14:paraId="311B0BC8" w14:textId="77777777" w:rsidR="007A75EE" w:rsidRPr="00FB65C0" w:rsidRDefault="007A75EE" w:rsidP="00AC1D76">
            <w:pPr>
              <w:keepNext/>
              <w:keepLines/>
              <w:jc w:val="center"/>
              <w:rPr>
                <w:rFonts w:cs="Tahoma"/>
                <w:b/>
                <w:bCs/>
                <w:sz w:val="20"/>
                <w:szCs w:val="20"/>
              </w:rPr>
            </w:pPr>
            <w:r w:rsidRPr="00FB65C0">
              <w:rPr>
                <w:rFonts w:cs="Tahoma"/>
                <w:b/>
                <w:bCs/>
                <w:sz w:val="20"/>
                <w:szCs w:val="20"/>
              </w:rPr>
              <w:t>VRSTA VOZILA</w:t>
            </w:r>
          </w:p>
        </w:tc>
        <w:tc>
          <w:tcPr>
            <w:tcW w:w="1129" w:type="dxa"/>
            <w:shd w:val="clear" w:color="auto" w:fill="FFFFFF"/>
            <w:noWrap/>
            <w:tcMar>
              <w:top w:w="0" w:type="dxa"/>
              <w:left w:w="70" w:type="dxa"/>
              <w:bottom w:w="0" w:type="dxa"/>
              <w:right w:w="70" w:type="dxa"/>
            </w:tcMar>
            <w:vAlign w:val="center"/>
            <w:hideMark/>
          </w:tcPr>
          <w:p w14:paraId="759FBB63" w14:textId="77777777" w:rsidR="007A75EE" w:rsidRPr="00FB65C0" w:rsidRDefault="007A75EE" w:rsidP="00AC1D76">
            <w:pPr>
              <w:keepNext/>
              <w:keepLines/>
              <w:jc w:val="center"/>
              <w:rPr>
                <w:rFonts w:cs="Tahoma"/>
                <w:sz w:val="20"/>
                <w:szCs w:val="20"/>
              </w:rPr>
            </w:pPr>
            <w:r w:rsidRPr="00FB65C0">
              <w:rPr>
                <w:rFonts w:cs="Tahoma"/>
                <w:sz w:val="20"/>
                <w:szCs w:val="20"/>
              </w:rPr>
              <w:t>ŠTEVILO VOZIL</w:t>
            </w:r>
          </w:p>
        </w:tc>
        <w:tc>
          <w:tcPr>
            <w:tcW w:w="1984" w:type="dxa"/>
            <w:shd w:val="clear" w:color="auto" w:fill="FFFFFF"/>
            <w:noWrap/>
            <w:tcMar>
              <w:top w:w="0" w:type="dxa"/>
              <w:left w:w="70" w:type="dxa"/>
              <w:bottom w:w="0" w:type="dxa"/>
              <w:right w:w="70" w:type="dxa"/>
            </w:tcMar>
            <w:vAlign w:val="center"/>
            <w:hideMark/>
          </w:tcPr>
          <w:p w14:paraId="0BE4CCF7" w14:textId="77777777" w:rsidR="007A75EE" w:rsidRPr="00FB65C0" w:rsidRDefault="007A75EE" w:rsidP="00AC1D76">
            <w:pPr>
              <w:keepNext/>
              <w:keepLines/>
              <w:jc w:val="center"/>
              <w:rPr>
                <w:rFonts w:cs="Tahoma"/>
                <w:sz w:val="20"/>
                <w:szCs w:val="20"/>
              </w:rPr>
            </w:pPr>
            <w:r w:rsidRPr="00FB65C0">
              <w:rPr>
                <w:rFonts w:cs="Tahoma"/>
                <w:bCs/>
                <w:sz w:val="20"/>
                <w:szCs w:val="20"/>
              </w:rPr>
              <w:t>CENA PREVOZA S PETIMI (5) VOZILI NA DAN V EUR BREZ DDV (z vsemi stroški)</w:t>
            </w:r>
          </w:p>
        </w:tc>
      </w:tr>
      <w:tr w:rsidR="007A75EE" w:rsidRPr="00FB65C0" w14:paraId="3F581774" w14:textId="77777777" w:rsidTr="0030102F">
        <w:trPr>
          <w:trHeight w:val="315"/>
        </w:trPr>
        <w:tc>
          <w:tcPr>
            <w:tcW w:w="6094" w:type="dxa"/>
            <w:shd w:val="clear" w:color="auto" w:fill="FFFFFF"/>
            <w:noWrap/>
            <w:tcMar>
              <w:top w:w="0" w:type="dxa"/>
              <w:left w:w="70" w:type="dxa"/>
              <w:bottom w:w="0" w:type="dxa"/>
              <w:right w:w="70" w:type="dxa"/>
            </w:tcMar>
            <w:vAlign w:val="center"/>
            <w:hideMark/>
          </w:tcPr>
          <w:p w14:paraId="50B6FF22" w14:textId="77777777" w:rsidR="00987E60" w:rsidRPr="00FB65C0" w:rsidRDefault="007A75EE" w:rsidP="00AC1D76">
            <w:pPr>
              <w:keepNext/>
              <w:keepLines/>
              <w:rPr>
                <w:rFonts w:cs="Tahoma"/>
                <w:sz w:val="20"/>
                <w:szCs w:val="20"/>
              </w:rPr>
            </w:pPr>
            <w:r w:rsidRPr="00FB65C0">
              <w:rPr>
                <w:rFonts w:cs="Tahoma"/>
                <w:sz w:val="20"/>
                <w:szCs w:val="20"/>
              </w:rPr>
              <w:t xml:space="preserve">AVTOBUS </w:t>
            </w:r>
            <w:r w:rsidR="000E727F" w:rsidRPr="00FB65C0">
              <w:rPr>
                <w:rFonts w:cs="Tahoma"/>
                <w:sz w:val="20"/>
                <w:szCs w:val="20"/>
              </w:rPr>
              <w:t xml:space="preserve">KATEGORIJE M3 </w:t>
            </w:r>
            <w:r w:rsidRPr="00FB65C0">
              <w:rPr>
                <w:rFonts w:cs="Tahoma"/>
                <w:sz w:val="20"/>
                <w:szCs w:val="20"/>
              </w:rPr>
              <w:t>(min. 50 potniških sedežev)</w:t>
            </w:r>
          </w:p>
        </w:tc>
        <w:tc>
          <w:tcPr>
            <w:tcW w:w="1129" w:type="dxa"/>
            <w:shd w:val="clear" w:color="auto" w:fill="FFFFFF"/>
            <w:tcMar>
              <w:top w:w="0" w:type="dxa"/>
              <w:left w:w="70" w:type="dxa"/>
              <w:bottom w:w="0" w:type="dxa"/>
              <w:right w:w="70" w:type="dxa"/>
            </w:tcMar>
            <w:vAlign w:val="center"/>
          </w:tcPr>
          <w:p w14:paraId="1766AC6C" w14:textId="77777777" w:rsidR="007A75EE" w:rsidRPr="00FB65C0" w:rsidRDefault="000E727F" w:rsidP="00AC1D76">
            <w:pPr>
              <w:keepNext/>
              <w:keepLines/>
              <w:jc w:val="center"/>
              <w:rPr>
                <w:rFonts w:cs="Tahoma"/>
                <w:sz w:val="20"/>
                <w:szCs w:val="20"/>
              </w:rPr>
            </w:pPr>
            <w:r w:rsidRPr="00FB65C0">
              <w:rPr>
                <w:rFonts w:cs="Tahoma"/>
                <w:sz w:val="20"/>
                <w:szCs w:val="20"/>
              </w:rPr>
              <w:t>5</w:t>
            </w:r>
          </w:p>
        </w:tc>
        <w:tc>
          <w:tcPr>
            <w:tcW w:w="1984" w:type="dxa"/>
            <w:shd w:val="clear" w:color="auto" w:fill="FFFFFF"/>
            <w:tcMar>
              <w:top w:w="0" w:type="dxa"/>
              <w:left w:w="70" w:type="dxa"/>
              <w:bottom w:w="0" w:type="dxa"/>
              <w:right w:w="70" w:type="dxa"/>
            </w:tcMar>
            <w:vAlign w:val="center"/>
          </w:tcPr>
          <w:p w14:paraId="58F16261" w14:textId="77777777" w:rsidR="007A75EE" w:rsidRPr="00FB65C0" w:rsidRDefault="007A75EE" w:rsidP="00AC1D76">
            <w:pPr>
              <w:keepNext/>
              <w:keepLines/>
              <w:jc w:val="center"/>
              <w:rPr>
                <w:rFonts w:cs="Tahoma"/>
                <w:sz w:val="20"/>
                <w:szCs w:val="20"/>
              </w:rPr>
            </w:pPr>
          </w:p>
        </w:tc>
      </w:tr>
    </w:tbl>
    <w:p w14:paraId="31888C6A" w14:textId="77777777" w:rsidR="0059077D" w:rsidRPr="00FB65C0" w:rsidRDefault="0059077D" w:rsidP="00AC1D76">
      <w:pPr>
        <w:keepNext/>
        <w:keepLines/>
        <w:jc w:val="both"/>
        <w:rPr>
          <w:rFonts w:cs="Tahoma"/>
          <w:sz w:val="20"/>
          <w:szCs w:val="20"/>
        </w:rPr>
      </w:pPr>
    </w:p>
    <w:p w14:paraId="5E7F9F17" w14:textId="77777777" w:rsidR="000E727F" w:rsidRPr="00FB65C0" w:rsidRDefault="000E727F" w:rsidP="00AC1D76">
      <w:pPr>
        <w:keepNext/>
        <w:keepLines/>
        <w:numPr>
          <w:ilvl w:val="1"/>
          <w:numId w:val="16"/>
        </w:numPr>
        <w:tabs>
          <w:tab w:val="clear" w:pos="4613"/>
          <w:tab w:val="num" w:pos="4897"/>
        </w:tabs>
        <w:ind w:left="426" w:hanging="426"/>
        <w:jc w:val="center"/>
        <w:rPr>
          <w:rFonts w:cs="Tahoma"/>
          <w:sz w:val="20"/>
          <w:szCs w:val="20"/>
        </w:rPr>
      </w:pPr>
      <w:r w:rsidRPr="00FB65C0">
        <w:rPr>
          <w:rFonts w:cs="Tahoma"/>
          <w:sz w:val="20"/>
          <w:szCs w:val="20"/>
        </w:rPr>
        <w:t>člen</w:t>
      </w:r>
    </w:p>
    <w:p w14:paraId="6107145D" w14:textId="77777777" w:rsidR="000E727F" w:rsidRPr="00FB65C0" w:rsidRDefault="000E727F" w:rsidP="00AC1D76">
      <w:pPr>
        <w:keepNext/>
        <w:keepLines/>
        <w:jc w:val="both"/>
        <w:rPr>
          <w:rFonts w:cs="Tahoma"/>
          <w:sz w:val="20"/>
          <w:szCs w:val="20"/>
        </w:rPr>
      </w:pPr>
    </w:p>
    <w:p w14:paraId="67A519E9" w14:textId="77777777" w:rsidR="000E727F" w:rsidRPr="00FB65C0" w:rsidRDefault="000E727F" w:rsidP="00AC1D76">
      <w:pPr>
        <w:keepNext/>
        <w:keepLines/>
        <w:jc w:val="both"/>
        <w:rPr>
          <w:rFonts w:cs="Tahoma"/>
          <w:sz w:val="20"/>
          <w:szCs w:val="20"/>
        </w:rPr>
      </w:pPr>
      <w:bookmarkStart w:id="11" w:name="_Hlk176954109"/>
      <w:r w:rsidRPr="00FB65C0">
        <w:rPr>
          <w:rFonts w:cs="Tahoma"/>
          <w:sz w:val="20"/>
          <w:szCs w:val="20"/>
        </w:rPr>
        <w:t xml:space="preserve">Cena prevoza iz drugega odstavka prejšnjega člena </w:t>
      </w:r>
      <w:bookmarkEnd w:id="11"/>
      <w:r w:rsidRPr="00FB65C0">
        <w:rPr>
          <w:rFonts w:cs="Tahoma"/>
          <w:sz w:val="20"/>
          <w:szCs w:val="20"/>
        </w:rPr>
        <w:t xml:space="preserve">vključuje prevoženih 289 kilometrov dnevno za celotno potrebno število voženj na dogovorjenih linijah tekom enega dneva po voznem redu, ki ga bo naročnik izvajalcu posredoval po sklenitvi okvirnega sporazuma oziroma najkasneje ob določitvi natančnih potreb o dejanskem številu vozil, ki so potrebna za izvedbo predmeta tega okvirnega sporazuma.  </w:t>
      </w:r>
    </w:p>
    <w:p w14:paraId="43DFEF96" w14:textId="77777777" w:rsidR="000E727F" w:rsidRPr="00FB65C0" w:rsidRDefault="000E727F" w:rsidP="00AC1D76">
      <w:pPr>
        <w:keepNext/>
        <w:keepLines/>
        <w:jc w:val="both"/>
        <w:rPr>
          <w:rFonts w:cs="Tahoma"/>
          <w:sz w:val="20"/>
          <w:szCs w:val="20"/>
        </w:rPr>
      </w:pPr>
    </w:p>
    <w:p w14:paraId="00F73592" w14:textId="77777777" w:rsidR="000E727F" w:rsidRPr="00FB65C0" w:rsidRDefault="000E727F" w:rsidP="00AC1D76">
      <w:pPr>
        <w:keepNext/>
        <w:keepLines/>
        <w:jc w:val="both"/>
        <w:rPr>
          <w:rFonts w:cs="Tahoma"/>
          <w:sz w:val="20"/>
          <w:szCs w:val="20"/>
        </w:rPr>
      </w:pPr>
      <w:r w:rsidRPr="00FB65C0">
        <w:rPr>
          <w:rFonts w:cs="Tahoma"/>
          <w:sz w:val="20"/>
          <w:szCs w:val="20"/>
        </w:rPr>
        <w:t>Cena prevoza iz drugega odstavka prejšnjega člena vključuje vse materialne in nematerialne stroške, ki bodo potrebni za kvalitetno in pravočasno izvedbo predmeta okvirnega sporazuma, vključno s stroški dela, stroški goriva in vsemi ostalimi stroški.</w:t>
      </w:r>
    </w:p>
    <w:p w14:paraId="26CEE0FB" w14:textId="77777777" w:rsidR="00987E60" w:rsidRPr="00FB65C0" w:rsidRDefault="00987E60" w:rsidP="00AC1D76">
      <w:pPr>
        <w:keepNext/>
        <w:keepLines/>
        <w:jc w:val="both"/>
        <w:rPr>
          <w:rFonts w:cs="Tahoma"/>
          <w:sz w:val="20"/>
          <w:szCs w:val="20"/>
        </w:rPr>
      </w:pPr>
    </w:p>
    <w:p w14:paraId="6999C6D6" w14:textId="77777777" w:rsidR="00987E60" w:rsidRPr="00FB65C0" w:rsidRDefault="00987E60" w:rsidP="00AC1D76">
      <w:pPr>
        <w:keepNext/>
        <w:keepLines/>
        <w:numPr>
          <w:ilvl w:val="0"/>
          <w:numId w:val="22"/>
        </w:numPr>
        <w:tabs>
          <w:tab w:val="left" w:pos="1080"/>
          <w:tab w:val="left" w:pos="1702"/>
        </w:tabs>
        <w:ind w:hanging="1440"/>
        <w:jc w:val="both"/>
        <w:rPr>
          <w:rFonts w:cs="Tahoma"/>
          <w:b/>
          <w:sz w:val="20"/>
          <w:szCs w:val="20"/>
        </w:rPr>
      </w:pPr>
      <w:r w:rsidRPr="00FB65C0">
        <w:rPr>
          <w:rFonts w:cs="Tahoma"/>
          <w:b/>
          <w:sz w:val="20"/>
          <w:szCs w:val="20"/>
        </w:rPr>
        <w:t>OBVEZNOSTI STRANK OKVIRNEGA SPORAZUMA</w:t>
      </w:r>
    </w:p>
    <w:p w14:paraId="4B6DFA49" w14:textId="77777777" w:rsidR="00987E60" w:rsidRPr="00FB65C0" w:rsidRDefault="00987E60" w:rsidP="00AC1D76">
      <w:pPr>
        <w:keepNext/>
        <w:keepLines/>
        <w:jc w:val="both"/>
        <w:rPr>
          <w:rFonts w:cs="Tahoma"/>
          <w:sz w:val="20"/>
          <w:szCs w:val="20"/>
        </w:rPr>
      </w:pPr>
    </w:p>
    <w:p w14:paraId="5527B250" w14:textId="77777777" w:rsidR="00987E60" w:rsidRPr="00FB65C0" w:rsidRDefault="00987E60" w:rsidP="00AC1D76">
      <w:pPr>
        <w:keepNext/>
        <w:keepLines/>
        <w:numPr>
          <w:ilvl w:val="1"/>
          <w:numId w:val="16"/>
        </w:numPr>
        <w:tabs>
          <w:tab w:val="clear" w:pos="4613"/>
          <w:tab w:val="num" w:pos="4897"/>
        </w:tabs>
        <w:ind w:left="426" w:hanging="426"/>
        <w:jc w:val="center"/>
        <w:rPr>
          <w:rFonts w:cs="Tahoma"/>
          <w:sz w:val="20"/>
          <w:szCs w:val="20"/>
        </w:rPr>
      </w:pPr>
      <w:r w:rsidRPr="00FB65C0">
        <w:rPr>
          <w:rFonts w:cs="Tahoma"/>
          <w:sz w:val="20"/>
          <w:szCs w:val="20"/>
        </w:rPr>
        <w:t>člen</w:t>
      </w:r>
    </w:p>
    <w:p w14:paraId="6EF08133" w14:textId="77777777" w:rsidR="00987E60" w:rsidRPr="00FB65C0" w:rsidRDefault="00987E60" w:rsidP="00AC1D76">
      <w:pPr>
        <w:keepNext/>
        <w:keepLines/>
        <w:tabs>
          <w:tab w:val="left" w:pos="1418"/>
          <w:tab w:val="left" w:pos="1702"/>
        </w:tabs>
        <w:jc w:val="both"/>
        <w:rPr>
          <w:rFonts w:cs="Tahoma"/>
          <w:noProof/>
          <w:sz w:val="20"/>
          <w:szCs w:val="20"/>
        </w:rPr>
      </w:pPr>
    </w:p>
    <w:p w14:paraId="1B996F13" w14:textId="77777777" w:rsidR="00987E60" w:rsidRPr="00FB65C0" w:rsidRDefault="00987E60" w:rsidP="00AC1D76">
      <w:pPr>
        <w:keepNext/>
        <w:keepLines/>
        <w:spacing w:after="120"/>
        <w:jc w:val="both"/>
        <w:rPr>
          <w:rFonts w:cs="Tahoma"/>
          <w:noProof/>
          <w:sz w:val="20"/>
          <w:szCs w:val="20"/>
        </w:rPr>
      </w:pPr>
      <w:r w:rsidRPr="00FB65C0">
        <w:rPr>
          <w:rFonts w:cs="Tahoma"/>
          <w:noProof/>
          <w:sz w:val="20"/>
          <w:szCs w:val="20"/>
        </w:rPr>
        <w:t>Izvajalec se obvezuje:</w:t>
      </w:r>
    </w:p>
    <w:p w14:paraId="6846F4F5" w14:textId="77777777" w:rsidR="00987E60" w:rsidRPr="00FB65C0" w:rsidRDefault="00987E60" w:rsidP="00AC1D76">
      <w:pPr>
        <w:keepNext/>
        <w:keepLines/>
        <w:numPr>
          <w:ilvl w:val="0"/>
          <w:numId w:val="18"/>
        </w:numPr>
        <w:jc w:val="both"/>
        <w:rPr>
          <w:rFonts w:cs="Tahoma"/>
          <w:noProof/>
          <w:sz w:val="20"/>
          <w:szCs w:val="20"/>
        </w:rPr>
      </w:pPr>
      <w:r w:rsidRPr="00FB65C0">
        <w:rPr>
          <w:rFonts w:cs="Tahoma"/>
          <w:noProof/>
          <w:sz w:val="20"/>
          <w:szCs w:val="20"/>
        </w:rPr>
        <w:t xml:space="preserve">izpolnjevati svoje obveznosti iz okvirnega sporazuma v skladu z </w:t>
      </w:r>
      <w:r w:rsidRPr="00FB65C0">
        <w:rPr>
          <w:rFonts w:cs="Tahoma"/>
          <w:sz w:val="20"/>
          <w:szCs w:val="20"/>
        </w:rPr>
        <w:t>zahtevami/navodili</w:t>
      </w:r>
      <w:r w:rsidR="004553F7" w:rsidRPr="00FB65C0">
        <w:rPr>
          <w:rFonts w:cs="Tahoma"/>
          <w:sz w:val="20"/>
          <w:szCs w:val="20"/>
        </w:rPr>
        <w:t xml:space="preserve"> </w:t>
      </w:r>
      <w:r w:rsidRPr="00FB65C0">
        <w:rPr>
          <w:rFonts w:cs="Tahoma"/>
          <w:sz w:val="20"/>
          <w:szCs w:val="20"/>
        </w:rPr>
        <w:t xml:space="preserve">naročnika,              v  skladu s pravili stroke, v skladu s </w:t>
      </w:r>
      <w:r w:rsidRPr="00FB65C0">
        <w:rPr>
          <w:rFonts w:cs="Tahoma"/>
          <w:iCs/>
          <w:sz w:val="20"/>
          <w:szCs w:val="20"/>
        </w:rPr>
        <w:t xml:space="preserve">tehničnimi predpisi, standardi in v skladu z </w:t>
      </w:r>
      <w:r w:rsidRPr="00FB65C0">
        <w:rPr>
          <w:rFonts w:cs="Tahoma"/>
          <w:noProof/>
          <w:sz w:val="20"/>
          <w:szCs w:val="20"/>
        </w:rPr>
        <w:t>vsakokratno veljavno zakonodajo, ki se nanaša na izvedbo predmeta tega okvirnega sporazuma,</w:t>
      </w:r>
    </w:p>
    <w:p w14:paraId="053038AB" w14:textId="77777777" w:rsidR="00987E60" w:rsidRPr="00FB65C0" w:rsidRDefault="00987E60" w:rsidP="00AC1D76">
      <w:pPr>
        <w:keepNext/>
        <w:keepLines/>
        <w:numPr>
          <w:ilvl w:val="0"/>
          <w:numId w:val="18"/>
        </w:numPr>
        <w:jc w:val="both"/>
        <w:rPr>
          <w:rFonts w:cs="Tahoma"/>
          <w:noProof/>
          <w:sz w:val="20"/>
          <w:szCs w:val="20"/>
        </w:rPr>
      </w:pPr>
      <w:r w:rsidRPr="00FB65C0">
        <w:rPr>
          <w:rFonts w:cs="Tahoma"/>
          <w:noProof/>
          <w:sz w:val="20"/>
          <w:szCs w:val="20"/>
        </w:rPr>
        <w:t>spoštovati vse predpise, ki urejajo področje cestnega prometa in prevoza potnikov v javnem prometu,</w:t>
      </w:r>
    </w:p>
    <w:p w14:paraId="25FAAD8C" w14:textId="77777777" w:rsidR="00987E60" w:rsidRPr="00FB65C0" w:rsidRDefault="00987E60" w:rsidP="00AC1D76">
      <w:pPr>
        <w:keepNext/>
        <w:keepLines/>
        <w:numPr>
          <w:ilvl w:val="0"/>
          <w:numId w:val="18"/>
        </w:numPr>
        <w:jc w:val="both"/>
        <w:rPr>
          <w:rFonts w:cs="Tahoma"/>
          <w:noProof/>
          <w:sz w:val="20"/>
          <w:szCs w:val="20"/>
        </w:rPr>
      </w:pPr>
      <w:r w:rsidRPr="00FB65C0">
        <w:rPr>
          <w:rFonts w:cs="Tahoma"/>
          <w:noProof/>
          <w:sz w:val="20"/>
          <w:szCs w:val="20"/>
        </w:rPr>
        <w:t>spoštovati vse druge predpise, ki se nanašajo na prevoze otrok in skupine otrok v cestnem prometu ter predpise, ki se nanašajo na označenost in opremljenost vozil, s katerimi izvaja storitve, ki so predmet tega okvirnega sporazuma,</w:t>
      </w:r>
    </w:p>
    <w:p w14:paraId="1CE09AE5" w14:textId="77777777" w:rsidR="00987E60" w:rsidRPr="00FB65C0" w:rsidRDefault="00987E60" w:rsidP="00AC1D76">
      <w:pPr>
        <w:keepNext/>
        <w:keepLines/>
        <w:numPr>
          <w:ilvl w:val="0"/>
          <w:numId w:val="18"/>
        </w:numPr>
        <w:jc w:val="both"/>
        <w:rPr>
          <w:rFonts w:cs="Tahoma"/>
          <w:noProof/>
          <w:sz w:val="20"/>
          <w:szCs w:val="20"/>
        </w:rPr>
      </w:pPr>
      <w:r w:rsidRPr="00FB65C0">
        <w:rPr>
          <w:rFonts w:cs="Tahoma"/>
          <w:noProof/>
          <w:sz w:val="20"/>
          <w:szCs w:val="20"/>
        </w:rPr>
        <w:t>zagotavljati tehnično brezhibnost in opremljenost njegovih vozil in vozil njegovih podizvajalcev tako, da vozila zagotavljajo varno vožnjo in so ustrezno opremljena za izvedbo storitev, ki so predmet tega okvirnega sporazuma,</w:t>
      </w:r>
    </w:p>
    <w:p w14:paraId="6FA2FE28" w14:textId="77777777" w:rsidR="00987E60" w:rsidRPr="00FB65C0" w:rsidRDefault="00987E60" w:rsidP="00AC1D76">
      <w:pPr>
        <w:keepNext/>
        <w:keepLines/>
        <w:numPr>
          <w:ilvl w:val="0"/>
          <w:numId w:val="18"/>
        </w:numPr>
        <w:jc w:val="both"/>
        <w:rPr>
          <w:rFonts w:cs="Tahoma"/>
          <w:noProof/>
          <w:sz w:val="20"/>
          <w:szCs w:val="20"/>
        </w:rPr>
      </w:pPr>
      <w:r w:rsidRPr="00FB65C0">
        <w:rPr>
          <w:rFonts w:cs="Tahoma"/>
          <w:noProof/>
          <w:sz w:val="20"/>
          <w:szCs w:val="20"/>
        </w:rPr>
        <w:t>da bo storitve po tem okvirnem sporazumu izvajal z vozili, ki imajo vse potniške sedeže opremljene z varnostnimi pasovi,</w:t>
      </w:r>
    </w:p>
    <w:p w14:paraId="5AFD42DC" w14:textId="77777777" w:rsidR="00987E60" w:rsidRPr="00FB65C0" w:rsidRDefault="00987E60" w:rsidP="00AC1D76">
      <w:pPr>
        <w:keepNext/>
        <w:keepLines/>
        <w:numPr>
          <w:ilvl w:val="0"/>
          <w:numId w:val="18"/>
        </w:numPr>
        <w:jc w:val="both"/>
        <w:rPr>
          <w:rFonts w:cs="Tahoma"/>
          <w:noProof/>
          <w:sz w:val="20"/>
          <w:szCs w:val="20"/>
        </w:rPr>
      </w:pPr>
      <w:r w:rsidRPr="00FB65C0">
        <w:rPr>
          <w:rFonts w:cs="Tahoma"/>
          <w:noProof/>
          <w:sz w:val="20"/>
          <w:szCs w:val="20"/>
        </w:rPr>
        <w:t>da bodo vozniki in vozila izpolnjevali pogoje</w:t>
      </w:r>
      <w:r w:rsidRPr="00FB65C0">
        <w:rPr>
          <w:rFonts w:cs="Tahoma"/>
          <w:color w:val="000000"/>
          <w:sz w:val="20"/>
          <w:szCs w:val="20"/>
          <w:lang w:eastAsia="ar-SA"/>
        </w:rPr>
        <w:t>, določene v predpisu, ki ureja pogoje, ki jih morajo izpolnjevati vozila in vozniki vozil, s katerimi se prevažajo skupine otrok,</w:t>
      </w:r>
    </w:p>
    <w:p w14:paraId="40FAD55A" w14:textId="77777777" w:rsidR="00987E60" w:rsidRPr="00FB65C0" w:rsidRDefault="00987E60" w:rsidP="00AC1D76">
      <w:pPr>
        <w:keepNext/>
        <w:keepLines/>
        <w:numPr>
          <w:ilvl w:val="0"/>
          <w:numId w:val="18"/>
        </w:numPr>
        <w:jc w:val="both"/>
        <w:rPr>
          <w:rFonts w:cs="Tahoma"/>
          <w:noProof/>
          <w:sz w:val="20"/>
          <w:szCs w:val="20"/>
        </w:rPr>
      </w:pPr>
      <w:r w:rsidRPr="00FB65C0">
        <w:rPr>
          <w:rFonts w:cs="Tahoma"/>
          <w:noProof/>
          <w:sz w:val="20"/>
          <w:szCs w:val="20"/>
        </w:rPr>
        <w:t>storitve izvajati z  urejenimi in čistimi vozili z urejenimi vozniki (urejena enobarvna srajca, dolge hlače, urejena frizura, brki, oziroma brada, itd.).  Prav tako mora izvajalec voznika opremiti z mobilnim telefonom, na katerrega je voznik dosegljiv v času izvajanja predmeta tega okvirnega sporazuma,</w:t>
      </w:r>
    </w:p>
    <w:p w14:paraId="71D7B8F5" w14:textId="77777777" w:rsidR="00987E60" w:rsidRPr="00FB65C0" w:rsidRDefault="00987E60" w:rsidP="00AC1D76">
      <w:pPr>
        <w:keepNext/>
        <w:keepLines/>
        <w:numPr>
          <w:ilvl w:val="0"/>
          <w:numId w:val="18"/>
        </w:numPr>
        <w:jc w:val="both"/>
        <w:rPr>
          <w:rFonts w:cs="Tahoma"/>
          <w:noProof/>
          <w:sz w:val="20"/>
          <w:szCs w:val="20"/>
        </w:rPr>
      </w:pPr>
      <w:r w:rsidRPr="00FB65C0">
        <w:rPr>
          <w:rFonts w:cs="Tahoma"/>
          <w:sz w:val="20"/>
          <w:szCs w:val="20"/>
        </w:rPr>
        <w:t>v primeru okvare vozila ali nesreče, po kateri ne bi bilo mogoče nadaljevati vožnje oziroma bi nastala zamuda, večja od 20 (dvajset) minut, zagotoviti drugo vozilo in nadaljevati z vožnjo v 20 (dvajsetih) minutah od nastanka okvare ali nastanka nesreče,</w:t>
      </w:r>
    </w:p>
    <w:p w14:paraId="7BDF71FB" w14:textId="77777777" w:rsidR="00987E60" w:rsidRPr="00FB65C0" w:rsidRDefault="00987E60" w:rsidP="00AC1D76">
      <w:pPr>
        <w:keepNext/>
        <w:keepLines/>
        <w:numPr>
          <w:ilvl w:val="0"/>
          <w:numId w:val="18"/>
        </w:numPr>
        <w:jc w:val="both"/>
        <w:rPr>
          <w:rFonts w:cs="Tahoma"/>
          <w:noProof/>
          <w:sz w:val="20"/>
          <w:szCs w:val="20"/>
        </w:rPr>
      </w:pPr>
      <w:r w:rsidRPr="00FB65C0">
        <w:rPr>
          <w:rFonts w:cs="Tahoma"/>
          <w:noProof/>
          <w:sz w:val="20"/>
          <w:szCs w:val="20"/>
        </w:rPr>
        <w:t>v primeru okvare vozila ali odsotnosti voznika, vedno zagotoviti nadomestno vozilo in/ali voznika na način, ki ne bo imel vpliva na predvideni vozni red in/ali kakovost opravljanja posebnih linijskih prevozov. V primeru, da izvajalec ne more zagotoviti nadomestnega vozila in/ali voznika, lahko naročnik najame drugega prevoznika, za</w:t>
      </w:r>
      <w:r w:rsidR="0030102F" w:rsidRPr="00FB65C0">
        <w:rPr>
          <w:rFonts w:cs="Tahoma"/>
          <w:noProof/>
          <w:sz w:val="20"/>
          <w:szCs w:val="20"/>
        </w:rPr>
        <w:t xml:space="preserve"> </w:t>
      </w:r>
      <w:r w:rsidRPr="00FB65C0">
        <w:rPr>
          <w:rFonts w:cs="Tahoma"/>
          <w:noProof/>
          <w:sz w:val="20"/>
          <w:szCs w:val="20"/>
        </w:rPr>
        <w:t>tako nastale stroške, pa izstavi račun izvajalcu.</w:t>
      </w:r>
    </w:p>
    <w:p w14:paraId="4624A870" w14:textId="18E78108" w:rsidR="00987E60" w:rsidRDefault="00987E60" w:rsidP="00AC1D76">
      <w:pPr>
        <w:keepNext/>
        <w:keepLines/>
        <w:spacing w:after="120"/>
        <w:jc w:val="both"/>
        <w:rPr>
          <w:rFonts w:cs="Tahoma"/>
          <w:noProof/>
          <w:sz w:val="20"/>
          <w:szCs w:val="20"/>
        </w:rPr>
      </w:pPr>
    </w:p>
    <w:p w14:paraId="044DD5E5" w14:textId="39135855" w:rsidR="00FB65C0" w:rsidRDefault="00FB65C0" w:rsidP="00AC1D76">
      <w:pPr>
        <w:keepNext/>
        <w:keepLines/>
        <w:spacing w:after="120"/>
        <w:jc w:val="both"/>
        <w:rPr>
          <w:rFonts w:cs="Tahoma"/>
          <w:noProof/>
          <w:sz w:val="20"/>
          <w:szCs w:val="20"/>
        </w:rPr>
      </w:pPr>
    </w:p>
    <w:p w14:paraId="363079D0" w14:textId="77777777" w:rsidR="00FB65C0" w:rsidRPr="00FB65C0" w:rsidRDefault="00FB65C0" w:rsidP="00AC1D76">
      <w:pPr>
        <w:keepNext/>
        <w:keepLines/>
        <w:spacing w:after="120"/>
        <w:jc w:val="both"/>
        <w:rPr>
          <w:rFonts w:cs="Tahoma"/>
          <w:noProof/>
          <w:sz w:val="20"/>
          <w:szCs w:val="20"/>
        </w:rPr>
      </w:pPr>
    </w:p>
    <w:p w14:paraId="075EAD14" w14:textId="77777777" w:rsidR="00987E60" w:rsidRPr="00FB65C0" w:rsidRDefault="00987E60" w:rsidP="00AC1D76">
      <w:pPr>
        <w:keepNext/>
        <w:keepLines/>
        <w:spacing w:after="120"/>
        <w:jc w:val="both"/>
        <w:rPr>
          <w:rFonts w:cs="Tahoma"/>
          <w:noProof/>
          <w:sz w:val="20"/>
          <w:szCs w:val="20"/>
        </w:rPr>
      </w:pPr>
      <w:r w:rsidRPr="00FB65C0">
        <w:rPr>
          <w:rFonts w:cs="Tahoma"/>
          <w:noProof/>
          <w:sz w:val="20"/>
          <w:szCs w:val="20"/>
        </w:rPr>
        <w:lastRenderedPageBreak/>
        <w:t>Izvajalec se obvezuje, da bo voznike, ki bodo izvajali storitve, ki so predmet tega okvirnega sporazuma, seznanil z naslednjimi pogoji:</w:t>
      </w:r>
    </w:p>
    <w:p w14:paraId="56228A51" w14:textId="77777777" w:rsidR="00987E60" w:rsidRPr="00FB65C0" w:rsidRDefault="00987E60" w:rsidP="00AC1D76">
      <w:pPr>
        <w:keepNext/>
        <w:keepLines/>
        <w:numPr>
          <w:ilvl w:val="0"/>
          <w:numId w:val="18"/>
        </w:numPr>
        <w:jc w:val="both"/>
        <w:rPr>
          <w:rFonts w:cs="Tahoma"/>
          <w:noProof/>
          <w:sz w:val="20"/>
          <w:szCs w:val="20"/>
        </w:rPr>
      </w:pPr>
      <w:r w:rsidRPr="00FB65C0">
        <w:rPr>
          <w:rFonts w:cs="Tahoma"/>
          <w:noProof/>
          <w:sz w:val="20"/>
          <w:szCs w:val="20"/>
        </w:rPr>
        <w:t>da morajo vsi vozniki upoštevati ustrezen način komunikacije in primerno obnašanje do šolskih otrok,</w:t>
      </w:r>
    </w:p>
    <w:p w14:paraId="06212C28" w14:textId="77777777" w:rsidR="00987E60" w:rsidRPr="00FB65C0" w:rsidRDefault="00987E60" w:rsidP="00AC1D76">
      <w:pPr>
        <w:keepNext/>
        <w:keepLines/>
        <w:numPr>
          <w:ilvl w:val="0"/>
          <w:numId w:val="18"/>
        </w:numPr>
        <w:jc w:val="both"/>
        <w:rPr>
          <w:rFonts w:cs="Tahoma"/>
          <w:noProof/>
          <w:sz w:val="20"/>
          <w:szCs w:val="20"/>
        </w:rPr>
      </w:pPr>
      <w:r w:rsidRPr="00FB65C0">
        <w:rPr>
          <w:rFonts w:cs="Tahoma"/>
          <w:noProof/>
          <w:sz w:val="20"/>
          <w:szCs w:val="20"/>
        </w:rPr>
        <w:t>da morajo biti vsi vozniki tolerantni in strpni do šolskih otrok,</w:t>
      </w:r>
    </w:p>
    <w:p w14:paraId="41A7AF22" w14:textId="77777777" w:rsidR="00987E60" w:rsidRPr="00FB65C0" w:rsidRDefault="00987E60" w:rsidP="00AC1D76">
      <w:pPr>
        <w:keepNext/>
        <w:keepLines/>
        <w:numPr>
          <w:ilvl w:val="0"/>
          <w:numId w:val="18"/>
        </w:numPr>
        <w:jc w:val="both"/>
        <w:rPr>
          <w:rFonts w:cs="Tahoma"/>
          <w:noProof/>
          <w:sz w:val="20"/>
          <w:szCs w:val="20"/>
        </w:rPr>
      </w:pPr>
      <w:r w:rsidRPr="00FB65C0">
        <w:rPr>
          <w:rFonts w:cs="Tahoma"/>
          <w:noProof/>
          <w:sz w:val="20"/>
          <w:szCs w:val="20"/>
        </w:rPr>
        <w:t>da morajo vsi vozniki upoštevati, da prevažajo šolske otroke, ki jim je potrebno pomagati, svetovati ter jim nameniti vso svojo pozornost,</w:t>
      </w:r>
    </w:p>
    <w:p w14:paraId="58F67275" w14:textId="77777777" w:rsidR="004553F7" w:rsidRPr="00FB65C0" w:rsidRDefault="004553F7" w:rsidP="004553F7">
      <w:pPr>
        <w:keepNext/>
        <w:keepLines/>
        <w:numPr>
          <w:ilvl w:val="0"/>
          <w:numId w:val="18"/>
        </w:numPr>
        <w:jc w:val="both"/>
        <w:rPr>
          <w:rFonts w:cs="Tahoma"/>
          <w:noProof/>
          <w:sz w:val="20"/>
          <w:szCs w:val="20"/>
        </w:rPr>
      </w:pPr>
      <w:r w:rsidRPr="00FB65C0">
        <w:rPr>
          <w:rFonts w:cs="Tahoma"/>
          <w:noProof/>
          <w:sz w:val="20"/>
          <w:szCs w:val="20"/>
        </w:rPr>
        <w:t>upoštevati navodila naročnika in pooblaščenih delavcev šole v zvezi s prevozi otrok,</w:t>
      </w:r>
    </w:p>
    <w:p w14:paraId="0191DACF" w14:textId="77777777" w:rsidR="00987E60" w:rsidRPr="00FB65C0" w:rsidRDefault="00987E60" w:rsidP="00AC1D76">
      <w:pPr>
        <w:keepNext/>
        <w:keepLines/>
        <w:numPr>
          <w:ilvl w:val="0"/>
          <w:numId w:val="18"/>
        </w:numPr>
        <w:jc w:val="both"/>
        <w:rPr>
          <w:rFonts w:cs="Tahoma"/>
          <w:noProof/>
          <w:sz w:val="20"/>
          <w:szCs w:val="20"/>
        </w:rPr>
      </w:pPr>
      <w:r w:rsidRPr="00FB65C0">
        <w:rPr>
          <w:rFonts w:cs="Tahoma"/>
          <w:noProof/>
          <w:sz w:val="20"/>
          <w:szCs w:val="20"/>
        </w:rPr>
        <w:t>da vozniki med vožnjo ne uporabljajo mobilnega telefona ali naprave, ki bo kakorkoli motila njihovo pozornost ali ogrožala varnost v cestem prometu,</w:t>
      </w:r>
    </w:p>
    <w:p w14:paraId="5383E4AE" w14:textId="77777777" w:rsidR="00987E60" w:rsidRPr="00FB65C0" w:rsidRDefault="00987E60" w:rsidP="00AC1D76">
      <w:pPr>
        <w:keepNext/>
        <w:keepLines/>
        <w:numPr>
          <w:ilvl w:val="0"/>
          <w:numId w:val="18"/>
        </w:numPr>
        <w:jc w:val="both"/>
        <w:rPr>
          <w:rFonts w:cs="Tahoma"/>
          <w:noProof/>
          <w:sz w:val="20"/>
          <w:szCs w:val="20"/>
        </w:rPr>
      </w:pPr>
      <w:r w:rsidRPr="00FB65C0">
        <w:rPr>
          <w:rFonts w:cs="Tahoma"/>
          <w:noProof/>
          <w:sz w:val="20"/>
          <w:szCs w:val="20"/>
        </w:rPr>
        <w:t>da morajo vsi vozniki upoštevati navodila naročnika in navodila delavcev šole/zavoda v zvezi s posameznim prevozom,</w:t>
      </w:r>
    </w:p>
    <w:p w14:paraId="05E8CADF" w14:textId="77777777" w:rsidR="00987E60" w:rsidRPr="00FB65C0" w:rsidRDefault="00987E60" w:rsidP="00AC1D76">
      <w:pPr>
        <w:keepNext/>
        <w:keepLines/>
        <w:numPr>
          <w:ilvl w:val="0"/>
          <w:numId w:val="18"/>
        </w:numPr>
        <w:jc w:val="both"/>
        <w:rPr>
          <w:rFonts w:cs="Tahoma"/>
          <w:noProof/>
          <w:sz w:val="20"/>
          <w:szCs w:val="20"/>
        </w:rPr>
      </w:pPr>
      <w:r w:rsidRPr="00FB65C0">
        <w:rPr>
          <w:rFonts w:cs="Tahoma"/>
          <w:noProof/>
          <w:sz w:val="20"/>
          <w:szCs w:val="20"/>
        </w:rPr>
        <w:t>da morajo vozniki dosledno uoštevati urnike in relacije prevozov in vse njihove spremembe.</w:t>
      </w:r>
    </w:p>
    <w:p w14:paraId="4EBB7BEB" w14:textId="77777777" w:rsidR="00987E60" w:rsidRPr="00FB65C0" w:rsidRDefault="00987E60" w:rsidP="00AC1D76">
      <w:pPr>
        <w:keepNext/>
        <w:keepLines/>
        <w:jc w:val="both"/>
        <w:rPr>
          <w:rFonts w:cs="Tahoma"/>
          <w:noProof/>
          <w:sz w:val="20"/>
          <w:szCs w:val="20"/>
        </w:rPr>
      </w:pPr>
    </w:p>
    <w:p w14:paraId="098DB4F9" w14:textId="77777777" w:rsidR="00987E60" w:rsidRPr="00FB65C0" w:rsidRDefault="00987E60" w:rsidP="00AC1D76">
      <w:pPr>
        <w:keepNext/>
        <w:keepLines/>
        <w:numPr>
          <w:ilvl w:val="1"/>
          <w:numId w:val="16"/>
        </w:numPr>
        <w:tabs>
          <w:tab w:val="clear" w:pos="4613"/>
          <w:tab w:val="num" w:pos="4897"/>
        </w:tabs>
        <w:ind w:left="426" w:hanging="426"/>
        <w:jc w:val="center"/>
        <w:rPr>
          <w:rFonts w:cs="Tahoma"/>
          <w:sz w:val="20"/>
          <w:szCs w:val="20"/>
        </w:rPr>
      </w:pPr>
      <w:r w:rsidRPr="00FB65C0">
        <w:rPr>
          <w:rFonts w:cs="Tahoma"/>
          <w:sz w:val="20"/>
          <w:szCs w:val="20"/>
        </w:rPr>
        <w:t>člen</w:t>
      </w:r>
    </w:p>
    <w:p w14:paraId="1C647CB1" w14:textId="77777777" w:rsidR="00987E60" w:rsidRPr="00FB65C0" w:rsidRDefault="00987E60" w:rsidP="00AC1D76">
      <w:pPr>
        <w:keepNext/>
        <w:keepLines/>
        <w:jc w:val="both"/>
        <w:rPr>
          <w:rFonts w:cs="Tahoma"/>
          <w:noProof/>
          <w:sz w:val="20"/>
          <w:szCs w:val="20"/>
        </w:rPr>
      </w:pPr>
    </w:p>
    <w:p w14:paraId="561049AC" w14:textId="77777777" w:rsidR="00987E60" w:rsidRPr="00FB65C0" w:rsidRDefault="00987E60" w:rsidP="00AC1D76">
      <w:pPr>
        <w:keepNext/>
        <w:keepLines/>
        <w:jc w:val="both"/>
        <w:rPr>
          <w:rFonts w:cs="Tahoma"/>
          <w:noProof/>
          <w:sz w:val="20"/>
          <w:szCs w:val="20"/>
        </w:rPr>
      </w:pPr>
      <w:r w:rsidRPr="00FB65C0">
        <w:rPr>
          <w:rFonts w:cs="Tahoma"/>
          <w:noProof/>
          <w:sz w:val="20"/>
          <w:szCs w:val="20"/>
        </w:rPr>
        <w:t>Izvajalec odgovarja za varnost otrok med prevozom v šolo in iz šole v skladu z določili zakona, ki ureja prevozne pogodbe v cestnem prometu. Prevoznik je dolžan zavarovati otroke proti morebitnim poškodbam, ki bi jih le-ti utrpeli v primeru prometne nesreče.</w:t>
      </w:r>
    </w:p>
    <w:p w14:paraId="49E72E3D" w14:textId="77777777" w:rsidR="00942348" w:rsidRPr="00FB65C0" w:rsidRDefault="00942348" w:rsidP="00AC1D76">
      <w:pPr>
        <w:keepNext/>
        <w:keepLines/>
        <w:jc w:val="both"/>
        <w:rPr>
          <w:rFonts w:cs="Tahoma"/>
          <w:noProof/>
          <w:sz w:val="20"/>
          <w:szCs w:val="20"/>
        </w:rPr>
      </w:pPr>
    </w:p>
    <w:p w14:paraId="44E5C36F" w14:textId="2BEC272F" w:rsidR="00942348" w:rsidRPr="00FB65C0" w:rsidRDefault="00942348" w:rsidP="00AC1D76">
      <w:pPr>
        <w:keepNext/>
        <w:keepLines/>
        <w:jc w:val="both"/>
        <w:rPr>
          <w:rFonts w:cs="Tahoma"/>
          <w:noProof/>
          <w:sz w:val="20"/>
          <w:szCs w:val="20"/>
        </w:rPr>
      </w:pPr>
      <w:r w:rsidRPr="00FB65C0">
        <w:rPr>
          <w:rFonts w:cs="Tahoma"/>
          <w:noProof/>
          <w:sz w:val="20"/>
          <w:szCs w:val="20"/>
        </w:rPr>
        <w:t>Izvajalec mora imeti sklenjeno zavarovanje potnikov proti posledicam nesreče in zavarovanje avtomobilske odgovornosti v skladu z Zakonom o obveznih zavarovanjih v prometu (Uradni list RS, št. 93/07 – uradno prečiščeno besedilo, 40/12 – ZUJF, 33/16 – PZ-F in 41/17 – PZ-G), za celotno obdobje trajanja okvirnega sporazuma</w:t>
      </w:r>
      <w:r w:rsidR="00D84C68" w:rsidRPr="00FB65C0">
        <w:rPr>
          <w:rFonts w:cs="Tahoma"/>
          <w:noProof/>
          <w:sz w:val="20"/>
          <w:szCs w:val="20"/>
        </w:rPr>
        <w:t>.</w:t>
      </w:r>
    </w:p>
    <w:p w14:paraId="3D875B08" w14:textId="77777777" w:rsidR="00987E60" w:rsidRPr="00FB65C0" w:rsidRDefault="00987E60" w:rsidP="00AC1D76">
      <w:pPr>
        <w:keepNext/>
        <w:keepLines/>
        <w:jc w:val="both"/>
        <w:rPr>
          <w:rFonts w:cs="Tahoma"/>
          <w:sz w:val="20"/>
          <w:szCs w:val="20"/>
        </w:rPr>
      </w:pPr>
    </w:p>
    <w:p w14:paraId="0CBC165B" w14:textId="77777777" w:rsidR="00987E60" w:rsidRPr="00FB65C0" w:rsidRDefault="00987E60" w:rsidP="00AC1D76">
      <w:pPr>
        <w:keepNext/>
        <w:keepLines/>
        <w:jc w:val="both"/>
        <w:rPr>
          <w:rFonts w:cs="Tahoma"/>
          <w:sz w:val="20"/>
          <w:szCs w:val="20"/>
        </w:rPr>
      </w:pPr>
      <w:r w:rsidRPr="00FB65C0">
        <w:rPr>
          <w:rFonts w:cs="Tahoma"/>
          <w:sz w:val="20"/>
          <w:szCs w:val="20"/>
        </w:rPr>
        <w:t>V primeru, da v obdobju veljavnosti tega okvirnega sporazuma, na strani izvajalca pride do kakršnihkoli sprememb, ki bi lahko vplivale na pravočasno in kvalitetno izvedbo predmeta okvirnega sporazuma, mora o tem nemudoma obvestiti naročnika. V primeru, da zaradi sprememb izvajalec ne izpolnjuje pogojev, ki jih ureja ta okvirni sporazum, lahko naročnik odstopi od sklenjenega okvirnega sporazuma. V tem primeru je izvajalec dolžan naročniku povrniti vso poslovno škodo, ki bi mu zaradi tega nastala.</w:t>
      </w:r>
    </w:p>
    <w:p w14:paraId="26B2495F" w14:textId="77777777" w:rsidR="00987E60" w:rsidRPr="00FB65C0" w:rsidRDefault="00987E60" w:rsidP="00AC1D76">
      <w:pPr>
        <w:keepNext/>
        <w:keepLines/>
        <w:suppressAutoHyphens/>
        <w:jc w:val="both"/>
        <w:rPr>
          <w:rFonts w:cs="Tahoma"/>
          <w:color w:val="000000"/>
          <w:sz w:val="20"/>
          <w:szCs w:val="20"/>
          <w:lang w:eastAsia="ar-SA"/>
        </w:rPr>
      </w:pPr>
    </w:p>
    <w:p w14:paraId="20B590B7" w14:textId="77777777" w:rsidR="00987E60" w:rsidRPr="00FB65C0" w:rsidRDefault="00987E60" w:rsidP="00AC1D76">
      <w:pPr>
        <w:keepNext/>
        <w:keepLines/>
        <w:numPr>
          <w:ilvl w:val="1"/>
          <w:numId w:val="16"/>
        </w:numPr>
        <w:tabs>
          <w:tab w:val="clear" w:pos="4613"/>
          <w:tab w:val="num" w:pos="4897"/>
        </w:tabs>
        <w:ind w:left="426" w:hanging="426"/>
        <w:jc w:val="center"/>
        <w:rPr>
          <w:rFonts w:cs="Tahoma"/>
          <w:sz w:val="20"/>
          <w:szCs w:val="20"/>
        </w:rPr>
      </w:pPr>
      <w:r w:rsidRPr="00FB65C0">
        <w:rPr>
          <w:rFonts w:cs="Tahoma"/>
          <w:sz w:val="20"/>
          <w:szCs w:val="20"/>
        </w:rPr>
        <w:t>člen</w:t>
      </w:r>
    </w:p>
    <w:p w14:paraId="707D6FBB" w14:textId="77777777" w:rsidR="00987E60" w:rsidRPr="00FB65C0" w:rsidRDefault="00987E60" w:rsidP="00AC1D76">
      <w:pPr>
        <w:keepNext/>
        <w:keepLines/>
        <w:jc w:val="both"/>
        <w:rPr>
          <w:rFonts w:cs="Tahoma"/>
          <w:sz w:val="20"/>
          <w:szCs w:val="20"/>
        </w:rPr>
      </w:pPr>
    </w:p>
    <w:p w14:paraId="17343C11" w14:textId="77777777" w:rsidR="00987E60" w:rsidRPr="00FB65C0" w:rsidRDefault="00987E60" w:rsidP="00AC1D76">
      <w:pPr>
        <w:keepNext/>
        <w:keepLines/>
        <w:jc w:val="both"/>
        <w:rPr>
          <w:rFonts w:cs="Tahoma"/>
          <w:sz w:val="20"/>
          <w:szCs w:val="20"/>
          <w:lang w:eastAsia="en-US"/>
        </w:rPr>
      </w:pPr>
      <w:r w:rsidRPr="00FB65C0">
        <w:rPr>
          <w:rFonts w:cs="Tahoma"/>
          <w:sz w:val="20"/>
          <w:szCs w:val="20"/>
        </w:rPr>
        <w:t xml:space="preserve">Naročnik se obvezuje </w:t>
      </w:r>
      <w:r w:rsidRPr="00FB65C0">
        <w:rPr>
          <w:rFonts w:cs="Tahoma"/>
          <w:sz w:val="20"/>
          <w:szCs w:val="20"/>
          <w:lang w:eastAsia="en-US"/>
        </w:rPr>
        <w:t>izvajalcu zagotoviti in pravočasno podati vse informacije in vse morebitne spremembe v zvezi z izvedbo predmeta tega okvirnega sporazuma. Naročnik se obvezuje pravočasno poravnati vse svoje finančne obveznosti do izvajalca.</w:t>
      </w:r>
    </w:p>
    <w:p w14:paraId="49F117A4" w14:textId="77777777" w:rsidR="004674BA" w:rsidRPr="00FB65C0" w:rsidRDefault="004674BA" w:rsidP="00AC1D76">
      <w:pPr>
        <w:keepNext/>
        <w:keepLines/>
        <w:tabs>
          <w:tab w:val="left" w:pos="567"/>
          <w:tab w:val="left" w:pos="1418"/>
          <w:tab w:val="left" w:pos="1702"/>
        </w:tabs>
        <w:jc w:val="both"/>
        <w:rPr>
          <w:rFonts w:cs="Tahoma"/>
          <w:sz w:val="20"/>
          <w:szCs w:val="20"/>
        </w:rPr>
      </w:pPr>
    </w:p>
    <w:p w14:paraId="4124C2A6" w14:textId="77777777" w:rsidR="00FA422B" w:rsidRPr="00FB65C0" w:rsidRDefault="00FA422B" w:rsidP="00AC1D76">
      <w:pPr>
        <w:keepNext/>
        <w:keepLines/>
        <w:numPr>
          <w:ilvl w:val="0"/>
          <w:numId w:val="22"/>
        </w:numPr>
        <w:tabs>
          <w:tab w:val="left" w:pos="1080"/>
          <w:tab w:val="left" w:pos="1702"/>
        </w:tabs>
        <w:ind w:hanging="1440"/>
        <w:jc w:val="both"/>
        <w:rPr>
          <w:rFonts w:cs="Tahoma"/>
          <w:b/>
          <w:sz w:val="20"/>
          <w:szCs w:val="20"/>
        </w:rPr>
      </w:pPr>
      <w:r w:rsidRPr="00FB65C0">
        <w:rPr>
          <w:rFonts w:cs="Tahoma"/>
          <w:b/>
          <w:sz w:val="20"/>
          <w:szCs w:val="20"/>
        </w:rPr>
        <w:t>VIŠJA SILA</w:t>
      </w:r>
    </w:p>
    <w:p w14:paraId="3A4C2C80" w14:textId="77777777" w:rsidR="00FA422B" w:rsidRPr="00FB65C0" w:rsidRDefault="00FA422B" w:rsidP="00AC1D76">
      <w:pPr>
        <w:keepNext/>
        <w:keepLines/>
        <w:jc w:val="both"/>
        <w:rPr>
          <w:rFonts w:cs="Tahoma"/>
          <w:sz w:val="20"/>
          <w:szCs w:val="20"/>
        </w:rPr>
      </w:pPr>
    </w:p>
    <w:p w14:paraId="17540E4F" w14:textId="77777777" w:rsidR="00FA422B" w:rsidRPr="00FB65C0" w:rsidRDefault="00FA422B" w:rsidP="00AC1D76">
      <w:pPr>
        <w:keepNext/>
        <w:keepLines/>
        <w:numPr>
          <w:ilvl w:val="1"/>
          <w:numId w:val="16"/>
        </w:numPr>
        <w:tabs>
          <w:tab w:val="clear" w:pos="4613"/>
          <w:tab w:val="num" w:pos="4897"/>
        </w:tabs>
        <w:ind w:left="426" w:hanging="426"/>
        <w:jc w:val="center"/>
        <w:rPr>
          <w:rFonts w:cs="Tahoma"/>
          <w:sz w:val="20"/>
          <w:szCs w:val="20"/>
        </w:rPr>
      </w:pPr>
      <w:r w:rsidRPr="00FB65C0">
        <w:rPr>
          <w:rFonts w:cs="Tahoma"/>
          <w:sz w:val="20"/>
          <w:szCs w:val="20"/>
        </w:rPr>
        <w:t>člen</w:t>
      </w:r>
    </w:p>
    <w:p w14:paraId="0EB59E15" w14:textId="77777777" w:rsidR="00FA422B" w:rsidRPr="00FB65C0" w:rsidRDefault="00FA422B" w:rsidP="00AC1D76">
      <w:pPr>
        <w:keepNext/>
        <w:keepLines/>
        <w:jc w:val="both"/>
        <w:rPr>
          <w:rFonts w:cs="Tahoma"/>
          <w:sz w:val="20"/>
          <w:szCs w:val="20"/>
        </w:rPr>
      </w:pPr>
    </w:p>
    <w:p w14:paraId="687E33A3" w14:textId="77777777" w:rsidR="00FA422B" w:rsidRPr="00FB65C0" w:rsidRDefault="00FA422B" w:rsidP="00AC1D76">
      <w:pPr>
        <w:keepNext/>
        <w:keepLines/>
        <w:jc w:val="both"/>
        <w:rPr>
          <w:rFonts w:cs="Tahoma"/>
          <w:sz w:val="20"/>
          <w:szCs w:val="20"/>
        </w:rPr>
      </w:pPr>
      <w:r w:rsidRPr="00FB65C0">
        <w:rPr>
          <w:rFonts w:cs="Tahoma"/>
          <w:sz w:val="20"/>
          <w:szCs w:val="20"/>
        </w:rPr>
        <w:t>Ne glede na določila tega okvirnega sporazuma, izvajalec ne bo podvržen prekinitvi okvirnega sporazuma zaradi neizpolnitve obveznosti, zakasnitev v izvajanju ali drugih napakah pri izvršitvi njegovih obveznosti po okvirnem sporazumu, če so le-te posledica višje sile ali njene posledice ali v primeru, ko je neizpolnjevanje obveznosti nastalo iz razlogov, ki niso na strani izvajalca.</w:t>
      </w:r>
    </w:p>
    <w:p w14:paraId="4C8FF444" w14:textId="77777777" w:rsidR="00FA422B" w:rsidRPr="00FB65C0" w:rsidRDefault="00FA422B" w:rsidP="00AC1D76">
      <w:pPr>
        <w:keepNext/>
        <w:keepLines/>
        <w:tabs>
          <w:tab w:val="left" w:pos="1418"/>
          <w:tab w:val="left" w:pos="1702"/>
        </w:tabs>
        <w:jc w:val="both"/>
        <w:rPr>
          <w:rFonts w:cs="Tahoma"/>
          <w:sz w:val="20"/>
          <w:szCs w:val="20"/>
        </w:rPr>
      </w:pPr>
    </w:p>
    <w:p w14:paraId="499ABECD" w14:textId="77777777" w:rsidR="00FA422B" w:rsidRPr="00FB65C0" w:rsidRDefault="00FA422B" w:rsidP="00AC1D76">
      <w:pPr>
        <w:keepNext/>
        <w:keepLines/>
        <w:tabs>
          <w:tab w:val="left" w:pos="1418"/>
          <w:tab w:val="left" w:pos="1702"/>
        </w:tabs>
        <w:jc w:val="both"/>
        <w:rPr>
          <w:rFonts w:cs="Tahoma"/>
          <w:sz w:val="20"/>
          <w:szCs w:val="20"/>
        </w:rPr>
      </w:pPr>
      <w:r w:rsidRPr="00FB65C0">
        <w:rPr>
          <w:rFonts w:cs="Tahoma"/>
          <w:kern w:val="3"/>
          <w:sz w:val="20"/>
          <w:szCs w:val="20"/>
        </w:rPr>
        <w:t xml:space="preserve">Višja sila pomeni zunanji vzrok, neodvisen od volje in vpliva katere koli stranke, ki je nepričakovan in nenaden in se mu ob splošni skrbnosti ni bilo moč izogniti in ga odvrniti, takšne okoliščine pa so se pojavile po sklenitvi okvirnega sporazuma. </w:t>
      </w:r>
      <w:r w:rsidRPr="00FB65C0">
        <w:rPr>
          <w:rFonts w:cs="Tahoma"/>
          <w:sz w:val="20"/>
          <w:szCs w:val="20"/>
        </w:rPr>
        <w:t>Če je izvedba storitev delno ali v celoti motena oziroma preprečena, je izvajalec o tem dolžan obvestiti naročnika nemudoma oziroma takoj, ko je to mogoče, najkasneje pa v dveh (2) delovnih dneh po nastanku le-teh in pri tem tudi navesti vzroke zamude ter okvirni/pričakovani rok odprave višje sile. Le v tem primeru naročnik ne bo izvajal sankcij proti izvajalcu po 2</w:t>
      </w:r>
      <w:r w:rsidR="004D442E" w:rsidRPr="00FB65C0">
        <w:rPr>
          <w:rFonts w:cs="Tahoma"/>
          <w:sz w:val="20"/>
          <w:szCs w:val="20"/>
        </w:rPr>
        <w:t>1</w:t>
      </w:r>
      <w:r w:rsidRPr="00FB65C0">
        <w:rPr>
          <w:rFonts w:cs="Tahoma"/>
          <w:sz w:val="20"/>
          <w:szCs w:val="20"/>
        </w:rPr>
        <w:t xml:space="preserve">. členu </w:t>
      </w:r>
      <w:r w:rsidRPr="00FB65C0">
        <w:rPr>
          <w:rFonts w:eastAsia="Calibri" w:cs="Tahoma"/>
          <w:sz w:val="20"/>
          <w:szCs w:val="20"/>
        </w:rPr>
        <w:t>tega okvirnega sporazuma</w:t>
      </w:r>
      <w:r w:rsidRPr="00FB65C0">
        <w:rPr>
          <w:rFonts w:cs="Tahoma"/>
          <w:sz w:val="20"/>
          <w:szCs w:val="20"/>
        </w:rPr>
        <w:t xml:space="preserve">. </w:t>
      </w:r>
    </w:p>
    <w:p w14:paraId="5096A01B" w14:textId="77777777" w:rsidR="00FA422B" w:rsidRPr="00FB65C0" w:rsidRDefault="00FA422B" w:rsidP="00AC1D76">
      <w:pPr>
        <w:keepNext/>
        <w:keepLines/>
        <w:tabs>
          <w:tab w:val="left" w:pos="1418"/>
          <w:tab w:val="left" w:pos="1702"/>
        </w:tabs>
        <w:jc w:val="both"/>
        <w:rPr>
          <w:rFonts w:cs="Tahoma"/>
          <w:sz w:val="20"/>
          <w:szCs w:val="20"/>
        </w:rPr>
      </w:pPr>
    </w:p>
    <w:p w14:paraId="3D88F949" w14:textId="77777777" w:rsidR="00FA422B" w:rsidRPr="00FB65C0" w:rsidRDefault="00FA422B" w:rsidP="00AC1D76">
      <w:pPr>
        <w:keepNext/>
        <w:keepLines/>
        <w:jc w:val="both"/>
        <w:rPr>
          <w:rFonts w:cs="Tahoma"/>
          <w:sz w:val="20"/>
          <w:szCs w:val="20"/>
        </w:rPr>
      </w:pPr>
      <w:r w:rsidRPr="00FB65C0">
        <w:rPr>
          <w:rFonts w:cs="Tahoma"/>
          <w:sz w:val="20"/>
          <w:szCs w:val="20"/>
        </w:rPr>
        <w:t>Če ni drugih navodil s strani naročnika v pisni obliki, bo izvajalec nadaljeval z izvajanjem svojih obveznosti po tem okvirnem sporazumu, kot je normalno mogoče in bo iskal vse normalne alternative načine za izvajanje določil okvirnega sporazuma, ki ga ne ovira dogodek višje sile.</w:t>
      </w:r>
    </w:p>
    <w:p w14:paraId="4AD03851" w14:textId="77777777" w:rsidR="00FA422B" w:rsidRPr="00FB65C0" w:rsidRDefault="00FA422B" w:rsidP="00AC1D76">
      <w:pPr>
        <w:keepNext/>
        <w:keepLines/>
        <w:jc w:val="both"/>
        <w:rPr>
          <w:rFonts w:cs="Tahoma"/>
          <w:sz w:val="20"/>
          <w:szCs w:val="20"/>
        </w:rPr>
      </w:pPr>
    </w:p>
    <w:p w14:paraId="310D4A40" w14:textId="77777777" w:rsidR="00FA422B" w:rsidRPr="00FB65C0" w:rsidRDefault="00FA422B" w:rsidP="00AC1D76">
      <w:pPr>
        <w:keepNext/>
        <w:keepLines/>
        <w:jc w:val="both"/>
        <w:rPr>
          <w:rFonts w:cs="Tahoma"/>
          <w:sz w:val="20"/>
          <w:szCs w:val="20"/>
        </w:rPr>
      </w:pPr>
      <w:r w:rsidRPr="00FB65C0">
        <w:rPr>
          <w:rFonts w:cs="Tahoma"/>
          <w:sz w:val="20"/>
          <w:szCs w:val="20"/>
        </w:rPr>
        <w:lastRenderedPageBreak/>
        <w:t>Roki iz okvirnega sporazuma se podaljšajo za čas trajanja višje sile. Na zahtevo naročnika je izvajalec dolžan dokazati obstoj višje sile. Pomanjkanje delovne sile ali vozil pri izvajalcu se ne šteje za višjo silo, razen, če ni posledica le-te.</w:t>
      </w:r>
    </w:p>
    <w:p w14:paraId="65E65662" w14:textId="77777777" w:rsidR="00FA422B" w:rsidRPr="00FB65C0" w:rsidRDefault="00FA422B" w:rsidP="00AC1D76">
      <w:pPr>
        <w:keepNext/>
        <w:keepLines/>
        <w:tabs>
          <w:tab w:val="left" w:pos="567"/>
          <w:tab w:val="left" w:pos="1418"/>
          <w:tab w:val="left" w:pos="1702"/>
        </w:tabs>
        <w:jc w:val="both"/>
        <w:rPr>
          <w:rFonts w:cs="Tahoma"/>
          <w:sz w:val="20"/>
          <w:szCs w:val="20"/>
        </w:rPr>
      </w:pPr>
    </w:p>
    <w:p w14:paraId="508CE556" w14:textId="77777777" w:rsidR="004674BA" w:rsidRPr="00FB65C0" w:rsidRDefault="004674BA" w:rsidP="00AC1D76">
      <w:pPr>
        <w:keepNext/>
        <w:keepLines/>
        <w:numPr>
          <w:ilvl w:val="0"/>
          <w:numId w:val="22"/>
        </w:numPr>
        <w:tabs>
          <w:tab w:val="left" w:pos="851"/>
          <w:tab w:val="left" w:pos="1702"/>
        </w:tabs>
        <w:ind w:hanging="1440"/>
        <w:jc w:val="both"/>
        <w:rPr>
          <w:rFonts w:cs="Tahoma"/>
          <w:b/>
          <w:sz w:val="20"/>
          <w:szCs w:val="20"/>
        </w:rPr>
      </w:pPr>
      <w:r w:rsidRPr="00FB65C0">
        <w:rPr>
          <w:rFonts w:cs="Tahoma"/>
          <w:b/>
          <w:sz w:val="20"/>
          <w:szCs w:val="20"/>
        </w:rPr>
        <w:t>PODIZVAJALCI</w:t>
      </w:r>
    </w:p>
    <w:p w14:paraId="4846F81F" w14:textId="77777777" w:rsidR="004674BA" w:rsidRPr="00FB65C0" w:rsidRDefault="004674BA" w:rsidP="00AC1D76">
      <w:pPr>
        <w:keepNext/>
        <w:keepLines/>
        <w:numPr>
          <w:ilvl w:val="1"/>
          <w:numId w:val="23"/>
        </w:numPr>
        <w:tabs>
          <w:tab w:val="clear" w:pos="4613"/>
          <w:tab w:val="num" w:pos="4897"/>
        </w:tabs>
        <w:ind w:left="426" w:hanging="426"/>
        <w:jc w:val="center"/>
        <w:rPr>
          <w:rFonts w:cs="Tahoma"/>
          <w:sz w:val="20"/>
          <w:szCs w:val="20"/>
        </w:rPr>
      </w:pPr>
      <w:r w:rsidRPr="00FB65C0">
        <w:rPr>
          <w:rFonts w:cs="Tahoma"/>
          <w:sz w:val="20"/>
          <w:szCs w:val="20"/>
        </w:rPr>
        <w:t>člen</w:t>
      </w:r>
    </w:p>
    <w:p w14:paraId="65A99BF8" w14:textId="77777777" w:rsidR="004674BA" w:rsidRPr="00FB65C0" w:rsidRDefault="004674BA" w:rsidP="00AC1D76">
      <w:pPr>
        <w:keepNext/>
        <w:keepLines/>
        <w:jc w:val="both"/>
        <w:rPr>
          <w:rFonts w:cs="Tahoma"/>
          <w:sz w:val="20"/>
          <w:szCs w:val="20"/>
        </w:rPr>
      </w:pPr>
      <w:bookmarkStart w:id="12" w:name="_Hlk158719848"/>
    </w:p>
    <w:bookmarkEnd w:id="12"/>
    <w:p w14:paraId="36D169B6" w14:textId="77777777" w:rsidR="004674BA" w:rsidRPr="00FB65C0" w:rsidRDefault="004674BA" w:rsidP="00AC1D76">
      <w:pPr>
        <w:keepNext/>
        <w:keepLines/>
        <w:jc w:val="center"/>
        <w:rPr>
          <w:rFonts w:eastAsia="Calibri" w:cs="Tahoma"/>
          <w:b/>
          <w:sz w:val="20"/>
          <w:szCs w:val="20"/>
        </w:rPr>
      </w:pPr>
      <w:r w:rsidRPr="00FB65C0">
        <w:rPr>
          <w:rFonts w:eastAsia="Calibri" w:cs="Tahoma"/>
          <w:b/>
          <w:sz w:val="20"/>
          <w:szCs w:val="20"/>
        </w:rPr>
        <w:t>/se upošteva v primeru, da izvajalec nastopa s podizvajalcem/</w:t>
      </w:r>
    </w:p>
    <w:p w14:paraId="1AD1452F" w14:textId="77777777" w:rsidR="004674BA" w:rsidRPr="00FB65C0" w:rsidRDefault="004674BA" w:rsidP="00AC1D76">
      <w:pPr>
        <w:keepNext/>
        <w:keepLines/>
        <w:jc w:val="both"/>
        <w:rPr>
          <w:rFonts w:cs="Tahoma"/>
          <w:sz w:val="20"/>
          <w:szCs w:val="20"/>
        </w:rPr>
      </w:pPr>
    </w:p>
    <w:p w14:paraId="6957DC49" w14:textId="77777777" w:rsidR="004674BA" w:rsidRPr="00FB65C0" w:rsidRDefault="004674BA" w:rsidP="00AC1D76">
      <w:pPr>
        <w:keepNext/>
        <w:keepLines/>
        <w:jc w:val="both"/>
        <w:rPr>
          <w:rFonts w:cs="Tahoma"/>
          <w:sz w:val="20"/>
          <w:szCs w:val="20"/>
        </w:rPr>
      </w:pPr>
      <w:r w:rsidRPr="00FB65C0">
        <w:rPr>
          <w:rFonts w:cs="Tahoma"/>
          <w:sz w:val="20"/>
          <w:szCs w:val="20"/>
        </w:rPr>
        <w:t>Izvajalec v okviru tega okvirnega sporazuma nastopa skupaj z naslednjim/i podizvajalcem/ci:</w:t>
      </w:r>
    </w:p>
    <w:p w14:paraId="6AAACFE8" w14:textId="77777777" w:rsidR="004674BA" w:rsidRPr="00FB65C0" w:rsidRDefault="004674BA" w:rsidP="00AC1D76">
      <w:pPr>
        <w:keepNext/>
        <w:keepLines/>
        <w:jc w:val="both"/>
        <w:rPr>
          <w:rFonts w:cs="Tahoma"/>
          <w:sz w:val="20"/>
          <w:szCs w:val="20"/>
        </w:rPr>
      </w:pPr>
    </w:p>
    <w:tbl>
      <w:tblPr>
        <w:tblW w:w="89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8"/>
        <w:gridCol w:w="4721"/>
      </w:tblGrid>
      <w:tr w:rsidR="004674BA" w:rsidRPr="00FB65C0" w14:paraId="4C75808A" w14:textId="77777777" w:rsidTr="004674BA">
        <w:trPr>
          <w:trHeight w:val="269"/>
          <w:jc w:val="center"/>
        </w:trPr>
        <w:tc>
          <w:tcPr>
            <w:tcW w:w="4248" w:type="dxa"/>
            <w:tcBorders>
              <w:top w:val="single" w:sz="4" w:space="0" w:color="auto"/>
              <w:left w:val="single" w:sz="4" w:space="0" w:color="auto"/>
              <w:bottom w:val="single" w:sz="4" w:space="0" w:color="auto"/>
              <w:right w:val="single" w:sz="4" w:space="0" w:color="auto"/>
            </w:tcBorders>
            <w:vAlign w:val="center"/>
          </w:tcPr>
          <w:p w14:paraId="35F6ECFF" w14:textId="77777777" w:rsidR="004674BA" w:rsidRPr="00FB65C0" w:rsidRDefault="004674BA" w:rsidP="00AC1D76">
            <w:pPr>
              <w:keepNext/>
              <w:keepLines/>
              <w:jc w:val="both"/>
              <w:rPr>
                <w:rFonts w:cs="Tahoma"/>
                <w:sz w:val="20"/>
                <w:szCs w:val="20"/>
              </w:rPr>
            </w:pPr>
            <w:r w:rsidRPr="00FB65C0">
              <w:rPr>
                <w:rFonts w:cs="Tahoma"/>
                <w:sz w:val="20"/>
                <w:szCs w:val="20"/>
              </w:rPr>
              <w:t>Naziv podizvajalca</w:t>
            </w:r>
          </w:p>
        </w:tc>
        <w:tc>
          <w:tcPr>
            <w:tcW w:w="4721" w:type="dxa"/>
            <w:tcBorders>
              <w:top w:val="single" w:sz="4" w:space="0" w:color="auto"/>
              <w:left w:val="single" w:sz="4" w:space="0" w:color="auto"/>
              <w:bottom w:val="single" w:sz="4" w:space="0" w:color="auto"/>
              <w:right w:val="single" w:sz="4" w:space="0" w:color="auto"/>
            </w:tcBorders>
            <w:vAlign w:val="center"/>
          </w:tcPr>
          <w:p w14:paraId="5CEEB3D3" w14:textId="77777777" w:rsidR="004674BA" w:rsidRPr="00FB65C0" w:rsidRDefault="004674BA" w:rsidP="00AC1D76">
            <w:pPr>
              <w:keepNext/>
              <w:keepLines/>
              <w:rPr>
                <w:rFonts w:cs="Tahoma"/>
                <w:sz w:val="20"/>
                <w:szCs w:val="20"/>
              </w:rPr>
            </w:pPr>
          </w:p>
        </w:tc>
      </w:tr>
      <w:tr w:rsidR="004674BA" w:rsidRPr="00FB65C0" w14:paraId="4B198BE6" w14:textId="77777777" w:rsidTr="004674BA">
        <w:trPr>
          <w:trHeight w:val="273"/>
          <w:jc w:val="center"/>
        </w:trPr>
        <w:tc>
          <w:tcPr>
            <w:tcW w:w="4248" w:type="dxa"/>
            <w:tcBorders>
              <w:top w:val="single" w:sz="4" w:space="0" w:color="auto"/>
              <w:left w:val="single" w:sz="4" w:space="0" w:color="auto"/>
              <w:bottom w:val="single" w:sz="4" w:space="0" w:color="auto"/>
              <w:right w:val="single" w:sz="4" w:space="0" w:color="auto"/>
            </w:tcBorders>
            <w:vAlign w:val="center"/>
          </w:tcPr>
          <w:p w14:paraId="52D114A2" w14:textId="77777777" w:rsidR="004674BA" w:rsidRPr="00FB65C0" w:rsidRDefault="004674BA" w:rsidP="00AC1D76">
            <w:pPr>
              <w:keepNext/>
              <w:keepLines/>
              <w:jc w:val="both"/>
              <w:rPr>
                <w:rFonts w:cs="Tahoma"/>
                <w:sz w:val="20"/>
                <w:szCs w:val="20"/>
              </w:rPr>
            </w:pPr>
            <w:r w:rsidRPr="00FB65C0">
              <w:rPr>
                <w:rFonts w:cs="Tahoma"/>
                <w:sz w:val="20"/>
                <w:szCs w:val="20"/>
              </w:rPr>
              <w:t>Polni naslov</w:t>
            </w:r>
          </w:p>
        </w:tc>
        <w:tc>
          <w:tcPr>
            <w:tcW w:w="4721" w:type="dxa"/>
            <w:tcBorders>
              <w:top w:val="single" w:sz="4" w:space="0" w:color="auto"/>
              <w:left w:val="single" w:sz="4" w:space="0" w:color="auto"/>
              <w:bottom w:val="single" w:sz="4" w:space="0" w:color="auto"/>
              <w:right w:val="single" w:sz="4" w:space="0" w:color="auto"/>
            </w:tcBorders>
            <w:vAlign w:val="center"/>
          </w:tcPr>
          <w:p w14:paraId="3A117746" w14:textId="77777777" w:rsidR="004674BA" w:rsidRPr="00FB65C0" w:rsidRDefault="004674BA" w:rsidP="00AC1D76">
            <w:pPr>
              <w:keepNext/>
              <w:keepLines/>
              <w:rPr>
                <w:rFonts w:cs="Tahoma"/>
                <w:sz w:val="20"/>
                <w:szCs w:val="20"/>
              </w:rPr>
            </w:pPr>
          </w:p>
        </w:tc>
      </w:tr>
      <w:tr w:rsidR="004674BA" w:rsidRPr="00FB65C0" w14:paraId="7A7B5DB6" w14:textId="77777777" w:rsidTr="004674BA">
        <w:trPr>
          <w:trHeight w:val="285"/>
          <w:jc w:val="center"/>
        </w:trPr>
        <w:tc>
          <w:tcPr>
            <w:tcW w:w="4248" w:type="dxa"/>
            <w:tcBorders>
              <w:top w:val="single" w:sz="4" w:space="0" w:color="auto"/>
              <w:left w:val="single" w:sz="4" w:space="0" w:color="auto"/>
              <w:bottom w:val="single" w:sz="4" w:space="0" w:color="auto"/>
              <w:right w:val="single" w:sz="4" w:space="0" w:color="auto"/>
            </w:tcBorders>
            <w:vAlign w:val="center"/>
          </w:tcPr>
          <w:p w14:paraId="2E18DDBB" w14:textId="77777777" w:rsidR="004674BA" w:rsidRPr="00FB65C0" w:rsidRDefault="004674BA" w:rsidP="00AC1D76">
            <w:pPr>
              <w:keepNext/>
              <w:keepLines/>
              <w:jc w:val="both"/>
              <w:rPr>
                <w:rFonts w:cs="Tahoma"/>
                <w:sz w:val="20"/>
                <w:szCs w:val="20"/>
              </w:rPr>
            </w:pPr>
            <w:r w:rsidRPr="00FB65C0">
              <w:rPr>
                <w:rFonts w:cs="Tahoma"/>
                <w:sz w:val="20"/>
                <w:szCs w:val="20"/>
              </w:rPr>
              <w:t>Matična številka podizvajalca</w:t>
            </w:r>
          </w:p>
        </w:tc>
        <w:tc>
          <w:tcPr>
            <w:tcW w:w="4721" w:type="dxa"/>
            <w:tcBorders>
              <w:top w:val="single" w:sz="4" w:space="0" w:color="auto"/>
              <w:left w:val="single" w:sz="4" w:space="0" w:color="auto"/>
              <w:bottom w:val="single" w:sz="4" w:space="0" w:color="auto"/>
              <w:right w:val="single" w:sz="4" w:space="0" w:color="auto"/>
            </w:tcBorders>
            <w:vAlign w:val="center"/>
          </w:tcPr>
          <w:p w14:paraId="0AFF2D59" w14:textId="77777777" w:rsidR="004674BA" w:rsidRPr="00FB65C0" w:rsidRDefault="004674BA" w:rsidP="00AC1D76">
            <w:pPr>
              <w:keepNext/>
              <w:keepLines/>
              <w:rPr>
                <w:rFonts w:cs="Tahoma"/>
                <w:sz w:val="20"/>
                <w:szCs w:val="20"/>
              </w:rPr>
            </w:pPr>
          </w:p>
        </w:tc>
      </w:tr>
      <w:tr w:rsidR="004674BA" w:rsidRPr="00FB65C0" w14:paraId="64255398" w14:textId="77777777" w:rsidTr="004674BA">
        <w:trPr>
          <w:trHeight w:val="261"/>
          <w:jc w:val="center"/>
        </w:trPr>
        <w:tc>
          <w:tcPr>
            <w:tcW w:w="4248" w:type="dxa"/>
            <w:tcBorders>
              <w:top w:val="single" w:sz="4" w:space="0" w:color="auto"/>
              <w:left w:val="single" w:sz="4" w:space="0" w:color="auto"/>
              <w:bottom w:val="single" w:sz="4" w:space="0" w:color="auto"/>
              <w:right w:val="single" w:sz="4" w:space="0" w:color="auto"/>
            </w:tcBorders>
            <w:vAlign w:val="center"/>
          </w:tcPr>
          <w:p w14:paraId="69C6F9AA" w14:textId="77777777" w:rsidR="004674BA" w:rsidRPr="00FB65C0" w:rsidRDefault="004674BA" w:rsidP="00AC1D76">
            <w:pPr>
              <w:keepNext/>
              <w:keepLines/>
              <w:jc w:val="both"/>
              <w:rPr>
                <w:rFonts w:cs="Tahoma"/>
                <w:sz w:val="20"/>
                <w:szCs w:val="20"/>
              </w:rPr>
            </w:pPr>
            <w:r w:rsidRPr="00FB65C0">
              <w:rPr>
                <w:rFonts w:cs="Tahoma"/>
                <w:sz w:val="20"/>
                <w:szCs w:val="20"/>
              </w:rPr>
              <w:t>Davčna številka podizvajalca</w:t>
            </w:r>
          </w:p>
        </w:tc>
        <w:tc>
          <w:tcPr>
            <w:tcW w:w="4721" w:type="dxa"/>
            <w:tcBorders>
              <w:top w:val="single" w:sz="4" w:space="0" w:color="auto"/>
              <w:left w:val="single" w:sz="4" w:space="0" w:color="auto"/>
              <w:bottom w:val="single" w:sz="4" w:space="0" w:color="auto"/>
              <w:right w:val="single" w:sz="4" w:space="0" w:color="auto"/>
            </w:tcBorders>
            <w:vAlign w:val="center"/>
          </w:tcPr>
          <w:p w14:paraId="1164D3FD" w14:textId="77777777" w:rsidR="004674BA" w:rsidRPr="00FB65C0" w:rsidRDefault="004674BA" w:rsidP="00AC1D76">
            <w:pPr>
              <w:keepNext/>
              <w:keepLines/>
              <w:rPr>
                <w:rFonts w:cs="Tahoma"/>
                <w:sz w:val="20"/>
                <w:szCs w:val="20"/>
              </w:rPr>
            </w:pPr>
          </w:p>
        </w:tc>
      </w:tr>
      <w:tr w:rsidR="004674BA" w:rsidRPr="00FB65C0" w14:paraId="077182B3" w14:textId="77777777" w:rsidTr="004674BA">
        <w:trPr>
          <w:trHeight w:val="279"/>
          <w:jc w:val="center"/>
        </w:trPr>
        <w:tc>
          <w:tcPr>
            <w:tcW w:w="4248" w:type="dxa"/>
            <w:tcBorders>
              <w:top w:val="single" w:sz="4" w:space="0" w:color="auto"/>
              <w:left w:val="single" w:sz="4" w:space="0" w:color="auto"/>
              <w:bottom w:val="single" w:sz="4" w:space="0" w:color="auto"/>
              <w:right w:val="single" w:sz="4" w:space="0" w:color="auto"/>
            </w:tcBorders>
            <w:vAlign w:val="center"/>
          </w:tcPr>
          <w:p w14:paraId="0704E163" w14:textId="77777777" w:rsidR="004674BA" w:rsidRPr="00FB65C0" w:rsidRDefault="004674BA" w:rsidP="00AC1D76">
            <w:pPr>
              <w:keepNext/>
              <w:keepLines/>
              <w:jc w:val="both"/>
              <w:rPr>
                <w:rFonts w:cs="Tahoma"/>
                <w:sz w:val="20"/>
                <w:szCs w:val="20"/>
              </w:rPr>
            </w:pPr>
            <w:r w:rsidRPr="00FB65C0">
              <w:rPr>
                <w:rFonts w:cs="Tahoma"/>
                <w:sz w:val="20"/>
                <w:szCs w:val="20"/>
              </w:rPr>
              <w:t>Transakcijski račun podizvajalca</w:t>
            </w:r>
          </w:p>
        </w:tc>
        <w:tc>
          <w:tcPr>
            <w:tcW w:w="4721" w:type="dxa"/>
            <w:tcBorders>
              <w:top w:val="single" w:sz="4" w:space="0" w:color="auto"/>
              <w:left w:val="single" w:sz="4" w:space="0" w:color="auto"/>
              <w:bottom w:val="single" w:sz="4" w:space="0" w:color="auto"/>
              <w:right w:val="single" w:sz="4" w:space="0" w:color="auto"/>
            </w:tcBorders>
            <w:vAlign w:val="center"/>
          </w:tcPr>
          <w:p w14:paraId="61474D68" w14:textId="77777777" w:rsidR="004674BA" w:rsidRPr="00FB65C0" w:rsidRDefault="004674BA" w:rsidP="00AC1D76">
            <w:pPr>
              <w:keepNext/>
              <w:keepLines/>
              <w:rPr>
                <w:rFonts w:cs="Tahoma"/>
                <w:sz w:val="20"/>
                <w:szCs w:val="20"/>
              </w:rPr>
            </w:pPr>
          </w:p>
        </w:tc>
      </w:tr>
      <w:tr w:rsidR="004674BA" w:rsidRPr="00FB65C0" w14:paraId="3FEA8545" w14:textId="77777777" w:rsidTr="004674BA">
        <w:trPr>
          <w:trHeight w:val="279"/>
          <w:jc w:val="center"/>
        </w:trPr>
        <w:tc>
          <w:tcPr>
            <w:tcW w:w="4248" w:type="dxa"/>
            <w:tcBorders>
              <w:top w:val="single" w:sz="4" w:space="0" w:color="auto"/>
              <w:left w:val="single" w:sz="4" w:space="0" w:color="auto"/>
              <w:bottom w:val="single" w:sz="4" w:space="0" w:color="auto"/>
              <w:right w:val="single" w:sz="4" w:space="0" w:color="auto"/>
            </w:tcBorders>
            <w:vAlign w:val="center"/>
          </w:tcPr>
          <w:p w14:paraId="28AFC06E" w14:textId="77777777" w:rsidR="004674BA" w:rsidRPr="00FB65C0" w:rsidRDefault="004674BA" w:rsidP="00AC1D76">
            <w:pPr>
              <w:keepNext/>
              <w:keepLines/>
              <w:rPr>
                <w:rFonts w:cs="Tahoma"/>
                <w:sz w:val="20"/>
                <w:szCs w:val="20"/>
              </w:rPr>
            </w:pPr>
            <w:r w:rsidRPr="00FB65C0">
              <w:rPr>
                <w:rFonts w:cs="Tahoma"/>
                <w:sz w:val="20"/>
                <w:szCs w:val="20"/>
              </w:rPr>
              <w:t xml:space="preserve">Podizvajalec zahteva neposredno plačilo </w:t>
            </w:r>
          </w:p>
        </w:tc>
        <w:tc>
          <w:tcPr>
            <w:tcW w:w="4721" w:type="dxa"/>
            <w:tcBorders>
              <w:top w:val="single" w:sz="4" w:space="0" w:color="auto"/>
              <w:left w:val="single" w:sz="4" w:space="0" w:color="auto"/>
              <w:bottom w:val="single" w:sz="4" w:space="0" w:color="auto"/>
              <w:right w:val="single" w:sz="4" w:space="0" w:color="auto"/>
            </w:tcBorders>
            <w:vAlign w:val="center"/>
          </w:tcPr>
          <w:p w14:paraId="797606A9" w14:textId="77777777" w:rsidR="004674BA" w:rsidRPr="00FB65C0" w:rsidRDefault="004674BA" w:rsidP="00AC1D76">
            <w:pPr>
              <w:keepNext/>
              <w:keepLines/>
              <w:jc w:val="center"/>
              <w:rPr>
                <w:rFonts w:cs="Tahoma"/>
                <w:sz w:val="20"/>
                <w:szCs w:val="20"/>
              </w:rPr>
            </w:pPr>
            <w:r w:rsidRPr="00FB65C0">
              <w:rPr>
                <w:rFonts w:cs="Tahoma"/>
                <w:sz w:val="20"/>
                <w:szCs w:val="20"/>
              </w:rPr>
              <w:t>DA / NE</w:t>
            </w:r>
          </w:p>
        </w:tc>
      </w:tr>
      <w:tr w:rsidR="004674BA" w:rsidRPr="00FB65C0" w14:paraId="69B7A586" w14:textId="77777777" w:rsidTr="004674BA">
        <w:trPr>
          <w:trHeight w:val="301"/>
          <w:jc w:val="center"/>
        </w:trPr>
        <w:tc>
          <w:tcPr>
            <w:tcW w:w="4248" w:type="dxa"/>
            <w:vMerge w:val="restart"/>
            <w:tcBorders>
              <w:top w:val="single" w:sz="4" w:space="0" w:color="auto"/>
              <w:left w:val="single" w:sz="4" w:space="0" w:color="auto"/>
              <w:right w:val="single" w:sz="4" w:space="0" w:color="auto"/>
            </w:tcBorders>
            <w:vAlign w:val="center"/>
          </w:tcPr>
          <w:p w14:paraId="230775EB" w14:textId="77777777" w:rsidR="004674BA" w:rsidRPr="00FB65C0" w:rsidRDefault="004674BA" w:rsidP="00AC1D76">
            <w:pPr>
              <w:keepNext/>
              <w:keepLines/>
              <w:jc w:val="both"/>
              <w:rPr>
                <w:rFonts w:cs="Tahoma"/>
                <w:sz w:val="20"/>
                <w:szCs w:val="20"/>
              </w:rPr>
            </w:pPr>
            <w:r w:rsidRPr="00FB65C0">
              <w:rPr>
                <w:rFonts w:cs="Tahoma"/>
                <w:sz w:val="20"/>
                <w:szCs w:val="20"/>
              </w:rPr>
              <w:t xml:space="preserve">Del javnega naročila, ki se oddaja v </w:t>
            </w:r>
            <w:proofErr w:type="spellStart"/>
            <w:r w:rsidRPr="00FB65C0">
              <w:rPr>
                <w:rFonts w:cs="Tahoma"/>
                <w:sz w:val="20"/>
                <w:szCs w:val="20"/>
              </w:rPr>
              <w:t>podizvajanje</w:t>
            </w:r>
            <w:proofErr w:type="spellEnd"/>
            <w:r w:rsidRPr="00FB65C0">
              <w:rPr>
                <w:rFonts w:cs="Tahoma"/>
                <w:sz w:val="20"/>
                <w:szCs w:val="20"/>
              </w:rPr>
              <w:t xml:space="preserve"> (vrsta/opis storitev)</w:t>
            </w:r>
          </w:p>
        </w:tc>
        <w:tc>
          <w:tcPr>
            <w:tcW w:w="4721" w:type="dxa"/>
            <w:tcBorders>
              <w:top w:val="single" w:sz="4" w:space="0" w:color="auto"/>
              <w:left w:val="single" w:sz="4" w:space="0" w:color="auto"/>
              <w:bottom w:val="single" w:sz="4" w:space="0" w:color="auto"/>
              <w:right w:val="single" w:sz="4" w:space="0" w:color="auto"/>
            </w:tcBorders>
            <w:vAlign w:val="center"/>
          </w:tcPr>
          <w:p w14:paraId="704387A5" w14:textId="77777777" w:rsidR="004674BA" w:rsidRPr="00FB65C0" w:rsidRDefault="004674BA" w:rsidP="00AC1D76">
            <w:pPr>
              <w:keepNext/>
              <w:keepLines/>
              <w:rPr>
                <w:rFonts w:cs="Tahoma"/>
                <w:sz w:val="20"/>
                <w:szCs w:val="20"/>
              </w:rPr>
            </w:pPr>
          </w:p>
        </w:tc>
      </w:tr>
      <w:tr w:rsidR="004674BA" w:rsidRPr="00FB65C0" w14:paraId="30C231A6" w14:textId="77777777" w:rsidTr="004674BA">
        <w:trPr>
          <w:trHeight w:val="305"/>
          <w:jc w:val="center"/>
        </w:trPr>
        <w:tc>
          <w:tcPr>
            <w:tcW w:w="4248" w:type="dxa"/>
            <w:vMerge/>
            <w:tcBorders>
              <w:left w:val="single" w:sz="4" w:space="0" w:color="auto"/>
              <w:bottom w:val="single" w:sz="4" w:space="0" w:color="auto"/>
              <w:right w:val="single" w:sz="4" w:space="0" w:color="auto"/>
            </w:tcBorders>
            <w:vAlign w:val="center"/>
          </w:tcPr>
          <w:p w14:paraId="4555E4C4" w14:textId="77777777" w:rsidR="004674BA" w:rsidRPr="00FB65C0" w:rsidRDefault="004674BA" w:rsidP="00AC1D76">
            <w:pPr>
              <w:keepNext/>
              <w:keepLines/>
              <w:jc w:val="both"/>
              <w:rPr>
                <w:rFonts w:cs="Tahoma"/>
                <w:sz w:val="20"/>
                <w:szCs w:val="20"/>
              </w:rPr>
            </w:pPr>
          </w:p>
        </w:tc>
        <w:tc>
          <w:tcPr>
            <w:tcW w:w="4721" w:type="dxa"/>
            <w:tcBorders>
              <w:top w:val="single" w:sz="4" w:space="0" w:color="auto"/>
              <w:left w:val="single" w:sz="4" w:space="0" w:color="auto"/>
              <w:bottom w:val="single" w:sz="4" w:space="0" w:color="auto"/>
              <w:right w:val="single" w:sz="4" w:space="0" w:color="auto"/>
            </w:tcBorders>
            <w:vAlign w:val="center"/>
          </w:tcPr>
          <w:p w14:paraId="0B35F9F0" w14:textId="77777777" w:rsidR="004674BA" w:rsidRPr="00FB65C0" w:rsidRDefault="004674BA" w:rsidP="00AC1D76">
            <w:pPr>
              <w:keepNext/>
              <w:keepLines/>
              <w:rPr>
                <w:rFonts w:cs="Tahoma"/>
                <w:sz w:val="20"/>
                <w:szCs w:val="20"/>
              </w:rPr>
            </w:pPr>
          </w:p>
        </w:tc>
      </w:tr>
      <w:tr w:rsidR="004674BA" w:rsidRPr="00FB65C0" w14:paraId="1B5DDA96" w14:textId="77777777" w:rsidTr="004674BA">
        <w:trPr>
          <w:trHeight w:val="235"/>
          <w:jc w:val="center"/>
        </w:trPr>
        <w:tc>
          <w:tcPr>
            <w:tcW w:w="4248" w:type="dxa"/>
            <w:tcBorders>
              <w:top w:val="single" w:sz="4" w:space="0" w:color="auto"/>
              <w:left w:val="single" w:sz="4" w:space="0" w:color="auto"/>
              <w:bottom w:val="single" w:sz="4" w:space="0" w:color="auto"/>
              <w:right w:val="single" w:sz="4" w:space="0" w:color="auto"/>
            </w:tcBorders>
            <w:vAlign w:val="center"/>
          </w:tcPr>
          <w:p w14:paraId="24F76F65" w14:textId="77777777" w:rsidR="004674BA" w:rsidRPr="00FB65C0" w:rsidRDefault="004674BA" w:rsidP="00AC1D76">
            <w:pPr>
              <w:keepNext/>
              <w:keepLines/>
              <w:jc w:val="both"/>
              <w:rPr>
                <w:rFonts w:cs="Tahoma"/>
                <w:sz w:val="20"/>
                <w:szCs w:val="20"/>
              </w:rPr>
            </w:pPr>
            <w:r w:rsidRPr="00FB65C0">
              <w:rPr>
                <w:rFonts w:cs="Tahoma"/>
                <w:sz w:val="20"/>
                <w:szCs w:val="20"/>
              </w:rPr>
              <w:t xml:space="preserve">Količina/Delež (%) v </w:t>
            </w:r>
            <w:proofErr w:type="spellStart"/>
            <w:r w:rsidRPr="00FB65C0">
              <w:rPr>
                <w:rFonts w:cs="Tahoma"/>
                <w:sz w:val="20"/>
                <w:szCs w:val="20"/>
              </w:rPr>
              <w:t>podizvajanju</w:t>
            </w:r>
            <w:proofErr w:type="spellEnd"/>
          </w:p>
        </w:tc>
        <w:tc>
          <w:tcPr>
            <w:tcW w:w="4721" w:type="dxa"/>
            <w:tcBorders>
              <w:top w:val="single" w:sz="4" w:space="0" w:color="auto"/>
              <w:left w:val="single" w:sz="4" w:space="0" w:color="auto"/>
              <w:bottom w:val="single" w:sz="4" w:space="0" w:color="auto"/>
              <w:right w:val="single" w:sz="4" w:space="0" w:color="auto"/>
            </w:tcBorders>
            <w:vAlign w:val="center"/>
          </w:tcPr>
          <w:p w14:paraId="4379311C" w14:textId="77777777" w:rsidR="004674BA" w:rsidRPr="00FB65C0" w:rsidRDefault="004674BA" w:rsidP="00AC1D76">
            <w:pPr>
              <w:keepNext/>
              <w:keepLines/>
              <w:rPr>
                <w:rFonts w:cs="Tahoma"/>
                <w:sz w:val="20"/>
                <w:szCs w:val="20"/>
              </w:rPr>
            </w:pPr>
          </w:p>
        </w:tc>
      </w:tr>
      <w:tr w:rsidR="004674BA" w:rsidRPr="00FB65C0" w14:paraId="77486510" w14:textId="77777777" w:rsidTr="004674BA">
        <w:trPr>
          <w:trHeight w:val="270"/>
          <w:jc w:val="center"/>
        </w:trPr>
        <w:tc>
          <w:tcPr>
            <w:tcW w:w="4248" w:type="dxa"/>
            <w:tcBorders>
              <w:top w:val="single" w:sz="4" w:space="0" w:color="auto"/>
              <w:left w:val="single" w:sz="4" w:space="0" w:color="auto"/>
              <w:bottom w:val="single" w:sz="4" w:space="0" w:color="auto"/>
              <w:right w:val="single" w:sz="4" w:space="0" w:color="auto"/>
            </w:tcBorders>
            <w:vAlign w:val="center"/>
          </w:tcPr>
          <w:p w14:paraId="7A97770B" w14:textId="77777777" w:rsidR="004674BA" w:rsidRPr="00FB65C0" w:rsidRDefault="004674BA" w:rsidP="00AC1D76">
            <w:pPr>
              <w:keepNext/>
              <w:keepLines/>
              <w:jc w:val="both"/>
              <w:rPr>
                <w:rFonts w:cs="Tahoma"/>
                <w:sz w:val="20"/>
                <w:szCs w:val="20"/>
              </w:rPr>
            </w:pPr>
            <w:r w:rsidRPr="00FB65C0">
              <w:rPr>
                <w:rFonts w:cs="Tahoma"/>
                <w:sz w:val="20"/>
                <w:szCs w:val="20"/>
              </w:rPr>
              <w:t xml:space="preserve">Vrednost del </w:t>
            </w:r>
          </w:p>
        </w:tc>
        <w:tc>
          <w:tcPr>
            <w:tcW w:w="4721" w:type="dxa"/>
            <w:tcBorders>
              <w:top w:val="single" w:sz="4" w:space="0" w:color="auto"/>
              <w:left w:val="single" w:sz="4" w:space="0" w:color="auto"/>
              <w:bottom w:val="single" w:sz="4" w:space="0" w:color="auto"/>
              <w:right w:val="single" w:sz="4" w:space="0" w:color="auto"/>
            </w:tcBorders>
            <w:vAlign w:val="center"/>
          </w:tcPr>
          <w:p w14:paraId="1FBED6EF" w14:textId="77777777" w:rsidR="004674BA" w:rsidRPr="00FB65C0" w:rsidRDefault="004674BA" w:rsidP="00AC1D76">
            <w:pPr>
              <w:keepNext/>
              <w:keepLines/>
              <w:rPr>
                <w:rFonts w:cs="Tahoma"/>
                <w:sz w:val="20"/>
                <w:szCs w:val="20"/>
              </w:rPr>
            </w:pPr>
          </w:p>
        </w:tc>
      </w:tr>
      <w:tr w:rsidR="004674BA" w:rsidRPr="00FB65C0" w14:paraId="5A30CCEE" w14:textId="77777777" w:rsidTr="004674BA">
        <w:trPr>
          <w:trHeight w:val="273"/>
          <w:jc w:val="center"/>
        </w:trPr>
        <w:tc>
          <w:tcPr>
            <w:tcW w:w="4248" w:type="dxa"/>
            <w:tcBorders>
              <w:top w:val="single" w:sz="4" w:space="0" w:color="auto"/>
              <w:left w:val="single" w:sz="4" w:space="0" w:color="auto"/>
              <w:bottom w:val="single" w:sz="4" w:space="0" w:color="auto"/>
              <w:right w:val="single" w:sz="4" w:space="0" w:color="auto"/>
            </w:tcBorders>
            <w:vAlign w:val="center"/>
          </w:tcPr>
          <w:p w14:paraId="2F5A19A3" w14:textId="77777777" w:rsidR="004674BA" w:rsidRPr="00FB65C0" w:rsidRDefault="004674BA" w:rsidP="00AC1D76">
            <w:pPr>
              <w:keepNext/>
              <w:keepLines/>
              <w:jc w:val="both"/>
              <w:rPr>
                <w:rFonts w:cs="Tahoma"/>
                <w:sz w:val="20"/>
                <w:szCs w:val="20"/>
              </w:rPr>
            </w:pPr>
            <w:r w:rsidRPr="00FB65C0">
              <w:rPr>
                <w:rFonts w:cs="Tahoma"/>
                <w:sz w:val="20"/>
                <w:szCs w:val="20"/>
              </w:rPr>
              <w:t>Kraj izvedbe</w:t>
            </w:r>
          </w:p>
        </w:tc>
        <w:tc>
          <w:tcPr>
            <w:tcW w:w="4721" w:type="dxa"/>
            <w:tcBorders>
              <w:top w:val="single" w:sz="4" w:space="0" w:color="auto"/>
              <w:left w:val="single" w:sz="4" w:space="0" w:color="auto"/>
              <w:bottom w:val="single" w:sz="4" w:space="0" w:color="auto"/>
              <w:right w:val="single" w:sz="4" w:space="0" w:color="auto"/>
            </w:tcBorders>
            <w:vAlign w:val="center"/>
          </w:tcPr>
          <w:p w14:paraId="2E9661C0" w14:textId="77777777" w:rsidR="004674BA" w:rsidRPr="00FB65C0" w:rsidRDefault="004674BA" w:rsidP="00AC1D76">
            <w:pPr>
              <w:keepNext/>
              <w:keepLines/>
              <w:rPr>
                <w:rFonts w:cs="Tahoma"/>
                <w:sz w:val="20"/>
                <w:szCs w:val="20"/>
              </w:rPr>
            </w:pPr>
          </w:p>
        </w:tc>
      </w:tr>
      <w:tr w:rsidR="004674BA" w:rsidRPr="00FB65C0" w14:paraId="789F082B" w14:textId="77777777" w:rsidTr="004674BA">
        <w:trPr>
          <w:trHeight w:val="277"/>
          <w:jc w:val="center"/>
        </w:trPr>
        <w:tc>
          <w:tcPr>
            <w:tcW w:w="4248" w:type="dxa"/>
            <w:tcBorders>
              <w:top w:val="single" w:sz="4" w:space="0" w:color="auto"/>
              <w:left w:val="single" w:sz="4" w:space="0" w:color="auto"/>
              <w:bottom w:val="single" w:sz="4" w:space="0" w:color="auto"/>
              <w:right w:val="single" w:sz="4" w:space="0" w:color="auto"/>
            </w:tcBorders>
            <w:vAlign w:val="center"/>
          </w:tcPr>
          <w:p w14:paraId="1D32998F" w14:textId="77777777" w:rsidR="004674BA" w:rsidRPr="00FB65C0" w:rsidRDefault="004674BA" w:rsidP="00AC1D76">
            <w:pPr>
              <w:keepNext/>
              <w:keepLines/>
              <w:jc w:val="both"/>
              <w:rPr>
                <w:rFonts w:cs="Tahoma"/>
                <w:sz w:val="20"/>
                <w:szCs w:val="20"/>
              </w:rPr>
            </w:pPr>
            <w:r w:rsidRPr="00FB65C0">
              <w:rPr>
                <w:rFonts w:cs="Tahoma"/>
                <w:sz w:val="20"/>
                <w:szCs w:val="20"/>
              </w:rPr>
              <w:t>Rok izvedbe</w:t>
            </w:r>
          </w:p>
        </w:tc>
        <w:tc>
          <w:tcPr>
            <w:tcW w:w="4721" w:type="dxa"/>
            <w:tcBorders>
              <w:top w:val="single" w:sz="4" w:space="0" w:color="auto"/>
              <w:left w:val="single" w:sz="4" w:space="0" w:color="auto"/>
              <w:bottom w:val="single" w:sz="4" w:space="0" w:color="auto"/>
              <w:right w:val="single" w:sz="4" w:space="0" w:color="auto"/>
            </w:tcBorders>
            <w:vAlign w:val="center"/>
          </w:tcPr>
          <w:p w14:paraId="3939C749" w14:textId="77777777" w:rsidR="004674BA" w:rsidRPr="00FB65C0" w:rsidRDefault="004674BA" w:rsidP="00AC1D76">
            <w:pPr>
              <w:keepNext/>
              <w:keepLines/>
              <w:rPr>
                <w:rFonts w:cs="Tahoma"/>
                <w:sz w:val="20"/>
                <w:szCs w:val="20"/>
              </w:rPr>
            </w:pPr>
          </w:p>
        </w:tc>
      </w:tr>
    </w:tbl>
    <w:p w14:paraId="080952DC" w14:textId="77777777" w:rsidR="004674BA" w:rsidRPr="00FB65C0" w:rsidRDefault="004674BA" w:rsidP="00AC1D76">
      <w:pPr>
        <w:keepNext/>
        <w:keepLines/>
        <w:jc w:val="both"/>
        <w:rPr>
          <w:rFonts w:cs="Tahoma"/>
          <w:sz w:val="20"/>
          <w:szCs w:val="20"/>
        </w:rPr>
      </w:pPr>
    </w:p>
    <w:p w14:paraId="68BC7180" w14:textId="77777777" w:rsidR="004674BA" w:rsidRPr="00FB65C0" w:rsidRDefault="004674BA" w:rsidP="00AC1D76">
      <w:pPr>
        <w:keepNext/>
        <w:keepLines/>
        <w:jc w:val="both"/>
        <w:rPr>
          <w:rFonts w:cs="Tahoma"/>
          <w:sz w:val="20"/>
          <w:szCs w:val="20"/>
        </w:rPr>
      </w:pPr>
      <w:r w:rsidRPr="00FB65C0">
        <w:rPr>
          <w:rFonts w:cs="Tahoma"/>
          <w:sz w:val="20"/>
          <w:szCs w:val="20"/>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14:paraId="205B2274" w14:textId="77777777" w:rsidR="004674BA" w:rsidRPr="00FB65C0" w:rsidRDefault="004674BA" w:rsidP="00AC1D76">
      <w:pPr>
        <w:keepNext/>
        <w:keepLines/>
        <w:tabs>
          <w:tab w:val="left" w:pos="5280"/>
        </w:tabs>
        <w:jc w:val="both"/>
        <w:rPr>
          <w:rFonts w:cs="Tahoma"/>
          <w:sz w:val="20"/>
          <w:szCs w:val="20"/>
        </w:rPr>
      </w:pPr>
      <w:r w:rsidRPr="00FB65C0">
        <w:rPr>
          <w:rFonts w:cs="Tahoma"/>
          <w:sz w:val="20"/>
          <w:szCs w:val="20"/>
        </w:rPr>
        <w:tab/>
      </w:r>
    </w:p>
    <w:p w14:paraId="634585A5" w14:textId="77777777" w:rsidR="004674BA" w:rsidRPr="00FB65C0" w:rsidRDefault="004674BA" w:rsidP="00AC1D76">
      <w:pPr>
        <w:keepNext/>
        <w:keepLines/>
        <w:jc w:val="both"/>
        <w:rPr>
          <w:rFonts w:cs="Tahoma"/>
          <w:sz w:val="20"/>
          <w:szCs w:val="20"/>
        </w:rPr>
      </w:pPr>
      <w:r w:rsidRPr="00FB65C0">
        <w:rPr>
          <w:rFonts w:cs="Tahoma"/>
          <w:sz w:val="20"/>
          <w:szCs w:val="20"/>
        </w:rPr>
        <w:t>Podizvajalec mora izpolnjevati vse pogoje in zahteve naročnika v zvezi s podizvajalci, ki so navedeni v razpisni dokumentaciji ter izpolniti vse priloge razpisne dokumentacije, ki se nanašajo na izpolnjevanje pogojev podizvajalcev.</w:t>
      </w:r>
    </w:p>
    <w:p w14:paraId="7D24EC0C" w14:textId="77777777" w:rsidR="004674BA" w:rsidRPr="00FB65C0" w:rsidRDefault="004674BA" w:rsidP="00AC1D76">
      <w:pPr>
        <w:keepNext/>
        <w:keepLines/>
        <w:jc w:val="both"/>
        <w:rPr>
          <w:rFonts w:cs="Tahoma"/>
          <w:sz w:val="20"/>
          <w:szCs w:val="20"/>
        </w:rPr>
      </w:pPr>
    </w:p>
    <w:p w14:paraId="0C8071C9" w14:textId="77777777" w:rsidR="004674BA" w:rsidRPr="00FB65C0" w:rsidRDefault="004674BA" w:rsidP="00AC1D76">
      <w:pPr>
        <w:keepNext/>
        <w:keepLines/>
        <w:jc w:val="both"/>
        <w:rPr>
          <w:rFonts w:cs="Tahoma"/>
          <w:sz w:val="20"/>
          <w:szCs w:val="20"/>
        </w:rPr>
      </w:pPr>
      <w:r w:rsidRPr="00FB65C0">
        <w:rPr>
          <w:rFonts w:cs="Tahoma"/>
          <w:sz w:val="20"/>
          <w:szCs w:val="20"/>
        </w:rPr>
        <w:t xml:space="preserve">Izvajalec v razmerju do naročnika v celoti odgovarja za dobro izvedbo obveznosti iz okvirnega sporazuma, ne glede na število podizvajalcev. </w:t>
      </w:r>
    </w:p>
    <w:p w14:paraId="3699F560" w14:textId="77777777" w:rsidR="004674BA" w:rsidRPr="00FB65C0" w:rsidRDefault="004674BA" w:rsidP="00AC1D76">
      <w:pPr>
        <w:keepNext/>
        <w:keepLines/>
        <w:jc w:val="both"/>
        <w:rPr>
          <w:rFonts w:cs="Tahoma"/>
          <w:sz w:val="20"/>
          <w:szCs w:val="20"/>
        </w:rPr>
      </w:pPr>
    </w:p>
    <w:p w14:paraId="4B67370C" w14:textId="77777777" w:rsidR="004674BA" w:rsidRPr="00FB65C0" w:rsidRDefault="004674BA" w:rsidP="00AC1D76">
      <w:pPr>
        <w:keepNext/>
        <w:keepLines/>
        <w:jc w:val="both"/>
        <w:rPr>
          <w:rFonts w:cs="Tahoma"/>
          <w:sz w:val="20"/>
          <w:szCs w:val="20"/>
        </w:rPr>
      </w:pPr>
      <w:r w:rsidRPr="00FB65C0">
        <w:rPr>
          <w:rFonts w:cs="Tahoma"/>
          <w:sz w:val="20"/>
          <w:szCs w:val="20"/>
        </w:rPr>
        <w:t xml:space="preserve">Izvajalec mora med izvajanjem okvirnega sporazuma naročnika obvestiti o morebitnih spremembah informacij iz drugega odstavka 94. člena ZJN-3 in poslati informacije o novih podizvajalcih, ki jih namerava naknadno vključiti v izvedbo predmeta tega okvirnega sporazuma, in sicer najkasneje v petih (5) dneh po spremembi. </w:t>
      </w:r>
    </w:p>
    <w:p w14:paraId="51B792A9" w14:textId="77777777" w:rsidR="004674BA" w:rsidRPr="00FB65C0" w:rsidRDefault="004674BA" w:rsidP="00AC1D76">
      <w:pPr>
        <w:keepNext/>
        <w:keepLines/>
        <w:jc w:val="both"/>
        <w:rPr>
          <w:rFonts w:cs="Tahoma"/>
          <w:sz w:val="20"/>
          <w:szCs w:val="20"/>
        </w:rPr>
      </w:pPr>
    </w:p>
    <w:p w14:paraId="0A824C4B" w14:textId="77777777" w:rsidR="004674BA" w:rsidRPr="00FB65C0" w:rsidRDefault="004674BA" w:rsidP="00AC1D76">
      <w:pPr>
        <w:keepNext/>
        <w:keepLines/>
        <w:jc w:val="both"/>
        <w:rPr>
          <w:rFonts w:cs="Tahoma"/>
          <w:sz w:val="20"/>
          <w:szCs w:val="20"/>
        </w:rPr>
      </w:pPr>
      <w:r w:rsidRPr="00FB65C0">
        <w:rPr>
          <w:rFonts w:cs="Tahoma"/>
          <w:sz w:val="20"/>
          <w:szCs w:val="20"/>
        </w:rPr>
        <w:t>V primeru vključitve novih podizvajalcev, mora izvajalec skupaj z obvestilom posredovati izpolnjene, podpisane in žigosane zahtevane obrazce iz razpisne dokumentacije, ki se nanašajo na podizvajalce, ob upoštevanju drugega odstavka 94. člena ZJN-3.</w:t>
      </w:r>
    </w:p>
    <w:p w14:paraId="43B58621" w14:textId="77777777" w:rsidR="004674BA" w:rsidRPr="00FB65C0" w:rsidRDefault="004674BA" w:rsidP="00AC1D76">
      <w:pPr>
        <w:keepNext/>
        <w:keepLines/>
        <w:jc w:val="both"/>
        <w:rPr>
          <w:rFonts w:cs="Tahoma"/>
          <w:sz w:val="20"/>
          <w:szCs w:val="20"/>
        </w:rPr>
      </w:pPr>
    </w:p>
    <w:p w14:paraId="25E77243" w14:textId="77777777" w:rsidR="004674BA" w:rsidRPr="00FB65C0" w:rsidRDefault="004674BA" w:rsidP="00AC1D76">
      <w:pPr>
        <w:keepNext/>
        <w:keepLines/>
        <w:tabs>
          <w:tab w:val="left" w:pos="567"/>
          <w:tab w:val="left" w:pos="1702"/>
        </w:tabs>
        <w:jc w:val="both"/>
        <w:rPr>
          <w:rFonts w:cs="Tahoma"/>
          <w:sz w:val="20"/>
          <w:szCs w:val="20"/>
        </w:rPr>
      </w:pPr>
      <w:r w:rsidRPr="00FB65C0">
        <w:rPr>
          <w:rFonts w:cs="Tahoma"/>
          <w:sz w:val="20"/>
          <w:szCs w:val="20"/>
        </w:rPr>
        <w:t>Naročnik mora v skladu s četrtim odstavkom 94. člena ZJN-3 zavrniti vsakega podizvajalca, če zanj obstajajo razlogi za izključitev, ki so opredeljeni v razpisni dokumentaciji. Naročnik lahko zavrne predlog za zamenjavo podizvajalca oziroma vključitev novega podizvajalca tudi, če bi to lahko vplivalo na nemoteno izvajanje ali dokončanje storitev in če novi podizvajalec ne izpolnjuje pogojev, ki jih je postavil naročnik v dokumentaciji v zvezi z oddajo javnega naročila. Naročnik mora o morebitni zavrnitvi novega podizvajalca obvestiti izvajalca najpozneje v desetih (10) dneh od prejema predloga.</w:t>
      </w:r>
    </w:p>
    <w:p w14:paraId="3B1738C0" w14:textId="77777777" w:rsidR="004674BA" w:rsidRPr="00FB65C0" w:rsidRDefault="004674BA" w:rsidP="00AC1D76">
      <w:pPr>
        <w:keepNext/>
        <w:keepLines/>
        <w:jc w:val="both"/>
        <w:rPr>
          <w:rFonts w:cs="Tahoma"/>
          <w:b/>
          <w:i/>
          <w:sz w:val="20"/>
          <w:szCs w:val="20"/>
        </w:rPr>
      </w:pPr>
    </w:p>
    <w:p w14:paraId="04E8F160" w14:textId="77777777" w:rsidR="00FA422B" w:rsidRPr="00FB65C0" w:rsidRDefault="00FA422B" w:rsidP="00AC1D76">
      <w:pPr>
        <w:keepNext/>
        <w:keepLines/>
        <w:jc w:val="both"/>
        <w:rPr>
          <w:rFonts w:cs="Tahoma"/>
          <w:b/>
          <w:i/>
          <w:sz w:val="20"/>
          <w:szCs w:val="20"/>
        </w:rPr>
      </w:pPr>
    </w:p>
    <w:p w14:paraId="77809842" w14:textId="77777777" w:rsidR="00FA422B" w:rsidRPr="00FB65C0" w:rsidRDefault="00FA422B" w:rsidP="00AC1D76">
      <w:pPr>
        <w:keepNext/>
        <w:keepLines/>
        <w:jc w:val="both"/>
        <w:rPr>
          <w:rFonts w:cs="Tahoma"/>
          <w:b/>
          <w:i/>
          <w:sz w:val="20"/>
          <w:szCs w:val="20"/>
        </w:rPr>
      </w:pPr>
    </w:p>
    <w:p w14:paraId="1B5E1883" w14:textId="77777777" w:rsidR="004674BA" w:rsidRPr="00FB65C0" w:rsidRDefault="004674BA" w:rsidP="00AC1D76">
      <w:pPr>
        <w:keepNext/>
        <w:keepLines/>
        <w:jc w:val="center"/>
        <w:rPr>
          <w:rFonts w:cs="Tahoma"/>
          <w:i/>
          <w:sz w:val="20"/>
          <w:szCs w:val="20"/>
        </w:rPr>
      </w:pPr>
      <w:r w:rsidRPr="00FB65C0">
        <w:rPr>
          <w:rFonts w:cs="Tahoma"/>
          <w:b/>
          <w:i/>
          <w:sz w:val="20"/>
          <w:szCs w:val="20"/>
        </w:rPr>
        <w:lastRenderedPageBreak/>
        <w:t>/se upošteva v primeru, da izvajalec nastopa s podizvajalcem, ki zahteva neposredno plačilo/</w:t>
      </w:r>
    </w:p>
    <w:p w14:paraId="03DF08E0" w14:textId="77777777" w:rsidR="004674BA" w:rsidRPr="00FB65C0" w:rsidRDefault="004674BA" w:rsidP="00AC1D76">
      <w:pPr>
        <w:keepNext/>
        <w:keepLines/>
        <w:jc w:val="both"/>
        <w:rPr>
          <w:rFonts w:eastAsia="Calibri" w:cs="Tahoma"/>
          <w:sz w:val="20"/>
          <w:szCs w:val="20"/>
        </w:rPr>
      </w:pPr>
    </w:p>
    <w:p w14:paraId="1E641E18" w14:textId="77777777" w:rsidR="004674BA" w:rsidRPr="00FB65C0" w:rsidRDefault="004674BA" w:rsidP="00AC1D76">
      <w:pPr>
        <w:keepNext/>
        <w:keepLines/>
        <w:jc w:val="both"/>
        <w:rPr>
          <w:rFonts w:cs="Tahoma"/>
          <w:sz w:val="20"/>
          <w:szCs w:val="20"/>
        </w:rPr>
      </w:pPr>
      <w:r w:rsidRPr="00FB65C0">
        <w:rPr>
          <w:rFonts w:eastAsia="Calibri" w:cs="Tahoma"/>
          <w:sz w:val="20"/>
          <w:szCs w:val="20"/>
        </w:rPr>
        <w:t xml:space="preserve">Izvajalec s podpisom </w:t>
      </w:r>
      <w:r w:rsidRPr="00FB65C0">
        <w:rPr>
          <w:rFonts w:cs="Tahoma"/>
          <w:sz w:val="20"/>
          <w:szCs w:val="20"/>
        </w:rPr>
        <w:t xml:space="preserve">tega okvirnega sporazuma </w:t>
      </w:r>
      <w:r w:rsidRPr="00FB65C0">
        <w:rPr>
          <w:rFonts w:eastAsia="Calibri" w:cs="Tahoma"/>
          <w:sz w:val="20"/>
          <w:szCs w:val="20"/>
        </w:rPr>
        <w:t xml:space="preserve">pooblašča naročnika, da na podlagi potrjenega računa oziroma potrjenih računov, neposredno plačuje vsem v tem okvirnem sporazumu navedenim podizvajalcem, ki so zahtevali neposredno plačilo.  Podizvajalec je ob oddaji ponudbe predložil zahtevo in soglasje za neposredna plačila, </w:t>
      </w:r>
      <w:r w:rsidRPr="00FB65C0">
        <w:rPr>
          <w:rFonts w:cs="Tahoma"/>
          <w:sz w:val="20"/>
          <w:szCs w:val="20"/>
        </w:rPr>
        <w:t>na podlagi katere naročnik namesto izvajalca poravna podizvajalčevo terjatev do izvajalca.</w:t>
      </w:r>
    </w:p>
    <w:p w14:paraId="01E33259" w14:textId="77777777" w:rsidR="004674BA" w:rsidRPr="00FB65C0" w:rsidRDefault="004674BA" w:rsidP="00AC1D76">
      <w:pPr>
        <w:keepNext/>
        <w:keepLines/>
        <w:jc w:val="both"/>
        <w:rPr>
          <w:rFonts w:cs="Tahoma"/>
          <w:sz w:val="20"/>
          <w:szCs w:val="20"/>
        </w:rPr>
      </w:pPr>
    </w:p>
    <w:p w14:paraId="040F3995" w14:textId="77777777" w:rsidR="004674BA" w:rsidRPr="00FB65C0" w:rsidRDefault="004674BA" w:rsidP="00AC1D76">
      <w:pPr>
        <w:keepNext/>
        <w:keepLines/>
        <w:spacing w:after="120"/>
        <w:jc w:val="both"/>
        <w:rPr>
          <w:rFonts w:cs="Tahoma"/>
          <w:sz w:val="20"/>
          <w:szCs w:val="20"/>
        </w:rPr>
      </w:pPr>
      <w:r w:rsidRPr="00FB65C0">
        <w:rPr>
          <w:rFonts w:cs="Tahoma"/>
          <w:sz w:val="20"/>
          <w:szCs w:val="20"/>
        </w:rPr>
        <w:t>Izvajalec mora za podizvajalca, ki zahteva neposredno plačilo, ob vsakem računu priložiti:</w:t>
      </w:r>
    </w:p>
    <w:p w14:paraId="5720B3EA" w14:textId="77777777" w:rsidR="004674BA" w:rsidRPr="00FB65C0" w:rsidRDefault="004674BA" w:rsidP="00AC1D76">
      <w:pPr>
        <w:keepNext/>
        <w:keepLines/>
        <w:numPr>
          <w:ilvl w:val="0"/>
          <w:numId w:val="38"/>
        </w:numPr>
        <w:ind w:left="720"/>
        <w:jc w:val="both"/>
        <w:rPr>
          <w:rFonts w:cs="Tahoma"/>
          <w:sz w:val="20"/>
          <w:szCs w:val="20"/>
        </w:rPr>
      </w:pPr>
      <w:r w:rsidRPr="00FB65C0">
        <w:rPr>
          <w:rFonts w:cs="Tahoma"/>
          <w:sz w:val="20"/>
          <w:szCs w:val="20"/>
        </w:rPr>
        <w:t xml:space="preserve">račun podizvajalca za opravljene obveznosti iz okvirnega sporazuma, potrjen s strani izvajalca, na podlagi katerega naročnik izvede nakazilo za opravljene obveznosti iz okvirnega sporazuma neposredno na račun podizvajalca ali </w:t>
      </w:r>
    </w:p>
    <w:p w14:paraId="1CA2FDFA" w14:textId="77777777" w:rsidR="004674BA" w:rsidRPr="00FB65C0" w:rsidRDefault="004674BA" w:rsidP="00AC1D76">
      <w:pPr>
        <w:keepNext/>
        <w:keepLines/>
        <w:numPr>
          <w:ilvl w:val="0"/>
          <w:numId w:val="38"/>
        </w:numPr>
        <w:ind w:left="720"/>
        <w:jc w:val="both"/>
        <w:rPr>
          <w:rFonts w:cs="Tahoma"/>
          <w:sz w:val="20"/>
          <w:szCs w:val="20"/>
        </w:rPr>
      </w:pPr>
      <w:r w:rsidRPr="00FB65C0">
        <w:rPr>
          <w:rFonts w:cs="Tahoma"/>
          <w:sz w:val="20"/>
          <w:szCs w:val="20"/>
        </w:rPr>
        <w:t>podpisano izjavo podizvajalca, naslovljeno na naročnika, o tem, da je ta seznanjen s konkretno izstavljenim računom izvajalca oziroma, da pri obveznostih iz okvirnega sporazuma, ki jih obravnava račun, ni sodeloval kot podizvajalec, ter da podizvajalec iz naslova tega računa izvajalca nima in ne bo imel do naročnika nobenih zahtevkov.</w:t>
      </w:r>
    </w:p>
    <w:p w14:paraId="33F6328B" w14:textId="77777777" w:rsidR="004674BA" w:rsidRPr="00FB65C0" w:rsidRDefault="004674BA" w:rsidP="00AC1D76">
      <w:pPr>
        <w:keepNext/>
        <w:keepLines/>
        <w:jc w:val="both"/>
        <w:rPr>
          <w:rFonts w:cs="Tahoma"/>
          <w:sz w:val="20"/>
          <w:szCs w:val="20"/>
        </w:rPr>
      </w:pPr>
    </w:p>
    <w:p w14:paraId="06FDC65B" w14:textId="77777777" w:rsidR="004674BA" w:rsidRPr="00FB65C0" w:rsidRDefault="004674BA" w:rsidP="00AC1D76">
      <w:pPr>
        <w:keepNext/>
        <w:keepLines/>
        <w:jc w:val="both"/>
        <w:rPr>
          <w:rFonts w:cs="Tahoma"/>
          <w:sz w:val="20"/>
          <w:szCs w:val="20"/>
        </w:rPr>
      </w:pPr>
      <w:r w:rsidRPr="00FB65C0">
        <w:rPr>
          <w:rFonts w:cs="Tahoma"/>
          <w:sz w:val="20"/>
          <w:szCs w:val="20"/>
        </w:rPr>
        <w:t xml:space="preserve">V primeru, če nobeden od dokumentov iz prejšnjega odstavka za prijavljenega podizvajalca ni predložen, naročnik do dostavitve vseh dokumentov zadrži plačilo celotnega računa in s tem ne pride v zamudo pri plačilu. </w:t>
      </w:r>
    </w:p>
    <w:p w14:paraId="50AF4BF4" w14:textId="77777777" w:rsidR="004674BA" w:rsidRPr="00FB65C0" w:rsidRDefault="004674BA" w:rsidP="00AC1D76">
      <w:pPr>
        <w:keepNext/>
        <w:keepLines/>
        <w:jc w:val="both"/>
        <w:rPr>
          <w:rFonts w:cs="Tahoma"/>
          <w:sz w:val="20"/>
          <w:szCs w:val="20"/>
        </w:rPr>
      </w:pPr>
    </w:p>
    <w:p w14:paraId="7001A0A3" w14:textId="77777777" w:rsidR="004674BA" w:rsidRPr="00FB65C0" w:rsidRDefault="004674BA" w:rsidP="00AC1D76">
      <w:pPr>
        <w:keepNext/>
        <w:keepLines/>
        <w:jc w:val="both"/>
        <w:rPr>
          <w:rFonts w:cs="Tahoma"/>
          <w:sz w:val="20"/>
          <w:szCs w:val="20"/>
        </w:rPr>
      </w:pPr>
      <w:r w:rsidRPr="00FB65C0">
        <w:rPr>
          <w:rFonts w:cs="Tahoma"/>
          <w:sz w:val="20"/>
          <w:szCs w:val="20"/>
        </w:rPr>
        <w:t xml:space="preserve">Naročnik bo potrjene račune podizvajalcev poravnal neposredno podizvajalcem na način in v roku, kot je dogovorjeno za plačilo izvajalcu. </w:t>
      </w:r>
    </w:p>
    <w:p w14:paraId="097C749F" w14:textId="77777777" w:rsidR="004674BA" w:rsidRPr="00FB65C0" w:rsidRDefault="004674BA" w:rsidP="00AC1D76">
      <w:pPr>
        <w:keepNext/>
        <w:keepLines/>
        <w:jc w:val="center"/>
        <w:rPr>
          <w:rFonts w:cs="Tahoma"/>
          <w:b/>
          <w:i/>
          <w:sz w:val="20"/>
          <w:szCs w:val="20"/>
        </w:rPr>
      </w:pPr>
    </w:p>
    <w:p w14:paraId="06929E5B" w14:textId="77777777" w:rsidR="004674BA" w:rsidRPr="00FB65C0" w:rsidRDefault="004674BA" w:rsidP="00AC1D76">
      <w:pPr>
        <w:keepNext/>
        <w:keepLines/>
        <w:jc w:val="center"/>
        <w:rPr>
          <w:rFonts w:cs="Tahoma"/>
          <w:b/>
          <w:i/>
          <w:sz w:val="20"/>
          <w:szCs w:val="20"/>
        </w:rPr>
      </w:pPr>
      <w:r w:rsidRPr="00FB65C0">
        <w:rPr>
          <w:rFonts w:cs="Tahoma"/>
          <w:b/>
          <w:i/>
          <w:sz w:val="20"/>
          <w:szCs w:val="20"/>
        </w:rPr>
        <w:t>/se upošteva v primeru, da podizvajalec neposrednega plačila ne bo zahteval/</w:t>
      </w:r>
    </w:p>
    <w:p w14:paraId="41D1AB14" w14:textId="77777777" w:rsidR="004674BA" w:rsidRPr="00FB65C0" w:rsidRDefault="004674BA" w:rsidP="00AC1D76">
      <w:pPr>
        <w:keepNext/>
        <w:keepLines/>
        <w:jc w:val="both"/>
        <w:rPr>
          <w:rFonts w:cs="Tahoma"/>
          <w:sz w:val="20"/>
          <w:szCs w:val="20"/>
        </w:rPr>
      </w:pPr>
    </w:p>
    <w:p w14:paraId="239CE394" w14:textId="77777777" w:rsidR="004674BA" w:rsidRPr="00FB65C0" w:rsidRDefault="004674BA" w:rsidP="00AC1D76">
      <w:pPr>
        <w:keepNext/>
        <w:keepLines/>
        <w:jc w:val="both"/>
        <w:rPr>
          <w:rFonts w:cs="Tahoma"/>
          <w:sz w:val="20"/>
          <w:szCs w:val="20"/>
        </w:rPr>
      </w:pPr>
      <w:r w:rsidRPr="00FB65C0">
        <w:rPr>
          <w:rFonts w:cs="Tahoma"/>
          <w:sz w:val="20"/>
          <w:szCs w:val="20"/>
        </w:rPr>
        <w:t>Kadar izvajalec nastopa s podizvajalcem, ki ne zahteva neposrednega plačila, bo naročnik od izvajalca zahteval, da mu najpozneje v 60 (šestdesetih) dneh od plačila končnega računa pošlje svojo pisno izjavo in pisno izjavo podizvajalca, da je podizvajalec prejel plačilo za izvedene storitve, ki so neposredno povezane s predmetom tega okvirnega sporazuma. Če izvajalec naročniku na njegov poziv ne posreduje teh izjav, naročnik Državni revizijski komisiji poda predlog za uvedbo postopka o prekršku iz 2. točke prvega odstavka 112. člena ZJN-3.</w:t>
      </w:r>
    </w:p>
    <w:p w14:paraId="54D358EA" w14:textId="77777777" w:rsidR="004674BA" w:rsidRPr="00FB65C0" w:rsidRDefault="004674BA" w:rsidP="00AC1D76">
      <w:pPr>
        <w:keepNext/>
        <w:keepLines/>
        <w:jc w:val="both"/>
        <w:rPr>
          <w:rFonts w:cs="Tahoma"/>
          <w:sz w:val="20"/>
          <w:szCs w:val="20"/>
        </w:rPr>
      </w:pPr>
    </w:p>
    <w:p w14:paraId="4B06F308" w14:textId="77777777" w:rsidR="004674BA" w:rsidRPr="00FB65C0" w:rsidRDefault="004674BA" w:rsidP="00AC1D76">
      <w:pPr>
        <w:keepNext/>
        <w:keepLines/>
        <w:jc w:val="center"/>
        <w:rPr>
          <w:rFonts w:cs="Tahoma"/>
          <w:b/>
          <w:sz w:val="20"/>
          <w:szCs w:val="20"/>
        </w:rPr>
      </w:pPr>
      <w:r w:rsidRPr="00FB65C0">
        <w:rPr>
          <w:rFonts w:cs="Tahoma"/>
          <w:b/>
          <w:sz w:val="20"/>
          <w:szCs w:val="20"/>
        </w:rPr>
        <w:t>ALI</w:t>
      </w:r>
    </w:p>
    <w:p w14:paraId="64A65491" w14:textId="77777777" w:rsidR="004674BA" w:rsidRPr="00FB65C0" w:rsidRDefault="004674BA" w:rsidP="00AC1D76">
      <w:pPr>
        <w:keepNext/>
        <w:keepLines/>
        <w:jc w:val="center"/>
        <w:rPr>
          <w:rFonts w:cs="Tahoma"/>
          <w:b/>
          <w:i/>
          <w:sz w:val="20"/>
          <w:szCs w:val="20"/>
        </w:rPr>
      </w:pPr>
      <w:r w:rsidRPr="00FB65C0">
        <w:rPr>
          <w:rFonts w:cs="Tahoma"/>
          <w:b/>
          <w:i/>
          <w:sz w:val="20"/>
          <w:szCs w:val="20"/>
        </w:rPr>
        <w:t>/se upošteva v primeru, da izvajalec ne nastopa s podizvajalcem/</w:t>
      </w:r>
    </w:p>
    <w:p w14:paraId="5C0736A2" w14:textId="77777777" w:rsidR="004674BA" w:rsidRPr="00FB65C0" w:rsidRDefault="004674BA" w:rsidP="00AC1D76">
      <w:pPr>
        <w:keepNext/>
        <w:keepLines/>
        <w:jc w:val="both"/>
        <w:rPr>
          <w:rFonts w:cs="Tahoma"/>
          <w:b/>
          <w:sz w:val="20"/>
          <w:szCs w:val="20"/>
        </w:rPr>
      </w:pPr>
    </w:p>
    <w:p w14:paraId="1BC7DDA3" w14:textId="77777777" w:rsidR="004674BA" w:rsidRPr="00FB65C0" w:rsidRDefault="004674BA" w:rsidP="00AC1D76">
      <w:pPr>
        <w:keepNext/>
        <w:keepLines/>
        <w:jc w:val="both"/>
        <w:rPr>
          <w:rFonts w:cs="Tahoma"/>
          <w:sz w:val="20"/>
          <w:szCs w:val="20"/>
        </w:rPr>
      </w:pPr>
      <w:r w:rsidRPr="00FB65C0">
        <w:rPr>
          <w:rFonts w:cs="Tahoma"/>
          <w:sz w:val="20"/>
          <w:szCs w:val="20"/>
        </w:rPr>
        <w:t xml:space="preserve">Izvajalec ob predložitvi ponudbe in ob sklenitvi tega okvirnega sporazuma nima prijavljenih podizvajalcev za izvedbo predmeta okvirnega sporazuma. </w:t>
      </w:r>
    </w:p>
    <w:p w14:paraId="5D8E888F" w14:textId="77777777" w:rsidR="004674BA" w:rsidRPr="00FB65C0" w:rsidRDefault="004674BA" w:rsidP="00AC1D76">
      <w:pPr>
        <w:keepNext/>
        <w:keepLines/>
        <w:jc w:val="both"/>
        <w:rPr>
          <w:rFonts w:cs="Tahoma"/>
          <w:b/>
          <w:sz w:val="20"/>
          <w:szCs w:val="20"/>
        </w:rPr>
      </w:pPr>
    </w:p>
    <w:p w14:paraId="4019C7B1" w14:textId="77777777" w:rsidR="004674BA" w:rsidRPr="00FB65C0" w:rsidRDefault="004674BA" w:rsidP="00AC1D76">
      <w:pPr>
        <w:keepNext/>
        <w:keepLines/>
        <w:jc w:val="both"/>
        <w:rPr>
          <w:rFonts w:cs="Tahoma"/>
          <w:sz w:val="20"/>
          <w:szCs w:val="20"/>
        </w:rPr>
      </w:pPr>
      <w:r w:rsidRPr="00FB65C0">
        <w:rPr>
          <w:rFonts w:cs="Tahoma"/>
          <w:sz w:val="20"/>
          <w:szCs w:val="20"/>
        </w:rPr>
        <w:t>Naknadno nominirani podizvajalec mora izpolnjevati vse pogoje in zahteve naročnika v zvezi s podizvajalci, ki so navedeni v razpisni dokumentaciji ter izpolniti vse priloge razpisne dokumentacije, ki se nanašajo na izpolnjevanje pogojev podizvajalcev.</w:t>
      </w:r>
    </w:p>
    <w:p w14:paraId="380EA0CD" w14:textId="77777777" w:rsidR="004674BA" w:rsidRPr="00FB65C0" w:rsidRDefault="004674BA" w:rsidP="00AC1D76">
      <w:pPr>
        <w:keepNext/>
        <w:keepLines/>
        <w:jc w:val="both"/>
        <w:rPr>
          <w:rFonts w:cs="Tahoma"/>
          <w:sz w:val="20"/>
          <w:szCs w:val="20"/>
        </w:rPr>
      </w:pPr>
    </w:p>
    <w:p w14:paraId="243BA799" w14:textId="77777777" w:rsidR="004674BA" w:rsidRPr="00FB65C0" w:rsidRDefault="004674BA" w:rsidP="00AC1D76">
      <w:pPr>
        <w:keepNext/>
        <w:keepLines/>
        <w:jc w:val="both"/>
        <w:rPr>
          <w:rFonts w:cs="Tahoma"/>
          <w:sz w:val="20"/>
          <w:szCs w:val="20"/>
        </w:rPr>
      </w:pPr>
      <w:r w:rsidRPr="00FB65C0">
        <w:rPr>
          <w:rFonts w:cs="Tahoma"/>
          <w:sz w:val="20"/>
          <w:szCs w:val="20"/>
        </w:rPr>
        <w:t>Izvajalec v razmerju do naročnika v celoti odgovarja za dobro izvedbo obveznosti iz okvirnega sporazuma, ne glede na število podizvajalcev.</w:t>
      </w:r>
    </w:p>
    <w:p w14:paraId="1F996B3B" w14:textId="77777777" w:rsidR="004674BA" w:rsidRPr="00FB65C0" w:rsidRDefault="004674BA" w:rsidP="00AC1D76">
      <w:pPr>
        <w:keepNext/>
        <w:keepLines/>
        <w:jc w:val="both"/>
        <w:rPr>
          <w:rFonts w:cs="Tahoma"/>
          <w:sz w:val="20"/>
          <w:szCs w:val="20"/>
        </w:rPr>
      </w:pPr>
    </w:p>
    <w:p w14:paraId="5BB37752" w14:textId="77777777" w:rsidR="004674BA" w:rsidRPr="00FB65C0" w:rsidRDefault="004674BA" w:rsidP="00AC1D76">
      <w:pPr>
        <w:keepNext/>
        <w:keepLines/>
        <w:jc w:val="both"/>
        <w:rPr>
          <w:rFonts w:cs="Tahoma"/>
          <w:sz w:val="20"/>
          <w:szCs w:val="20"/>
        </w:rPr>
      </w:pPr>
      <w:r w:rsidRPr="00FB65C0">
        <w:rPr>
          <w:rFonts w:cs="Tahoma"/>
          <w:sz w:val="20"/>
          <w:szCs w:val="20"/>
        </w:rPr>
        <w:t>V primeru vključitve novih podizvajalcev, mora izvajalec skupaj z obvestilom posredovati izpolnjene, podpisane in žigosane zahtevane obrazce iz razpisne dokumentacije, ki se nanašajo na podizvajalce, ob upoštevanju drugega odstavka 94. člena ZJN-3.</w:t>
      </w:r>
    </w:p>
    <w:p w14:paraId="0EF56A2C" w14:textId="77777777" w:rsidR="004674BA" w:rsidRPr="00FB65C0" w:rsidRDefault="004674BA" w:rsidP="00AC1D76">
      <w:pPr>
        <w:keepNext/>
        <w:keepLines/>
        <w:jc w:val="both"/>
        <w:rPr>
          <w:rFonts w:cs="Tahoma"/>
          <w:sz w:val="20"/>
          <w:szCs w:val="20"/>
        </w:rPr>
      </w:pPr>
    </w:p>
    <w:p w14:paraId="77F6C43E" w14:textId="77777777" w:rsidR="004674BA" w:rsidRPr="00FB65C0" w:rsidRDefault="004674BA" w:rsidP="00AC1D76">
      <w:pPr>
        <w:keepNext/>
        <w:keepLines/>
        <w:tabs>
          <w:tab w:val="left" w:pos="567"/>
          <w:tab w:val="left" w:pos="1702"/>
        </w:tabs>
        <w:jc w:val="both"/>
        <w:rPr>
          <w:rFonts w:cs="Tahoma"/>
          <w:sz w:val="20"/>
          <w:szCs w:val="20"/>
        </w:rPr>
      </w:pPr>
      <w:r w:rsidRPr="00FB65C0">
        <w:rPr>
          <w:rFonts w:cs="Tahoma"/>
          <w:sz w:val="20"/>
          <w:szCs w:val="20"/>
        </w:rPr>
        <w:t>Naročnik mora v skladu s četrtim odstavkom 94. člena ZJN-3 zavrniti vsakega podizvajalca, če zanj obstajajo razlogi za izključitev, ki so opredeljeni v razpisni dokumentaciji. Naročnik lahko zavrne predlog za zamenjavo podizvajalca oziroma vključitev novega podizvajalca tudi, če bi to lahko vplivalo na nemoteno izvajanje ali dokončanje storitev in če novi podizvajalec ne izpolnjuje pogojev, ki jih je postavil naročnik v dokumentaciji v zvezi z oddajo javnega naročila. Naročnik mora o morebitni zavrnitvi novega podizvajalca obvestiti izvajalca najpozneje v desetih (10) dneh od prejema predloga.</w:t>
      </w:r>
    </w:p>
    <w:p w14:paraId="50D36972" w14:textId="77777777" w:rsidR="004674BA" w:rsidRPr="00FB65C0" w:rsidRDefault="004674BA" w:rsidP="00AC1D76">
      <w:pPr>
        <w:keepNext/>
        <w:keepLines/>
        <w:jc w:val="both"/>
        <w:rPr>
          <w:rFonts w:cs="Tahoma"/>
          <w:sz w:val="20"/>
          <w:szCs w:val="20"/>
        </w:rPr>
      </w:pPr>
      <w:r w:rsidRPr="00FB65C0">
        <w:rPr>
          <w:rFonts w:cs="Tahoma"/>
          <w:sz w:val="20"/>
          <w:szCs w:val="20"/>
        </w:rPr>
        <w:lastRenderedPageBreak/>
        <w:t xml:space="preserve">Izvajalec mora med izvajanjem okvirnega sporazuma naročnika obvestiti o morebitnih spremembah informacij iz drugega odstavka 94. člena ZJN-3 in poslati informacije o novih podizvajalcih, ki jih namerava naknadno vključiti v izvajanje takšnih storitev, in sicer najkasneje v petih (5) dneh po spremembi. </w:t>
      </w:r>
    </w:p>
    <w:p w14:paraId="59811C0B" w14:textId="77777777" w:rsidR="004674BA" w:rsidRPr="00FB65C0" w:rsidRDefault="004674BA" w:rsidP="00AC1D76">
      <w:pPr>
        <w:keepNext/>
        <w:keepLines/>
        <w:jc w:val="both"/>
        <w:rPr>
          <w:rFonts w:cs="Tahoma"/>
          <w:sz w:val="20"/>
          <w:szCs w:val="20"/>
        </w:rPr>
      </w:pPr>
    </w:p>
    <w:p w14:paraId="491DC5D6" w14:textId="77777777" w:rsidR="00C306DA" w:rsidRPr="00FB65C0" w:rsidRDefault="00C306DA" w:rsidP="00AC1D76">
      <w:pPr>
        <w:keepNext/>
        <w:keepLines/>
        <w:numPr>
          <w:ilvl w:val="0"/>
          <w:numId w:val="22"/>
        </w:numPr>
        <w:tabs>
          <w:tab w:val="left" w:pos="1080"/>
          <w:tab w:val="left" w:pos="1702"/>
        </w:tabs>
        <w:ind w:hanging="1440"/>
        <w:jc w:val="both"/>
        <w:rPr>
          <w:rFonts w:cs="Tahoma"/>
          <w:b/>
          <w:sz w:val="20"/>
          <w:szCs w:val="20"/>
        </w:rPr>
      </w:pPr>
      <w:r w:rsidRPr="00FB65C0">
        <w:rPr>
          <w:rFonts w:cs="Tahoma"/>
          <w:b/>
          <w:sz w:val="20"/>
          <w:szCs w:val="20"/>
        </w:rPr>
        <w:t>FINANČNO ZAVAROVANJE</w:t>
      </w:r>
    </w:p>
    <w:p w14:paraId="163B758A" w14:textId="77777777" w:rsidR="00C306DA" w:rsidRPr="00FB65C0" w:rsidRDefault="00C306DA" w:rsidP="00AC1D76">
      <w:pPr>
        <w:keepNext/>
        <w:keepLines/>
        <w:tabs>
          <w:tab w:val="left" w:pos="709"/>
          <w:tab w:val="left" w:pos="1702"/>
        </w:tabs>
        <w:jc w:val="both"/>
        <w:rPr>
          <w:rFonts w:cs="Tahoma"/>
          <w:sz w:val="20"/>
          <w:szCs w:val="20"/>
        </w:rPr>
      </w:pPr>
    </w:p>
    <w:p w14:paraId="0218FDF6" w14:textId="77777777" w:rsidR="00C306DA" w:rsidRPr="00FB65C0" w:rsidRDefault="00C306DA" w:rsidP="00AC1D76">
      <w:pPr>
        <w:keepNext/>
        <w:keepLines/>
        <w:numPr>
          <w:ilvl w:val="1"/>
          <w:numId w:val="16"/>
        </w:numPr>
        <w:tabs>
          <w:tab w:val="clear" w:pos="4613"/>
          <w:tab w:val="num" w:pos="4897"/>
        </w:tabs>
        <w:ind w:left="426" w:hanging="426"/>
        <w:jc w:val="center"/>
        <w:rPr>
          <w:rFonts w:cs="Tahoma"/>
          <w:sz w:val="20"/>
          <w:szCs w:val="20"/>
        </w:rPr>
      </w:pPr>
      <w:r w:rsidRPr="00FB65C0">
        <w:rPr>
          <w:rFonts w:cs="Tahoma"/>
          <w:sz w:val="20"/>
          <w:szCs w:val="20"/>
        </w:rPr>
        <w:t>člen</w:t>
      </w:r>
    </w:p>
    <w:p w14:paraId="13D37D25" w14:textId="77777777" w:rsidR="00C306DA" w:rsidRPr="00FB65C0" w:rsidRDefault="00C306DA" w:rsidP="00AC1D76">
      <w:pPr>
        <w:keepNext/>
        <w:keepLines/>
        <w:jc w:val="both"/>
        <w:rPr>
          <w:rFonts w:cs="Tahoma"/>
          <w:sz w:val="20"/>
          <w:szCs w:val="20"/>
        </w:rPr>
      </w:pPr>
    </w:p>
    <w:p w14:paraId="33749F74" w14:textId="6FC1325F" w:rsidR="00C306DA" w:rsidRPr="00FB65C0" w:rsidRDefault="00C306DA" w:rsidP="00AC1D76">
      <w:pPr>
        <w:keepNext/>
        <w:keepLines/>
        <w:jc w:val="both"/>
        <w:rPr>
          <w:rFonts w:cs="Tahoma"/>
          <w:sz w:val="20"/>
          <w:szCs w:val="20"/>
        </w:rPr>
      </w:pPr>
      <w:r w:rsidRPr="00FB65C0">
        <w:rPr>
          <w:rFonts w:cs="Tahoma"/>
          <w:sz w:val="20"/>
          <w:szCs w:val="20"/>
        </w:rPr>
        <w:t xml:space="preserve">Izvajalec se obvezuje ob sklenitvi oziroma najkasneje v petnajstih (15) dneh od dneva sklenitve okvirnega sporazuma, naročniku </w:t>
      </w:r>
      <w:r w:rsidR="0030102F" w:rsidRPr="00FB65C0">
        <w:rPr>
          <w:rFonts w:cs="Tahoma"/>
          <w:sz w:val="20"/>
          <w:szCs w:val="20"/>
        </w:rPr>
        <w:t xml:space="preserve">izročiti </w:t>
      </w:r>
      <w:r w:rsidRPr="00FB65C0">
        <w:rPr>
          <w:rFonts w:cs="Tahoma"/>
          <w:bCs/>
          <w:sz w:val="20"/>
          <w:szCs w:val="20"/>
        </w:rPr>
        <w:t xml:space="preserve">bianko menico z izpolnjeno menično izjavo </w:t>
      </w:r>
      <w:r w:rsidRPr="00FB65C0">
        <w:rPr>
          <w:rFonts w:cs="Tahoma"/>
          <w:sz w:val="20"/>
          <w:szCs w:val="20"/>
        </w:rPr>
        <w:t xml:space="preserve">za zavarovanje dobre izvedbe obveznosti iz okvirnega sporazuma (v nadaljevanju tudi: finančno zavarovanje), v višini deset odstotkov (10 %) ponudbene vrednosti brez DDV, z dobo veljavnosti še najmanj trideset dni po preteku veljavnosti okvirnega sporazuma. Menična izjava mora biti nepreklicna in brezpogojna, unovčljiva brez ugovora.  </w:t>
      </w:r>
    </w:p>
    <w:p w14:paraId="1C15F9AA" w14:textId="77777777" w:rsidR="00C306DA" w:rsidRPr="00FB65C0" w:rsidRDefault="00C306DA" w:rsidP="00AC1D76">
      <w:pPr>
        <w:keepNext/>
        <w:keepLines/>
        <w:jc w:val="both"/>
        <w:rPr>
          <w:rFonts w:cs="Tahoma"/>
          <w:sz w:val="20"/>
          <w:szCs w:val="20"/>
        </w:rPr>
      </w:pPr>
    </w:p>
    <w:p w14:paraId="12179E0A" w14:textId="77777777" w:rsidR="00C306DA" w:rsidRPr="00FB65C0" w:rsidRDefault="00C306DA" w:rsidP="00AC1D76">
      <w:pPr>
        <w:keepNext/>
        <w:keepLines/>
        <w:jc w:val="both"/>
        <w:rPr>
          <w:rFonts w:cs="Tahoma"/>
          <w:sz w:val="20"/>
          <w:szCs w:val="20"/>
        </w:rPr>
      </w:pPr>
      <w:r w:rsidRPr="00FB65C0">
        <w:rPr>
          <w:rFonts w:cs="Tahoma"/>
          <w:sz w:val="20"/>
          <w:szCs w:val="20"/>
        </w:rPr>
        <w:t>Predložitev finančnega zavarovanja za zavarovanje dobre izvedbe obveznosti iz okvirnega sporazuma je pogoj za veljavnost tega okvirnega sporazuma. V kolikor izvajalec v navedenem roku iz prejšnjega odstavka tega člena, naročniku ne predloži finančnega zavarovanja, v višini in z veljavnostjo iz prejšnjega odstavka tega člena, se šteje, da okvirni sporazum ni bil nikoli sklenjen, naročnik pa bo Državni revizijski komisiji predlagal, da uvede postopek o prekršku iz 4. točke prvega odstavka 112. člena ZJN-3.</w:t>
      </w:r>
    </w:p>
    <w:p w14:paraId="2F16B0B6" w14:textId="77777777" w:rsidR="00C306DA" w:rsidRPr="00FB65C0" w:rsidRDefault="00C306DA" w:rsidP="00AC1D76">
      <w:pPr>
        <w:keepNext/>
        <w:keepLines/>
        <w:jc w:val="both"/>
        <w:rPr>
          <w:rFonts w:cs="Tahoma"/>
          <w:sz w:val="20"/>
          <w:szCs w:val="20"/>
        </w:rPr>
      </w:pPr>
    </w:p>
    <w:p w14:paraId="1486101C" w14:textId="77777777" w:rsidR="00C306DA" w:rsidRPr="00FB65C0" w:rsidRDefault="00C306DA" w:rsidP="00AC1D76">
      <w:pPr>
        <w:keepNext/>
        <w:keepLines/>
        <w:jc w:val="both"/>
        <w:rPr>
          <w:rFonts w:cs="Tahoma"/>
          <w:sz w:val="20"/>
          <w:szCs w:val="20"/>
        </w:rPr>
      </w:pPr>
      <w:r w:rsidRPr="00FB65C0">
        <w:rPr>
          <w:rFonts w:cs="Tahoma"/>
          <w:sz w:val="20"/>
          <w:szCs w:val="20"/>
        </w:rPr>
        <w:t>V kolikor izvajalec ne izpolnjuje svojih obveznosti iz okvirnega sporazuma, lahko naročnik unovči finančno zavarovanje za zavarovanje dobre izvedbe obveznosti iz okvirnega sporazuma in od okvirnega sporazuma odstopi brez kakršnekoli obveznosti do izvajalca. Naročnik bo pred unovčenjem finančnega zavarovanja izvajalca pisno pozval k izpolnjevanju obveznosti iz okvirnega sporazuma in mu določil rok za izpolnitev obveznosti oziroma odpravo napak, razen kadar okvirni sporazum ne določa drugače.</w:t>
      </w:r>
    </w:p>
    <w:p w14:paraId="7624BB6A" w14:textId="77777777" w:rsidR="00C306DA" w:rsidRPr="00FB65C0" w:rsidRDefault="00C306DA" w:rsidP="00AC1D76">
      <w:pPr>
        <w:keepNext/>
        <w:keepLines/>
        <w:jc w:val="both"/>
        <w:rPr>
          <w:rFonts w:cs="Tahoma"/>
          <w:sz w:val="20"/>
          <w:szCs w:val="20"/>
        </w:rPr>
      </w:pPr>
    </w:p>
    <w:p w14:paraId="7A36C904" w14:textId="77777777" w:rsidR="00C306DA" w:rsidRPr="00FB65C0" w:rsidRDefault="00C306DA" w:rsidP="00AC1D76">
      <w:pPr>
        <w:keepNext/>
        <w:keepLines/>
        <w:jc w:val="both"/>
        <w:rPr>
          <w:rFonts w:cs="Tahoma"/>
          <w:sz w:val="20"/>
          <w:szCs w:val="20"/>
        </w:rPr>
      </w:pPr>
      <w:r w:rsidRPr="00FB65C0">
        <w:rPr>
          <w:rFonts w:cs="Tahoma"/>
          <w:sz w:val="20"/>
          <w:szCs w:val="20"/>
        </w:rPr>
        <w:t xml:space="preserve">V primeru, da naročnik unovči finančno zavarovanje v vrednosti manjši od deset odstotkov (10 %) ponudbene vrednosti brez DDV, se vrednost finančnega zavarovanja znižuje za vsak unovčeni znesek. V tem primeru mora izvajalec naročniku predložiti novo </w:t>
      </w:r>
      <w:r w:rsidRPr="00FB65C0">
        <w:rPr>
          <w:rFonts w:cs="Tahoma"/>
          <w:bCs/>
          <w:sz w:val="20"/>
          <w:szCs w:val="20"/>
        </w:rPr>
        <w:t xml:space="preserve">bianko menico z izpolnjeno menično izjavo </w:t>
      </w:r>
      <w:r w:rsidRPr="00FB65C0">
        <w:rPr>
          <w:rFonts w:cs="Tahoma"/>
          <w:sz w:val="20"/>
          <w:szCs w:val="20"/>
        </w:rPr>
        <w:t>za zavarovanje dobre izvedbe obveznosti iz okvirnega sporazuma, v višini ne unovčenega zneska, z dobo veljavnosti še najmanj trideset (30) dni po preteku veljavnosti okvirnega sporazuma.</w:t>
      </w:r>
    </w:p>
    <w:p w14:paraId="22CA93DE" w14:textId="77777777" w:rsidR="00C306DA" w:rsidRPr="00FB65C0" w:rsidRDefault="00C306DA" w:rsidP="00AC1D76">
      <w:pPr>
        <w:keepNext/>
        <w:keepLines/>
        <w:jc w:val="both"/>
        <w:rPr>
          <w:rFonts w:cs="Tahoma"/>
          <w:sz w:val="20"/>
          <w:szCs w:val="20"/>
        </w:rPr>
      </w:pPr>
    </w:p>
    <w:p w14:paraId="50977766" w14:textId="77777777" w:rsidR="00C306DA" w:rsidRPr="00FB65C0" w:rsidRDefault="00C306DA" w:rsidP="00AC1D76">
      <w:pPr>
        <w:keepNext/>
        <w:keepLines/>
        <w:numPr>
          <w:ilvl w:val="1"/>
          <w:numId w:val="16"/>
        </w:numPr>
        <w:tabs>
          <w:tab w:val="clear" w:pos="4613"/>
          <w:tab w:val="num" w:pos="4897"/>
        </w:tabs>
        <w:ind w:left="426" w:hanging="426"/>
        <w:jc w:val="center"/>
        <w:rPr>
          <w:rFonts w:cs="Tahoma"/>
          <w:sz w:val="20"/>
          <w:szCs w:val="20"/>
        </w:rPr>
      </w:pPr>
      <w:r w:rsidRPr="00FB65C0">
        <w:rPr>
          <w:rFonts w:cs="Tahoma"/>
          <w:sz w:val="20"/>
          <w:szCs w:val="20"/>
        </w:rPr>
        <w:t>člen</w:t>
      </w:r>
    </w:p>
    <w:p w14:paraId="5DCC7665" w14:textId="77777777" w:rsidR="00C306DA" w:rsidRPr="00FB65C0" w:rsidRDefault="00C306DA" w:rsidP="00AC1D76">
      <w:pPr>
        <w:keepNext/>
        <w:keepLines/>
        <w:jc w:val="both"/>
        <w:rPr>
          <w:rFonts w:cs="Tahoma"/>
          <w:sz w:val="20"/>
          <w:szCs w:val="20"/>
        </w:rPr>
      </w:pPr>
    </w:p>
    <w:p w14:paraId="07E6E194" w14:textId="77777777" w:rsidR="00C306DA" w:rsidRPr="00FB65C0" w:rsidRDefault="00C306DA" w:rsidP="00AC1D76">
      <w:pPr>
        <w:keepNext/>
        <w:keepLines/>
        <w:jc w:val="both"/>
        <w:rPr>
          <w:rFonts w:cs="Tahoma"/>
          <w:sz w:val="20"/>
          <w:szCs w:val="20"/>
        </w:rPr>
      </w:pPr>
      <w:r w:rsidRPr="00FB65C0">
        <w:rPr>
          <w:rFonts w:cs="Tahoma"/>
          <w:sz w:val="20"/>
          <w:szCs w:val="20"/>
        </w:rPr>
        <w:t xml:space="preserve">Izvajalec odgovarja po splošnih pravilih civilnega prava za vso nastalo škodo, ki jo naročniku zaradi malomarnosti ali nestrokovnosti povzroči izvajalčevo delovno osebje. </w:t>
      </w:r>
    </w:p>
    <w:p w14:paraId="3F6898EC" w14:textId="77777777" w:rsidR="00C306DA" w:rsidRPr="00FB65C0" w:rsidRDefault="00C306DA" w:rsidP="00AC1D76">
      <w:pPr>
        <w:keepNext/>
        <w:keepLines/>
        <w:jc w:val="both"/>
        <w:rPr>
          <w:rFonts w:cs="Tahoma"/>
          <w:sz w:val="20"/>
          <w:szCs w:val="20"/>
        </w:rPr>
      </w:pPr>
    </w:p>
    <w:p w14:paraId="2ABF6B61" w14:textId="77777777" w:rsidR="00C306DA" w:rsidRPr="00FB65C0" w:rsidRDefault="00C306DA" w:rsidP="00AC1D76">
      <w:pPr>
        <w:keepNext/>
        <w:keepLines/>
        <w:jc w:val="both"/>
        <w:rPr>
          <w:rFonts w:cs="Tahoma"/>
          <w:sz w:val="20"/>
          <w:szCs w:val="20"/>
        </w:rPr>
      </w:pPr>
      <w:r w:rsidRPr="00FB65C0">
        <w:rPr>
          <w:rFonts w:cs="Tahoma"/>
          <w:sz w:val="20"/>
          <w:szCs w:val="20"/>
        </w:rPr>
        <w:t xml:space="preserve">Unovčenje finančnega zavarovanja ne odvezuje izvajalca od njegove obveznosti, povrniti naročniku škodo v višini zneska razlike med višino dejanske škode, ki jo je naročnik zaradi neizpolnjevanja obveznosti izvajalca iz tega okvirnega sporazuma utrpel in zneskom iz unovčenega kateregakoli finančnega zavarovanja. </w:t>
      </w:r>
    </w:p>
    <w:p w14:paraId="1D336E0C" w14:textId="77777777" w:rsidR="004553F7" w:rsidRPr="00FB65C0" w:rsidRDefault="004553F7" w:rsidP="00AC1D76">
      <w:pPr>
        <w:keepNext/>
        <w:keepLines/>
        <w:jc w:val="both"/>
        <w:rPr>
          <w:rFonts w:cs="Tahoma"/>
          <w:sz w:val="20"/>
          <w:szCs w:val="20"/>
        </w:rPr>
      </w:pPr>
    </w:p>
    <w:p w14:paraId="59119155" w14:textId="77777777" w:rsidR="00BF3649" w:rsidRPr="00FB65C0" w:rsidRDefault="00920CEC" w:rsidP="00AC1D76">
      <w:pPr>
        <w:keepNext/>
        <w:keepLines/>
        <w:numPr>
          <w:ilvl w:val="0"/>
          <w:numId w:val="22"/>
        </w:numPr>
        <w:tabs>
          <w:tab w:val="left" w:pos="1080"/>
          <w:tab w:val="left" w:pos="1702"/>
        </w:tabs>
        <w:ind w:hanging="1440"/>
        <w:jc w:val="both"/>
        <w:rPr>
          <w:rFonts w:cs="Tahoma"/>
          <w:b/>
          <w:sz w:val="20"/>
          <w:szCs w:val="20"/>
        </w:rPr>
      </w:pPr>
      <w:r w:rsidRPr="00FB65C0">
        <w:rPr>
          <w:rFonts w:cs="Tahoma"/>
          <w:b/>
          <w:sz w:val="20"/>
          <w:szCs w:val="20"/>
        </w:rPr>
        <w:t xml:space="preserve">OBRAČUN IN </w:t>
      </w:r>
      <w:r w:rsidR="00BF3649" w:rsidRPr="00FB65C0">
        <w:rPr>
          <w:rFonts w:cs="Tahoma"/>
          <w:b/>
          <w:sz w:val="20"/>
          <w:szCs w:val="20"/>
        </w:rPr>
        <w:t>ROK PLAČILA</w:t>
      </w:r>
    </w:p>
    <w:p w14:paraId="120154F4" w14:textId="77777777" w:rsidR="00BF3649" w:rsidRPr="00FB65C0" w:rsidRDefault="00BF3649" w:rsidP="00AC1D76">
      <w:pPr>
        <w:keepNext/>
        <w:keepLines/>
        <w:tabs>
          <w:tab w:val="left" w:pos="1080"/>
          <w:tab w:val="left" w:pos="1702"/>
        </w:tabs>
        <w:ind w:left="1440"/>
        <w:jc w:val="both"/>
        <w:rPr>
          <w:rFonts w:cs="Tahoma"/>
          <w:b/>
          <w:sz w:val="20"/>
          <w:szCs w:val="20"/>
        </w:rPr>
      </w:pPr>
    </w:p>
    <w:p w14:paraId="5824DDC5" w14:textId="77777777" w:rsidR="00BF3649" w:rsidRPr="00FB65C0" w:rsidRDefault="00BF3649" w:rsidP="00AC1D76">
      <w:pPr>
        <w:keepNext/>
        <w:keepLines/>
        <w:numPr>
          <w:ilvl w:val="1"/>
          <w:numId w:val="16"/>
        </w:numPr>
        <w:tabs>
          <w:tab w:val="clear" w:pos="4613"/>
          <w:tab w:val="num" w:pos="4897"/>
        </w:tabs>
        <w:ind w:left="426" w:hanging="426"/>
        <w:jc w:val="center"/>
        <w:rPr>
          <w:rFonts w:cs="Tahoma"/>
          <w:sz w:val="20"/>
          <w:szCs w:val="20"/>
        </w:rPr>
      </w:pPr>
      <w:r w:rsidRPr="00FB65C0">
        <w:rPr>
          <w:rFonts w:cs="Tahoma"/>
          <w:sz w:val="20"/>
          <w:szCs w:val="20"/>
        </w:rPr>
        <w:t>člen</w:t>
      </w:r>
    </w:p>
    <w:p w14:paraId="195CB333" w14:textId="77777777" w:rsidR="00BF3649" w:rsidRPr="00FB65C0" w:rsidRDefault="00BF3649" w:rsidP="00AC1D76">
      <w:pPr>
        <w:keepNext/>
        <w:keepLines/>
        <w:jc w:val="both"/>
        <w:rPr>
          <w:rFonts w:cs="Tahoma"/>
          <w:sz w:val="20"/>
          <w:szCs w:val="20"/>
        </w:rPr>
      </w:pPr>
    </w:p>
    <w:p w14:paraId="14535CD5" w14:textId="77777777" w:rsidR="00F9577A" w:rsidRPr="00FB65C0" w:rsidRDefault="00F9577A" w:rsidP="00AC1D76">
      <w:pPr>
        <w:keepNext/>
        <w:keepLines/>
        <w:jc w:val="both"/>
        <w:rPr>
          <w:rFonts w:cs="Tahoma"/>
          <w:sz w:val="20"/>
          <w:szCs w:val="20"/>
        </w:rPr>
      </w:pPr>
      <w:r w:rsidRPr="00FB65C0">
        <w:rPr>
          <w:rFonts w:cs="Tahoma"/>
          <w:sz w:val="20"/>
          <w:szCs w:val="20"/>
        </w:rPr>
        <w:t>Izvajalec obračunava opravljene storitve v celotnem obdobju izvajanja tega okvirnega sporazuma mesečno, na podlagi dejanskega obsega opravljenih  storitev v posameznem mesecu, in sicer glede na število vozil, s katerimi izvaja storitve, ki so predmet tega okvirnega sporazuma, ter glede na število šolskih dni v mesecu, v katerem se storitve izvajajo.</w:t>
      </w:r>
    </w:p>
    <w:p w14:paraId="5D1D1EC9" w14:textId="77777777" w:rsidR="00F9577A" w:rsidRPr="00FB65C0" w:rsidRDefault="00F9577A" w:rsidP="00AC1D76">
      <w:pPr>
        <w:keepNext/>
        <w:keepLines/>
        <w:jc w:val="both"/>
        <w:rPr>
          <w:rFonts w:cs="Tahoma"/>
          <w:sz w:val="20"/>
          <w:szCs w:val="20"/>
        </w:rPr>
      </w:pPr>
    </w:p>
    <w:p w14:paraId="4132E2D4" w14:textId="77777777" w:rsidR="00F9577A" w:rsidRPr="00FB65C0" w:rsidRDefault="00F9577A" w:rsidP="00AC1D76">
      <w:pPr>
        <w:keepNext/>
        <w:keepLines/>
        <w:jc w:val="both"/>
        <w:rPr>
          <w:rFonts w:cs="Tahoma"/>
          <w:sz w:val="20"/>
          <w:szCs w:val="20"/>
        </w:rPr>
      </w:pPr>
      <w:r w:rsidRPr="00FB65C0">
        <w:rPr>
          <w:rFonts w:cs="Tahoma"/>
          <w:sz w:val="20"/>
          <w:szCs w:val="20"/>
        </w:rPr>
        <w:t>Izvajalec bo naročniku izstavil račun do desetega (10.) dne v tekočem mesecu za storitve, opravljene v preteklem mesecu. Na računu mora biti navedena številka okvirnega sporazuma.</w:t>
      </w:r>
    </w:p>
    <w:p w14:paraId="5834C8BD" w14:textId="77777777" w:rsidR="00F9577A" w:rsidRPr="00FB65C0" w:rsidRDefault="00F9577A" w:rsidP="00AC1D76">
      <w:pPr>
        <w:keepNext/>
        <w:keepLines/>
        <w:numPr>
          <w:ilvl w:val="12"/>
          <w:numId w:val="0"/>
        </w:numPr>
        <w:jc w:val="both"/>
        <w:rPr>
          <w:rFonts w:cs="Tahoma"/>
          <w:sz w:val="20"/>
          <w:szCs w:val="20"/>
        </w:rPr>
      </w:pPr>
    </w:p>
    <w:p w14:paraId="7C05DFCF" w14:textId="77777777" w:rsidR="00F90D73" w:rsidRPr="00FB65C0" w:rsidRDefault="00F90D73" w:rsidP="00AC1D76">
      <w:pPr>
        <w:pStyle w:val="Brezrazmikov"/>
        <w:keepNext/>
        <w:keepLines/>
        <w:spacing w:line="247" w:lineRule="auto"/>
        <w:jc w:val="both"/>
        <w:rPr>
          <w:rFonts w:ascii="Tahoma" w:hAnsi="Tahoma" w:cs="Tahoma"/>
          <w:sz w:val="20"/>
          <w:szCs w:val="20"/>
        </w:rPr>
      </w:pPr>
      <w:r w:rsidRPr="00FB65C0">
        <w:rPr>
          <w:rFonts w:ascii="Tahoma" w:hAnsi="Tahoma" w:cs="Tahoma"/>
          <w:sz w:val="20"/>
          <w:szCs w:val="20"/>
        </w:rPr>
        <w:t>K vsakemu računu mora biti priložena specifikacija opravljenih prevozov, ki omogoča naročniku nadzor nad op</w:t>
      </w:r>
      <w:r w:rsidRPr="00FB65C0">
        <w:rPr>
          <w:rFonts w:ascii="Tahoma" w:eastAsia="Times New Roman" w:hAnsi="Tahoma" w:cs="Tahoma"/>
          <w:sz w:val="20"/>
          <w:szCs w:val="20"/>
        </w:rPr>
        <w:t>ra</w:t>
      </w:r>
      <w:r w:rsidRPr="00FB65C0">
        <w:rPr>
          <w:rFonts w:ascii="Tahoma" w:hAnsi="Tahoma" w:cs="Tahoma"/>
          <w:sz w:val="20"/>
          <w:szCs w:val="20"/>
        </w:rPr>
        <w:t>vljenimi prevozi šolskih otrok in je podlaga izstavljenemu računu.</w:t>
      </w:r>
    </w:p>
    <w:p w14:paraId="086810A6" w14:textId="77777777" w:rsidR="00F9577A" w:rsidRPr="00FB65C0" w:rsidRDefault="00F9577A" w:rsidP="00AC1D76">
      <w:pPr>
        <w:keepNext/>
        <w:keepLines/>
        <w:numPr>
          <w:ilvl w:val="12"/>
          <w:numId w:val="0"/>
        </w:numPr>
        <w:jc w:val="both"/>
        <w:rPr>
          <w:rFonts w:cs="Tahoma"/>
          <w:sz w:val="20"/>
          <w:szCs w:val="20"/>
        </w:rPr>
      </w:pPr>
      <w:r w:rsidRPr="00FB65C0">
        <w:rPr>
          <w:rFonts w:cs="Tahoma"/>
          <w:sz w:val="20"/>
          <w:szCs w:val="20"/>
        </w:rPr>
        <w:lastRenderedPageBreak/>
        <w:t>Rok plačila znaša trideset (30) dni, šteto od dneva izstavitve računa. Če zadnji dan roka plačila sovpada z dnem, ko je po zakonu dela prost dan, se za zadnji dan roka plačila šteje prvi naslednji delovnik. Naročnik se obvezuje, da bo prejete račune poravnal na transakcijski račun izvajalca, ki je uradno evidentiran pri AJPES in bo naveden na računu.</w:t>
      </w:r>
    </w:p>
    <w:p w14:paraId="03125FB2" w14:textId="77777777" w:rsidR="00FB65C0" w:rsidRDefault="00FB65C0" w:rsidP="00AC1D76">
      <w:pPr>
        <w:keepNext/>
        <w:keepLines/>
        <w:tabs>
          <w:tab w:val="left" w:pos="1418"/>
          <w:tab w:val="left" w:pos="1702"/>
        </w:tabs>
        <w:jc w:val="both"/>
        <w:rPr>
          <w:rFonts w:cs="Tahoma"/>
          <w:sz w:val="20"/>
          <w:szCs w:val="20"/>
        </w:rPr>
      </w:pPr>
    </w:p>
    <w:p w14:paraId="1B535AF1" w14:textId="63886833" w:rsidR="00F9577A" w:rsidRPr="00FB65C0" w:rsidRDefault="00F9577A" w:rsidP="00AC1D76">
      <w:pPr>
        <w:keepNext/>
        <w:keepLines/>
        <w:tabs>
          <w:tab w:val="left" w:pos="1418"/>
          <w:tab w:val="left" w:pos="1702"/>
        </w:tabs>
        <w:jc w:val="both"/>
        <w:rPr>
          <w:rFonts w:cs="Tahoma"/>
          <w:sz w:val="20"/>
          <w:szCs w:val="20"/>
        </w:rPr>
      </w:pPr>
      <w:r w:rsidRPr="00FB65C0">
        <w:rPr>
          <w:rFonts w:cs="Tahoma"/>
          <w:sz w:val="20"/>
          <w:szCs w:val="20"/>
        </w:rPr>
        <w:t xml:space="preserve">V primeru, da izstavljeni račun ni pravilen, ga naročnik v roku petih (5) delovnih dni od prejema zavrne z obrazložitvijo, izvajalec pa je dolžan izstaviti nov, popravljen račun v roku petih (5) delovnih dni od zavrnitve, v katerem bo izkazana pravilna vrednost opravljenih storitev. </w:t>
      </w:r>
    </w:p>
    <w:p w14:paraId="67D49096" w14:textId="77777777" w:rsidR="00F9577A" w:rsidRPr="00FB65C0" w:rsidRDefault="00F9577A" w:rsidP="00AC1D76">
      <w:pPr>
        <w:keepNext/>
        <w:keepLines/>
        <w:tabs>
          <w:tab w:val="left" w:pos="1418"/>
          <w:tab w:val="left" w:pos="1702"/>
        </w:tabs>
        <w:jc w:val="both"/>
        <w:rPr>
          <w:rFonts w:cs="Tahoma"/>
          <w:sz w:val="20"/>
          <w:szCs w:val="20"/>
        </w:rPr>
      </w:pPr>
    </w:p>
    <w:p w14:paraId="60BBBDCE" w14:textId="77777777" w:rsidR="00F9577A" w:rsidRPr="00FB65C0" w:rsidRDefault="00F9577A" w:rsidP="00AC1D76">
      <w:pPr>
        <w:keepNext/>
        <w:keepLines/>
        <w:suppressAutoHyphens/>
        <w:jc w:val="both"/>
        <w:rPr>
          <w:rFonts w:cs="Tahoma"/>
          <w:sz w:val="20"/>
          <w:szCs w:val="20"/>
        </w:rPr>
      </w:pPr>
      <w:r w:rsidRPr="00FB65C0">
        <w:rPr>
          <w:rFonts w:cs="Tahoma"/>
          <w:sz w:val="20"/>
          <w:szCs w:val="20"/>
          <w:lang w:eastAsia="ar-SA"/>
        </w:rPr>
        <w:t xml:space="preserve">DDV se obračuna po veljavni davčni stopnji na dan opravljene storitve. </w:t>
      </w:r>
      <w:r w:rsidRPr="00FB65C0">
        <w:rPr>
          <w:rFonts w:cs="Tahoma"/>
          <w:sz w:val="20"/>
          <w:szCs w:val="20"/>
        </w:rPr>
        <w:t>V primeru zamude s plačilom je izvajalec upravičen zaračunati naročniku zakonite zamudne obresti. Naročnik bo plačila, vsem v tem okvirnem sporazumu navedenim podizvajalcem, izvajal skladno z določili ZJN-3.</w:t>
      </w:r>
    </w:p>
    <w:p w14:paraId="1D6D7695" w14:textId="77777777" w:rsidR="00BF3649" w:rsidRPr="00FB65C0" w:rsidRDefault="00BF3649" w:rsidP="00AC1D76">
      <w:pPr>
        <w:keepNext/>
        <w:keepLines/>
        <w:jc w:val="both"/>
        <w:rPr>
          <w:rFonts w:cs="Tahoma"/>
          <w:b/>
          <w:sz w:val="20"/>
          <w:szCs w:val="20"/>
        </w:rPr>
      </w:pPr>
    </w:p>
    <w:p w14:paraId="0B6AF771" w14:textId="77777777" w:rsidR="00BF3649" w:rsidRPr="00FB65C0" w:rsidRDefault="00BF3649" w:rsidP="00AC1D76">
      <w:pPr>
        <w:keepNext/>
        <w:keepLines/>
        <w:numPr>
          <w:ilvl w:val="1"/>
          <w:numId w:val="16"/>
        </w:numPr>
        <w:tabs>
          <w:tab w:val="clear" w:pos="4613"/>
          <w:tab w:val="num" w:pos="4897"/>
        </w:tabs>
        <w:ind w:left="426" w:hanging="426"/>
        <w:jc w:val="center"/>
        <w:rPr>
          <w:rFonts w:cs="Tahoma"/>
          <w:sz w:val="20"/>
          <w:szCs w:val="20"/>
        </w:rPr>
      </w:pPr>
      <w:r w:rsidRPr="00FB65C0">
        <w:rPr>
          <w:rFonts w:cs="Tahoma"/>
          <w:sz w:val="20"/>
          <w:szCs w:val="20"/>
        </w:rPr>
        <w:t>člen</w:t>
      </w:r>
    </w:p>
    <w:p w14:paraId="21A35E34" w14:textId="77777777" w:rsidR="00BF3649" w:rsidRPr="00FB65C0" w:rsidRDefault="00BF3649" w:rsidP="00AC1D76">
      <w:pPr>
        <w:keepNext/>
        <w:keepLines/>
        <w:jc w:val="both"/>
        <w:rPr>
          <w:rFonts w:cs="Tahoma"/>
          <w:b/>
          <w:sz w:val="20"/>
          <w:szCs w:val="20"/>
        </w:rPr>
      </w:pPr>
    </w:p>
    <w:p w14:paraId="1361B48E" w14:textId="77777777" w:rsidR="00F9577A" w:rsidRPr="00FB65C0" w:rsidRDefault="00F9577A" w:rsidP="00AC1D76">
      <w:pPr>
        <w:keepNext/>
        <w:keepLines/>
        <w:jc w:val="both"/>
        <w:rPr>
          <w:rFonts w:cs="Tahoma"/>
          <w:sz w:val="20"/>
          <w:szCs w:val="20"/>
        </w:rPr>
      </w:pPr>
      <w:r w:rsidRPr="00FB65C0">
        <w:rPr>
          <w:rFonts w:cs="Tahoma"/>
          <w:sz w:val="20"/>
          <w:szCs w:val="20"/>
        </w:rPr>
        <w:t>Stranki okvirnega sporazuma se obvezujeta, da po tem okvirnem sporazumu velja prepoved odstopa oziroma cesije denarnih terjatev, ki izvirajo iz predmetnega okvirnega sporazuma, drugim pravnim ali fizičnim osebam, razen bankam. V primeru odstopa denarne terjatve drugim pravnim ali fizičnim osebam, razen bankam, odstop nima pravnega učinka.</w:t>
      </w:r>
    </w:p>
    <w:p w14:paraId="26585FE3" w14:textId="77777777" w:rsidR="004674BA" w:rsidRPr="00FB65C0" w:rsidRDefault="004674BA" w:rsidP="00AC1D76">
      <w:pPr>
        <w:keepNext/>
        <w:keepLines/>
        <w:jc w:val="both"/>
        <w:rPr>
          <w:rFonts w:cs="Tahoma"/>
          <w:sz w:val="20"/>
          <w:szCs w:val="20"/>
        </w:rPr>
      </w:pPr>
    </w:p>
    <w:p w14:paraId="27635910" w14:textId="77777777" w:rsidR="004674BA" w:rsidRPr="00FB65C0" w:rsidRDefault="004674BA" w:rsidP="00AC1D76">
      <w:pPr>
        <w:keepNext/>
        <w:keepLines/>
        <w:numPr>
          <w:ilvl w:val="0"/>
          <w:numId w:val="22"/>
        </w:numPr>
        <w:tabs>
          <w:tab w:val="left" w:pos="1080"/>
          <w:tab w:val="left" w:pos="1702"/>
        </w:tabs>
        <w:ind w:hanging="1440"/>
        <w:jc w:val="both"/>
        <w:rPr>
          <w:rFonts w:cs="Tahoma"/>
          <w:b/>
          <w:sz w:val="20"/>
          <w:szCs w:val="20"/>
        </w:rPr>
      </w:pPr>
      <w:r w:rsidRPr="00FB65C0">
        <w:rPr>
          <w:rFonts w:cs="Tahoma"/>
          <w:b/>
          <w:sz w:val="20"/>
          <w:szCs w:val="20"/>
        </w:rPr>
        <w:t>PREDSTAVNIKI STRANK OKVIRNEGA SPORAZUMA IN KONTAKTNE OSEBE</w:t>
      </w:r>
    </w:p>
    <w:p w14:paraId="295C8D3C" w14:textId="77777777" w:rsidR="004674BA" w:rsidRPr="00FB65C0" w:rsidRDefault="004674BA" w:rsidP="00AC1D76">
      <w:pPr>
        <w:keepNext/>
        <w:keepLines/>
        <w:ind w:left="1080"/>
        <w:jc w:val="both"/>
        <w:rPr>
          <w:rFonts w:cs="Tahoma"/>
          <w:b/>
          <w:sz w:val="20"/>
          <w:szCs w:val="20"/>
        </w:rPr>
      </w:pPr>
    </w:p>
    <w:p w14:paraId="5EA30924" w14:textId="77777777" w:rsidR="004674BA" w:rsidRPr="00FB65C0" w:rsidRDefault="004674BA" w:rsidP="00AC1D76">
      <w:pPr>
        <w:keepNext/>
        <w:keepLines/>
        <w:numPr>
          <w:ilvl w:val="1"/>
          <w:numId w:val="16"/>
        </w:numPr>
        <w:tabs>
          <w:tab w:val="clear" w:pos="4613"/>
          <w:tab w:val="num" w:pos="4897"/>
        </w:tabs>
        <w:ind w:left="426" w:hanging="426"/>
        <w:jc w:val="center"/>
        <w:rPr>
          <w:rFonts w:cs="Tahoma"/>
          <w:sz w:val="20"/>
          <w:szCs w:val="20"/>
        </w:rPr>
      </w:pPr>
      <w:r w:rsidRPr="00FB65C0">
        <w:rPr>
          <w:rFonts w:cs="Tahoma"/>
          <w:sz w:val="20"/>
          <w:szCs w:val="20"/>
        </w:rPr>
        <w:t>člen</w:t>
      </w:r>
    </w:p>
    <w:p w14:paraId="2FA29BD2" w14:textId="77777777" w:rsidR="004674BA" w:rsidRPr="00FB65C0" w:rsidRDefault="004674BA" w:rsidP="00AC1D76">
      <w:pPr>
        <w:keepNext/>
        <w:keepLines/>
        <w:tabs>
          <w:tab w:val="left" w:pos="567"/>
          <w:tab w:val="left" w:pos="1702"/>
        </w:tabs>
        <w:jc w:val="both"/>
        <w:rPr>
          <w:rFonts w:cs="Tahoma"/>
          <w:b/>
          <w:sz w:val="20"/>
          <w:szCs w:val="20"/>
        </w:rPr>
      </w:pPr>
    </w:p>
    <w:p w14:paraId="0C4096CB" w14:textId="77777777" w:rsidR="004674BA" w:rsidRPr="00FB65C0" w:rsidRDefault="004674BA" w:rsidP="00AC1D76">
      <w:pPr>
        <w:keepNext/>
        <w:keepLines/>
        <w:tabs>
          <w:tab w:val="left" w:pos="567"/>
          <w:tab w:val="left" w:pos="1418"/>
          <w:tab w:val="left" w:pos="1702"/>
        </w:tabs>
        <w:jc w:val="both"/>
        <w:rPr>
          <w:rFonts w:cs="Tahoma"/>
          <w:sz w:val="20"/>
          <w:szCs w:val="20"/>
        </w:rPr>
      </w:pPr>
      <w:r w:rsidRPr="00FB65C0">
        <w:rPr>
          <w:rFonts w:cs="Tahoma"/>
          <w:sz w:val="20"/>
          <w:szCs w:val="20"/>
        </w:rPr>
        <w:t xml:space="preserve">Predstavnik naročnika za izvajanje tega okvirnega sporazuma je:  __________________,  telefon: ___________, e-mail: __________________ . </w:t>
      </w:r>
    </w:p>
    <w:p w14:paraId="24E59282" w14:textId="77777777" w:rsidR="004674BA" w:rsidRPr="00FB65C0" w:rsidRDefault="004674BA" w:rsidP="00AC1D76">
      <w:pPr>
        <w:keepNext/>
        <w:keepLines/>
        <w:tabs>
          <w:tab w:val="left" w:pos="567"/>
          <w:tab w:val="left" w:pos="1418"/>
          <w:tab w:val="left" w:pos="1702"/>
        </w:tabs>
        <w:jc w:val="both"/>
        <w:rPr>
          <w:rFonts w:cs="Tahoma"/>
          <w:sz w:val="20"/>
          <w:szCs w:val="20"/>
        </w:rPr>
      </w:pPr>
    </w:p>
    <w:p w14:paraId="163257E0" w14:textId="77777777" w:rsidR="004674BA" w:rsidRPr="00FB65C0" w:rsidRDefault="004674BA" w:rsidP="00AC1D76">
      <w:pPr>
        <w:keepNext/>
        <w:keepLines/>
        <w:tabs>
          <w:tab w:val="left" w:pos="567"/>
          <w:tab w:val="left" w:pos="1418"/>
          <w:tab w:val="left" w:pos="1702"/>
        </w:tabs>
        <w:jc w:val="both"/>
        <w:rPr>
          <w:rFonts w:cs="Tahoma"/>
          <w:sz w:val="20"/>
          <w:szCs w:val="20"/>
        </w:rPr>
      </w:pPr>
      <w:r w:rsidRPr="00FB65C0">
        <w:rPr>
          <w:rFonts w:cs="Tahoma"/>
          <w:sz w:val="20"/>
          <w:szCs w:val="20"/>
        </w:rPr>
        <w:t xml:space="preserve">Kontaktna oseba naročnika za __________ je:  __________________,  telefon: ___________, e-mail: __________________ . </w:t>
      </w:r>
    </w:p>
    <w:p w14:paraId="2461ED44" w14:textId="77777777" w:rsidR="004674BA" w:rsidRPr="00FB65C0" w:rsidRDefault="004674BA" w:rsidP="00AC1D76">
      <w:pPr>
        <w:keepNext/>
        <w:keepLines/>
        <w:tabs>
          <w:tab w:val="left" w:pos="567"/>
          <w:tab w:val="left" w:pos="1418"/>
          <w:tab w:val="left" w:pos="1702"/>
        </w:tabs>
        <w:jc w:val="both"/>
        <w:rPr>
          <w:rFonts w:cs="Tahoma"/>
          <w:sz w:val="20"/>
          <w:szCs w:val="20"/>
        </w:rPr>
      </w:pPr>
    </w:p>
    <w:p w14:paraId="5BD808B7" w14:textId="77777777" w:rsidR="004674BA" w:rsidRPr="00FB65C0" w:rsidRDefault="004674BA" w:rsidP="00AC1D76">
      <w:pPr>
        <w:keepNext/>
        <w:keepLines/>
        <w:tabs>
          <w:tab w:val="left" w:pos="567"/>
          <w:tab w:val="left" w:pos="1418"/>
          <w:tab w:val="left" w:pos="1702"/>
        </w:tabs>
        <w:jc w:val="both"/>
        <w:rPr>
          <w:rFonts w:cs="Tahoma"/>
          <w:sz w:val="20"/>
          <w:szCs w:val="20"/>
        </w:rPr>
      </w:pPr>
      <w:r w:rsidRPr="00FB65C0">
        <w:rPr>
          <w:rFonts w:cs="Tahoma"/>
          <w:sz w:val="20"/>
          <w:szCs w:val="20"/>
        </w:rPr>
        <w:t xml:space="preserve">Predstavnik izvajalca za izvajanje tega okvirnega sporazuma je:  __________________,  telefon: ___________, e-mail: __________________ . </w:t>
      </w:r>
    </w:p>
    <w:p w14:paraId="09D34B78" w14:textId="77777777" w:rsidR="004674BA" w:rsidRPr="00FB65C0" w:rsidRDefault="004674BA" w:rsidP="00AC1D76">
      <w:pPr>
        <w:keepNext/>
        <w:keepLines/>
        <w:tabs>
          <w:tab w:val="left" w:pos="567"/>
          <w:tab w:val="left" w:pos="1702"/>
        </w:tabs>
        <w:jc w:val="both"/>
        <w:rPr>
          <w:rFonts w:cs="Tahoma"/>
          <w:b/>
          <w:sz w:val="20"/>
          <w:szCs w:val="20"/>
        </w:rPr>
      </w:pPr>
    </w:p>
    <w:p w14:paraId="0A02FF28" w14:textId="77777777" w:rsidR="004674BA" w:rsidRPr="00FB65C0" w:rsidRDefault="004674BA" w:rsidP="00AC1D76">
      <w:pPr>
        <w:keepNext/>
        <w:keepLines/>
        <w:tabs>
          <w:tab w:val="left" w:pos="567"/>
          <w:tab w:val="left" w:pos="1418"/>
          <w:tab w:val="left" w:pos="1702"/>
        </w:tabs>
        <w:jc w:val="both"/>
        <w:rPr>
          <w:rFonts w:cs="Tahoma"/>
          <w:sz w:val="20"/>
          <w:szCs w:val="20"/>
        </w:rPr>
      </w:pPr>
      <w:r w:rsidRPr="00FB65C0">
        <w:rPr>
          <w:rFonts w:cs="Tahoma"/>
          <w:sz w:val="20"/>
          <w:szCs w:val="20"/>
        </w:rPr>
        <w:t xml:space="preserve">Kontaktna oseba izvajalca za izvajanje tega okvirnega sporazuma je:  __________________,  telefon: ___________, e-mail: __________________ . </w:t>
      </w:r>
    </w:p>
    <w:p w14:paraId="30035CBA" w14:textId="77777777" w:rsidR="004674BA" w:rsidRPr="00FB65C0" w:rsidRDefault="004674BA" w:rsidP="00AC1D76">
      <w:pPr>
        <w:keepNext/>
        <w:keepLines/>
        <w:tabs>
          <w:tab w:val="left" w:pos="567"/>
          <w:tab w:val="left" w:pos="1702"/>
        </w:tabs>
        <w:jc w:val="both"/>
        <w:rPr>
          <w:rFonts w:cs="Tahoma"/>
          <w:b/>
          <w:sz w:val="20"/>
          <w:szCs w:val="20"/>
        </w:rPr>
      </w:pPr>
    </w:p>
    <w:p w14:paraId="0C091215" w14:textId="77777777" w:rsidR="004674BA" w:rsidRPr="00FB65C0" w:rsidRDefault="004674BA" w:rsidP="00AC1D76">
      <w:pPr>
        <w:keepNext/>
        <w:keepLines/>
        <w:jc w:val="both"/>
        <w:rPr>
          <w:rFonts w:cs="Tahoma"/>
          <w:sz w:val="20"/>
          <w:szCs w:val="20"/>
        </w:rPr>
      </w:pPr>
      <w:r w:rsidRPr="00FB65C0">
        <w:rPr>
          <w:rFonts w:cs="Tahoma"/>
          <w:sz w:val="20"/>
          <w:szCs w:val="20"/>
        </w:rPr>
        <w:t>Predstavnika strank okvirnega sporazuma zastopata naročnika oziroma izvajalca ter v njunem imenu izvajata vse ukrepe v zvezi z izvedbo predmeta tega okvirnega sporazuma. Spremembo svojih predstavnikov morata stranki okvirnega sporazuma sporočiti druga drugi v pisni obliki najkasneje tri (3) dni pred nastopom spremembe.</w:t>
      </w:r>
    </w:p>
    <w:p w14:paraId="5307602E" w14:textId="77777777" w:rsidR="004674BA" w:rsidRPr="00FB65C0" w:rsidRDefault="004674BA" w:rsidP="00AC1D76">
      <w:pPr>
        <w:keepNext/>
        <w:keepLines/>
        <w:jc w:val="both"/>
        <w:rPr>
          <w:rFonts w:cs="Tahoma"/>
          <w:sz w:val="20"/>
          <w:szCs w:val="20"/>
        </w:rPr>
      </w:pPr>
    </w:p>
    <w:p w14:paraId="5D01B986" w14:textId="72EDEA1B" w:rsidR="004674BA" w:rsidRDefault="004674BA" w:rsidP="00AC1D76">
      <w:pPr>
        <w:keepNext/>
        <w:keepLines/>
        <w:jc w:val="both"/>
        <w:rPr>
          <w:rFonts w:cs="Tahoma"/>
          <w:sz w:val="20"/>
          <w:szCs w:val="20"/>
        </w:rPr>
      </w:pPr>
      <w:r w:rsidRPr="00FB65C0">
        <w:rPr>
          <w:rFonts w:cs="Tahoma"/>
          <w:sz w:val="20"/>
          <w:szCs w:val="20"/>
        </w:rPr>
        <w:t xml:space="preserve">Ne glede na tretji odstavek </w:t>
      </w:r>
      <w:r w:rsidR="00FA422B" w:rsidRPr="00FB65C0">
        <w:rPr>
          <w:rFonts w:cs="Tahoma"/>
          <w:sz w:val="20"/>
          <w:szCs w:val="20"/>
        </w:rPr>
        <w:t>3</w:t>
      </w:r>
      <w:r w:rsidR="004D442E" w:rsidRPr="00FB65C0">
        <w:rPr>
          <w:rFonts w:cs="Tahoma"/>
          <w:sz w:val="20"/>
          <w:szCs w:val="20"/>
        </w:rPr>
        <w:t>7</w:t>
      </w:r>
      <w:r w:rsidRPr="00FB65C0">
        <w:rPr>
          <w:rFonts w:cs="Tahoma"/>
          <w:sz w:val="20"/>
          <w:szCs w:val="20"/>
        </w:rPr>
        <w:t>. člena tega okvirnega sporazuma sprememba predstavnikov okvirnega sporazuma velja, če stranki okvirnega sporazuma o spremembi predstavnikov okvirnega sporazuma obvestita, druga drugo obvestita po elektronski pošti.</w:t>
      </w:r>
    </w:p>
    <w:p w14:paraId="2C3B01BA" w14:textId="77777777" w:rsidR="00FB65C0" w:rsidRPr="00FB65C0" w:rsidRDefault="00FB65C0" w:rsidP="00AC1D76">
      <w:pPr>
        <w:keepNext/>
        <w:keepLines/>
        <w:jc w:val="both"/>
        <w:rPr>
          <w:rFonts w:cs="Tahoma"/>
          <w:sz w:val="20"/>
          <w:szCs w:val="20"/>
        </w:rPr>
      </w:pPr>
    </w:p>
    <w:p w14:paraId="26372A57" w14:textId="77777777" w:rsidR="00BF3649" w:rsidRPr="00FB65C0" w:rsidRDefault="00BF3649" w:rsidP="00AC1D76">
      <w:pPr>
        <w:keepNext/>
        <w:keepLines/>
        <w:numPr>
          <w:ilvl w:val="0"/>
          <w:numId w:val="22"/>
        </w:numPr>
        <w:tabs>
          <w:tab w:val="left" w:pos="1080"/>
          <w:tab w:val="left" w:pos="1702"/>
        </w:tabs>
        <w:ind w:hanging="1440"/>
        <w:jc w:val="both"/>
        <w:rPr>
          <w:rFonts w:cs="Tahoma"/>
          <w:b/>
          <w:sz w:val="20"/>
          <w:szCs w:val="20"/>
        </w:rPr>
      </w:pPr>
      <w:r w:rsidRPr="00FB65C0">
        <w:rPr>
          <w:rFonts w:cs="Tahoma"/>
          <w:b/>
          <w:sz w:val="20"/>
          <w:szCs w:val="20"/>
        </w:rPr>
        <w:t xml:space="preserve">SESTAVNI DELI </w:t>
      </w:r>
      <w:r w:rsidR="00FA422B" w:rsidRPr="00FB65C0">
        <w:rPr>
          <w:rFonts w:cs="Tahoma"/>
          <w:b/>
          <w:sz w:val="20"/>
          <w:szCs w:val="20"/>
        </w:rPr>
        <w:t>OKVIRNEGA SPORAZUMA</w:t>
      </w:r>
    </w:p>
    <w:p w14:paraId="2D600B39" w14:textId="77777777" w:rsidR="00BF3649" w:rsidRPr="00FB65C0" w:rsidRDefault="00BF3649" w:rsidP="00AC1D76">
      <w:pPr>
        <w:keepNext/>
        <w:keepLines/>
        <w:tabs>
          <w:tab w:val="left" w:pos="1702"/>
        </w:tabs>
        <w:jc w:val="both"/>
        <w:rPr>
          <w:rFonts w:cs="Tahoma"/>
          <w:b/>
          <w:sz w:val="20"/>
          <w:szCs w:val="20"/>
        </w:rPr>
      </w:pPr>
    </w:p>
    <w:p w14:paraId="589B4559" w14:textId="77777777" w:rsidR="00BF3649" w:rsidRPr="00FB65C0" w:rsidRDefault="00BF3649" w:rsidP="00AC1D76">
      <w:pPr>
        <w:keepNext/>
        <w:keepLines/>
        <w:numPr>
          <w:ilvl w:val="1"/>
          <w:numId w:val="16"/>
        </w:numPr>
        <w:tabs>
          <w:tab w:val="clear" w:pos="4613"/>
          <w:tab w:val="num" w:pos="4897"/>
        </w:tabs>
        <w:ind w:left="426" w:hanging="426"/>
        <w:jc w:val="center"/>
        <w:rPr>
          <w:rFonts w:cs="Tahoma"/>
          <w:sz w:val="20"/>
          <w:szCs w:val="20"/>
        </w:rPr>
      </w:pPr>
      <w:r w:rsidRPr="00FB65C0">
        <w:rPr>
          <w:rFonts w:cs="Tahoma"/>
          <w:sz w:val="20"/>
          <w:szCs w:val="20"/>
        </w:rPr>
        <w:t>člen</w:t>
      </w:r>
    </w:p>
    <w:p w14:paraId="57C057A6" w14:textId="77777777" w:rsidR="00BF3649" w:rsidRPr="00FB65C0" w:rsidRDefault="00BF3649" w:rsidP="00AC1D76">
      <w:pPr>
        <w:keepNext/>
        <w:keepLines/>
        <w:tabs>
          <w:tab w:val="left" w:pos="1702"/>
        </w:tabs>
        <w:jc w:val="both"/>
        <w:rPr>
          <w:rFonts w:cs="Tahoma"/>
          <w:sz w:val="20"/>
          <w:szCs w:val="20"/>
        </w:rPr>
      </w:pPr>
    </w:p>
    <w:p w14:paraId="08EF5FDD" w14:textId="77777777" w:rsidR="002B254A" w:rsidRPr="00FB65C0" w:rsidRDefault="002B254A" w:rsidP="00AC1D76">
      <w:pPr>
        <w:keepNext/>
        <w:keepLines/>
        <w:tabs>
          <w:tab w:val="left" w:pos="1702"/>
        </w:tabs>
        <w:spacing w:after="120"/>
        <w:jc w:val="both"/>
        <w:rPr>
          <w:rFonts w:cs="Tahoma"/>
          <w:sz w:val="20"/>
          <w:szCs w:val="20"/>
        </w:rPr>
      </w:pPr>
      <w:r w:rsidRPr="00FB65C0">
        <w:rPr>
          <w:rFonts w:cs="Tahoma"/>
          <w:sz w:val="20"/>
          <w:szCs w:val="20"/>
        </w:rPr>
        <w:t>Stranki tega okvirnega sporazuma ugotavljata, da so sestavni deli tega okvirnega sporazuma:</w:t>
      </w:r>
    </w:p>
    <w:p w14:paraId="623D4B9E" w14:textId="77777777" w:rsidR="002B254A" w:rsidRPr="00FB65C0" w:rsidRDefault="002B254A" w:rsidP="00AC1D76">
      <w:pPr>
        <w:keepNext/>
        <w:keepLines/>
        <w:numPr>
          <w:ilvl w:val="0"/>
          <w:numId w:val="18"/>
        </w:numPr>
        <w:jc w:val="both"/>
        <w:rPr>
          <w:rFonts w:cs="Tahoma"/>
          <w:sz w:val="20"/>
          <w:szCs w:val="20"/>
        </w:rPr>
      </w:pPr>
      <w:r w:rsidRPr="00FB65C0">
        <w:rPr>
          <w:rFonts w:cs="Tahoma"/>
          <w:sz w:val="20"/>
          <w:szCs w:val="20"/>
        </w:rPr>
        <w:t>ponudba izvajalca št. ________z dne_______,</w:t>
      </w:r>
    </w:p>
    <w:p w14:paraId="648ADE4A" w14:textId="77777777" w:rsidR="002B254A" w:rsidRPr="00FB65C0" w:rsidRDefault="002B254A" w:rsidP="00AC1D76">
      <w:pPr>
        <w:keepNext/>
        <w:keepLines/>
        <w:numPr>
          <w:ilvl w:val="0"/>
          <w:numId w:val="18"/>
        </w:numPr>
        <w:jc w:val="both"/>
        <w:rPr>
          <w:rFonts w:cs="Tahoma"/>
          <w:sz w:val="20"/>
          <w:szCs w:val="20"/>
        </w:rPr>
      </w:pPr>
      <w:r w:rsidRPr="00FB65C0">
        <w:rPr>
          <w:rFonts w:cs="Tahoma"/>
          <w:sz w:val="20"/>
          <w:szCs w:val="20"/>
        </w:rPr>
        <w:t>razpisna dokumentacija št. LPP-</w:t>
      </w:r>
      <w:r w:rsidR="0028408B" w:rsidRPr="00FB65C0">
        <w:rPr>
          <w:rFonts w:cs="Tahoma"/>
          <w:sz w:val="20"/>
          <w:szCs w:val="20"/>
        </w:rPr>
        <w:t>134</w:t>
      </w:r>
      <w:r w:rsidRPr="00FB65C0">
        <w:rPr>
          <w:rFonts w:cs="Tahoma"/>
          <w:sz w:val="20"/>
          <w:szCs w:val="20"/>
        </w:rPr>
        <w:t>/24,</w:t>
      </w:r>
    </w:p>
    <w:p w14:paraId="3E7E9A52" w14:textId="6EBE06F9" w:rsidR="002B254A" w:rsidRPr="00FB65C0" w:rsidRDefault="002B254A" w:rsidP="00AC1D76">
      <w:pPr>
        <w:keepNext/>
        <w:keepLines/>
        <w:numPr>
          <w:ilvl w:val="0"/>
          <w:numId w:val="18"/>
        </w:numPr>
        <w:jc w:val="both"/>
        <w:rPr>
          <w:rFonts w:cs="Tahoma"/>
          <w:sz w:val="20"/>
          <w:szCs w:val="20"/>
        </w:rPr>
      </w:pPr>
      <w:r w:rsidRPr="00FB65C0">
        <w:rPr>
          <w:rFonts w:cs="Tahoma"/>
          <w:sz w:val="20"/>
          <w:szCs w:val="20"/>
        </w:rPr>
        <w:t xml:space="preserve">vsa elektronska in ostala komunikacija med naročnikom in izvajalcem v zvezi s podrobnimi navodili in opredelitvami izvajanja storitev, ki so predmet tega okvirnega sporazuma (navodila, vozni redi, relacije, navedba šole/zavoda, število učencev, število vozil, </w:t>
      </w:r>
      <w:proofErr w:type="spellStart"/>
      <w:r w:rsidRPr="00FB65C0">
        <w:rPr>
          <w:rFonts w:cs="Tahoma"/>
          <w:sz w:val="20"/>
          <w:szCs w:val="20"/>
        </w:rPr>
        <w:t>itd</w:t>
      </w:r>
      <w:proofErr w:type="spellEnd"/>
      <w:r w:rsidRPr="00FB65C0">
        <w:rPr>
          <w:rFonts w:cs="Tahoma"/>
          <w:sz w:val="20"/>
          <w:szCs w:val="20"/>
        </w:rPr>
        <w:t>…),</w:t>
      </w:r>
    </w:p>
    <w:p w14:paraId="19F302AD" w14:textId="77777777" w:rsidR="002B254A" w:rsidRPr="00FB65C0" w:rsidRDefault="002B254A" w:rsidP="00AC1D76">
      <w:pPr>
        <w:keepNext/>
        <w:keepLines/>
        <w:numPr>
          <w:ilvl w:val="0"/>
          <w:numId w:val="18"/>
        </w:numPr>
        <w:jc w:val="both"/>
        <w:rPr>
          <w:rFonts w:cs="Tahoma"/>
          <w:sz w:val="20"/>
          <w:szCs w:val="20"/>
        </w:rPr>
      </w:pPr>
      <w:r w:rsidRPr="00FB65C0">
        <w:rPr>
          <w:rFonts w:cs="Tahoma"/>
          <w:sz w:val="20"/>
          <w:szCs w:val="20"/>
        </w:rPr>
        <w:t>seznam vozil in voznikov izvajalca,</w:t>
      </w:r>
    </w:p>
    <w:p w14:paraId="1ABA53E2" w14:textId="77777777" w:rsidR="002B254A" w:rsidRPr="00FB65C0" w:rsidRDefault="002B254A" w:rsidP="00AC1D76">
      <w:pPr>
        <w:keepNext/>
        <w:keepLines/>
        <w:numPr>
          <w:ilvl w:val="0"/>
          <w:numId w:val="18"/>
        </w:numPr>
        <w:jc w:val="both"/>
        <w:rPr>
          <w:rFonts w:cs="Tahoma"/>
          <w:sz w:val="20"/>
          <w:szCs w:val="20"/>
        </w:rPr>
      </w:pPr>
      <w:r w:rsidRPr="00FB65C0">
        <w:rPr>
          <w:rFonts w:cs="Tahoma"/>
          <w:sz w:val="20"/>
          <w:szCs w:val="20"/>
        </w:rPr>
        <w:lastRenderedPageBreak/>
        <w:t>vsi drugi pisni sporazumi in zapisniške ugotovitve, ki sta  jih podpisala predstavnika strank okvirnega sporazuma,</w:t>
      </w:r>
    </w:p>
    <w:p w14:paraId="7930BEF1" w14:textId="77777777" w:rsidR="002B254A" w:rsidRPr="00FB65C0" w:rsidRDefault="002B254A" w:rsidP="00AC1D76">
      <w:pPr>
        <w:keepNext/>
        <w:keepLines/>
        <w:numPr>
          <w:ilvl w:val="0"/>
          <w:numId w:val="18"/>
        </w:numPr>
        <w:jc w:val="both"/>
        <w:rPr>
          <w:rFonts w:cs="Tahoma"/>
          <w:sz w:val="20"/>
          <w:szCs w:val="20"/>
        </w:rPr>
      </w:pPr>
      <w:r w:rsidRPr="00FB65C0">
        <w:rPr>
          <w:rFonts w:cs="Tahoma"/>
          <w:sz w:val="20"/>
          <w:szCs w:val="20"/>
        </w:rPr>
        <w:t>ostala relevantna dokumentacija.</w:t>
      </w:r>
    </w:p>
    <w:p w14:paraId="5E1A2C71" w14:textId="77777777" w:rsidR="002B254A" w:rsidRPr="00FB65C0" w:rsidRDefault="002B254A" w:rsidP="00AC1D76">
      <w:pPr>
        <w:keepNext/>
        <w:keepLines/>
        <w:jc w:val="both"/>
        <w:rPr>
          <w:rFonts w:cs="Tahoma"/>
          <w:sz w:val="20"/>
          <w:szCs w:val="20"/>
        </w:rPr>
      </w:pPr>
    </w:p>
    <w:p w14:paraId="2D27E5DC" w14:textId="77777777" w:rsidR="002B254A" w:rsidRPr="00FB65C0" w:rsidRDefault="002B254A" w:rsidP="00AC1D76">
      <w:pPr>
        <w:keepNext/>
        <w:keepLines/>
        <w:jc w:val="both"/>
        <w:rPr>
          <w:rFonts w:cs="Tahoma"/>
          <w:sz w:val="20"/>
          <w:szCs w:val="20"/>
        </w:rPr>
      </w:pPr>
      <w:r w:rsidRPr="00FB65C0">
        <w:rPr>
          <w:rFonts w:cs="Tahoma"/>
          <w:sz w:val="20"/>
          <w:szCs w:val="20"/>
        </w:rPr>
        <w:t>V primeru, če si vsebina zgoraj navedenih dokumentov nasprotuje in če volja strank okvirnega sporazuma ni jasno izražena, za razlago volje obeh strank okvirnega sporazuma najprej veljajo določila tega okvirnega sporazuma, nato razpisna dokumentacija, na podlagi katere je izvajalec podal svojo ponudbo in sklenil okvirni sporazum z naročnikom, nato pa dokumenti v vrstnem redu, kot si sledijo v tem členu.</w:t>
      </w:r>
    </w:p>
    <w:p w14:paraId="6EA9F798" w14:textId="77777777" w:rsidR="00F9577A" w:rsidRPr="00FB65C0" w:rsidRDefault="00F9577A" w:rsidP="00AC1D76">
      <w:pPr>
        <w:keepNext/>
        <w:keepLines/>
        <w:jc w:val="both"/>
        <w:rPr>
          <w:rFonts w:cs="Tahoma"/>
          <w:sz w:val="20"/>
          <w:szCs w:val="20"/>
        </w:rPr>
      </w:pPr>
    </w:p>
    <w:p w14:paraId="098C77C9" w14:textId="77777777" w:rsidR="00BF3649" w:rsidRPr="00FB65C0" w:rsidRDefault="00876AC1" w:rsidP="00AC1D76">
      <w:pPr>
        <w:keepNext/>
        <w:keepLines/>
        <w:numPr>
          <w:ilvl w:val="0"/>
          <w:numId w:val="22"/>
        </w:numPr>
        <w:tabs>
          <w:tab w:val="left" w:pos="1080"/>
          <w:tab w:val="left" w:pos="1702"/>
        </w:tabs>
        <w:ind w:hanging="1440"/>
        <w:jc w:val="both"/>
        <w:rPr>
          <w:rFonts w:cs="Tahoma"/>
          <w:b/>
          <w:sz w:val="20"/>
          <w:szCs w:val="20"/>
        </w:rPr>
      </w:pPr>
      <w:r w:rsidRPr="00FB65C0">
        <w:rPr>
          <w:rFonts w:cs="Tahoma"/>
          <w:b/>
          <w:sz w:val="20"/>
          <w:szCs w:val="20"/>
        </w:rPr>
        <w:t xml:space="preserve">POGODBENA </w:t>
      </w:r>
      <w:r w:rsidR="00BF3649" w:rsidRPr="00FB65C0">
        <w:rPr>
          <w:rFonts w:cs="Tahoma"/>
          <w:b/>
          <w:sz w:val="20"/>
          <w:szCs w:val="20"/>
        </w:rPr>
        <w:t xml:space="preserve">KAZEN </w:t>
      </w:r>
    </w:p>
    <w:p w14:paraId="6CDC0D58" w14:textId="77777777" w:rsidR="00BF3649" w:rsidRPr="00FB65C0" w:rsidRDefault="00BF3649" w:rsidP="00AC1D76">
      <w:pPr>
        <w:keepNext/>
        <w:keepLines/>
        <w:tabs>
          <w:tab w:val="left" w:pos="709"/>
          <w:tab w:val="left" w:pos="1702"/>
        </w:tabs>
        <w:ind w:left="1701" w:hanging="1701"/>
        <w:rPr>
          <w:rFonts w:cs="Tahoma"/>
          <w:sz w:val="20"/>
          <w:szCs w:val="20"/>
        </w:rPr>
      </w:pPr>
    </w:p>
    <w:p w14:paraId="50F8D311" w14:textId="77777777" w:rsidR="00BF3649" w:rsidRPr="00FB65C0" w:rsidRDefault="00BF3649" w:rsidP="00AC1D76">
      <w:pPr>
        <w:keepNext/>
        <w:keepLines/>
        <w:numPr>
          <w:ilvl w:val="1"/>
          <w:numId w:val="16"/>
        </w:numPr>
        <w:tabs>
          <w:tab w:val="clear" w:pos="4613"/>
          <w:tab w:val="num" w:pos="4897"/>
        </w:tabs>
        <w:ind w:left="426" w:hanging="426"/>
        <w:jc w:val="center"/>
        <w:rPr>
          <w:rFonts w:cs="Tahoma"/>
          <w:sz w:val="20"/>
          <w:szCs w:val="20"/>
        </w:rPr>
      </w:pPr>
      <w:r w:rsidRPr="00FB65C0">
        <w:rPr>
          <w:rFonts w:cs="Tahoma"/>
          <w:sz w:val="20"/>
          <w:szCs w:val="20"/>
        </w:rPr>
        <w:t xml:space="preserve"> člen</w:t>
      </w:r>
    </w:p>
    <w:p w14:paraId="74C614CE" w14:textId="77777777" w:rsidR="00BF3649" w:rsidRPr="00FB65C0" w:rsidRDefault="00BF3649" w:rsidP="00AC1D76">
      <w:pPr>
        <w:keepNext/>
        <w:keepLines/>
        <w:jc w:val="both"/>
        <w:rPr>
          <w:rFonts w:cs="Tahoma"/>
          <w:sz w:val="20"/>
          <w:szCs w:val="20"/>
          <w:lang w:eastAsia="ar-SA"/>
        </w:rPr>
      </w:pPr>
    </w:p>
    <w:p w14:paraId="6E1916AC" w14:textId="77777777" w:rsidR="002B254A" w:rsidRPr="00FB65C0" w:rsidRDefault="002B254A" w:rsidP="00AC1D76">
      <w:pPr>
        <w:keepNext/>
        <w:keepLines/>
        <w:jc w:val="both"/>
        <w:rPr>
          <w:rFonts w:cs="Tahoma"/>
          <w:sz w:val="20"/>
          <w:szCs w:val="20"/>
        </w:rPr>
      </w:pPr>
      <w:r w:rsidRPr="00FB65C0">
        <w:rPr>
          <w:rFonts w:cs="Tahoma"/>
          <w:sz w:val="20"/>
          <w:szCs w:val="20"/>
        </w:rPr>
        <w:t xml:space="preserve">V kolikor izvajalec ne izpolnjuje svojih obveznosti iz tega okvirnega sporazuma, mu naročnik ob koncu mesečnega obračunskega obdobja, kot pogodbeno kazen obračuna 500,00 EUR (pet sto eurov 00/100) za vsak posamezni primer neizpolnjevanja obveznosti iz okvirnega sporazuma, razen v primeru višje sile, kot je zapisano v </w:t>
      </w:r>
      <w:r w:rsidR="004D442E" w:rsidRPr="00FB65C0">
        <w:rPr>
          <w:rFonts w:cs="Tahoma"/>
          <w:sz w:val="20"/>
          <w:szCs w:val="20"/>
        </w:rPr>
        <w:t>13</w:t>
      </w:r>
      <w:r w:rsidRPr="00FB65C0">
        <w:rPr>
          <w:rFonts w:cs="Tahoma"/>
          <w:sz w:val="20"/>
          <w:szCs w:val="20"/>
        </w:rPr>
        <w:t>. členu tega okvirnega sporazuma ali v primeru, ko je neizpolnjevanje obveznosti nastalo iz razlogov, ki niso na strani izvajalca.</w:t>
      </w:r>
    </w:p>
    <w:p w14:paraId="5387BDCB" w14:textId="77777777" w:rsidR="002B254A" w:rsidRPr="00FB65C0" w:rsidRDefault="002B254A" w:rsidP="00AC1D76">
      <w:pPr>
        <w:keepNext/>
        <w:keepLines/>
        <w:autoSpaceDE w:val="0"/>
        <w:autoSpaceDN w:val="0"/>
        <w:adjustRightInd w:val="0"/>
        <w:jc w:val="both"/>
        <w:rPr>
          <w:rFonts w:cs="Tahoma"/>
          <w:sz w:val="20"/>
          <w:szCs w:val="20"/>
        </w:rPr>
      </w:pPr>
    </w:p>
    <w:p w14:paraId="1988F196" w14:textId="77777777" w:rsidR="002B254A" w:rsidRPr="00FB65C0" w:rsidRDefault="002B254A" w:rsidP="00AC1D76">
      <w:pPr>
        <w:keepNext/>
        <w:keepLines/>
        <w:autoSpaceDE w:val="0"/>
        <w:autoSpaceDN w:val="0"/>
        <w:adjustRightInd w:val="0"/>
        <w:jc w:val="both"/>
        <w:rPr>
          <w:rFonts w:cs="Tahoma"/>
          <w:sz w:val="20"/>
          <w:szCs w:val="20"/>
        </w:rPr>
      </w:pPr>
      <w:r w:rsidRPr="00FB65C0">
        <w:rPr>
          <w:rFonts w:cs="Tahoma"/>
          <w:sz w:val="20"/>
          <w:szCs w:val="20"/>
        </w:rPr>
        <w:t>Za neizpolnjevanje obveznosti iz okvirnega sporazuma po tem členu se šteje, da je izvajalec opustil posamezen prevoz po voznem redu ali če storitev v posameznem šolskem dnevu ni pričel opravljati ob določeni uri ali je bilo izpuščeno posamezno predvideno postajališče, označeno v voznem redu ali v primeru okvare vozila ali nesreče ni zagotovil drugega vozila v roku 20 (dvajsetih) minut od nastanka okvare ali nesreče.</w:t>
      </w:r>
    </w:p>
    <w:p w14:paraId="35A8BCFE" w14:textId="77777777" w:rsidR="002B254A" w:rsidRPr="00FB65C0" w:rsidRDefault="002B254A" w:rsidP="00AC1D76">
      <w:pPr>
        <w:keepNext/>
        <w:keepLines/>
        <w:jc w:val="both"/>
        <w:rPr>
          <w:rFonts w:cs="Tahoma"/>
          <w:sz w:val="20"/>
          <w:szCs w:val="20"/>
        </w:rPr>
      </w:pPr>
    </w:p>
    <w:p w14:paraId="25672A47" w14:textId="77777777" w:rsidR="002B254A" w:rsidRPr="00FB65C0" w:rsidRDefault="002B254A" w:rsidP="00AC1D76">
      <w:pPr>
        <w:keepNext/>
        <w:keepLines/>
        <w:jc w:val="both"/>
        <w:rPr>
          <w:rFonts w:cs="Tahoma"/>
          <w:sz w:val="20"/>
          <w:szCs w:val="20"/>
        </w:rPr>
      </w:pPr>
      <w:r w:rsidRPr="00FB65C0">
        <w:rPr>
          <w:rFonts w:cs="Tahoma"/>
          <w:sz w:val="20"/>
          <w:szCs w:val="20"/>
        </w:rPr>
        <w:t xml:space="preserve">Naročnik bo v takem primeru izvajalcu obračunal pogodbeno kazen in izvajalcu </w:t>
      </w:r>
      <w:r w:rsidRPr="00FB65C0">
        <w:rPr>
          <w:rFonts w:cs="Tahoma"/>
          <w:sz w:val="20"/>
          <w:szCs w:val="20"/>
          <w:lang w:eastAsia="ar-SA"/>
        </w:rPr>
        <w:t>izstavil račun, z zapadlostjo osem (8) dni po izstavitvi računa.</w:t>
      </w:r>
      <w:r w:rsidRPr="00FB65C0">
        <w:rPr>
          <w:rFonts w:cs="Tahoma"/>
          <w:sz w:val="20"/>
          <w:szCs w:val="20"/>
        </w:rPr>
        <w:t xml:space="preserve"> Plačilo pogodbene kazni izvajalca ne odvezuje od izpolnitve obveznosti iz okvirnega sporazuma. V primeru zamude pri plačilu je izvajalec dolžan naročniku plačati še zakonske zamudne obresti.</w:t>
      </w:r>
    </w:p>
    <w:p w14:paraId="01CD9CA5" w14:textId="77777777" w:rsidR="002B254A" w:rsidRPr="00FB65C0" w:rsidRDefault="002B254A" w:rsidP="00AC1D76">
      <w:pPr>
        <w:keepNext/>
        <w:keepLines/>
        <w:jc w:val="both"/>
        <w:rPr>
          <w:rFonts w:cs="Tahoma"/>
          <w:sz w:val="20"/>
          <w:szCs w:val="20"/>
        </w:rPr>
      </w:pPr>
    </w:p>
    <w:p w14:paraId="47FF17EB" w14:textId="77777777" w:rsidR="002B254A" w:rsidRPr="00FB65C0" w:rsidRDefault="002B254A" w:rsidP="00AC1D76">
      <w:pPr>
        <w:keepNext/>
        <w:keepLines/>
        <w:jc w:val="both"/>
        <w:rPr>
          <w:rFonts w:cs="Tahoma"/>
          <w:sz w:val="20"/>
          <w:szCs w:val="20"/>
        </w:rPr>
      </w:pPr>
      <w:r w:rsidRPr="00FB65C0">
        <w:rPr>
          <w:rFonts w:cs="Tahoma"/>
          <w:sz w:val="20"/>
          <w:szCs w:val="20"/>
        </w:rPr>
        <w:t>Naročnik in izvajalec sta sporazumna, da za pogodbeno kazen po okvirnem sporazumu lahko izvedeta pobot medsebojnih terjatev in obveznosti, v kolikor pa višina le-teh ne zadostuje, pa mora izvajalec plačati razliko do polne višine pogodbene kazni po okvirnem sporazumu v osmih (8) dneh od datuma prejema računa oziroma pisnega zahtevka naročnika. V primeru zamude s plačilom je naročnik upravičen zaračunati izvajalcu zakonske zamudne obresti.</w:t>
      </w:r>
    </w:p>
    <w:p w14:paraId="20457222" w14:textId="77777777" w:rsidR="002B254A" w:rsidRPr="00FB65C0" w:rsidRDefault="002B254A" w:rsidP="00AC1D76">
      <w:pPr>
        <w:keepNext/>
        <w:keepLines/>
        <w:jc w:val="both"/>
        <w:rPr>
          <w:rFonts w:cs="Tahoma"/>
          <w:sz w:val="20"/>
          <w:szCs w:val="20"/>
        </w:rPr>
      </w:pPr>
    </w:p>
    <w:p w14:paraId="23385214" w14:textId="77777777" w:rsidR="002B254A" w:rsidRPr="00FB65C0" w:rsidRDefault="002B254A" w:rsidP="00AC1D76">
      <w:pPr>
        <w:keepNext/>
        <w:keepLines/>
        <w:tabs>
          <w:tab w:val="left" w:pos="567"/>
        </w:tabs>
        <w:ind w:right="-2"/>
        <w:jc w:val="both"/>
        <w:rPr>
          <w:rFonts w:cs="Tahoma"/>
          <w:sz w:val="20"/>
          <w:szCs w:val="20"/>
        </w:rPr>
      </w:pPr>
      <w:r w:rsidRPr="00FB65C0">
        <w:rPr>
          <w:rFonts w:cs="Tahoma"/>
          <w:sz w:val="20"/>
          <w:szCs w:val="20"/>
        </w:rPr>
        <w:t>V kolikor skupni znesek vseh obračunanih pogodbenih kazni, zaradi neizpolnjevanja obveznosti izvajalca iz tega okvirnega sporazuma, preseže 5 % (pet odstotkov) vrednosti okvirnega sporazuma brez DDV, lahko naročnik unovči finančno zavarovanje za zavarovanje dobre izvedbe obveznosti iz okvirnega sporazuma in/ali od tega okvirnega sporazuma odstopi, brez kakršnekoli obveznosti do izvajalca.</w:t>
      </w:r>
    </w:p>
    <w:p w14:paraId="42B186EF" w14:textId="77777777" w:rsidR="002B254A" w:rsidRPr="00FB65C0" w:rsidRDefault="002B254A" w:rsidP="00AC1D76">
      <w:pPr>
        <w:keepNext/>
        <w:keepLines/>
        <w:tabs>
          <w:tab w:val="left" w:pos="142"/>
        </w:tabs>
        <w:ind w:right="98"/>
        <w:jc w:val="both"/>
        <w:rPr>
          <w:rFonts w:cs="Tahoma"/>
          <w:sz w:val="20"/>
          <w:szCs w:val="20"/>
        </w:rPr>
      </w:pPr>
    </w:p>
    <w:p w14:paraId="2F92451C" w14:textId="77777777" w:rsidR="002B254A" w:rsidRPr="00FB65C0" w:rsidRDefault="002B254A" w:rsidP="00AC1D76">
      <w:pPr>
        <w:keepNext/>
        <w:keepLines/>
        <w:tabs>
          <w:tab w:val="left" w:pos="142"/>
        </w:tabs>
        <w:ind w:right="98"/>
        <w:jc w:val="both"/>
        <w:rPr>
          <w:rFonts w:cs="Tahoma"/>
          <w:sz w:val="20"/>
          <w:szCs w:val="20"/>
        </w:rPr>
      </w:pPr>
      <w:r w:rsidRPr="00FB65C0">
        <w:rPr>
          <w:rFonts w:cs="Tahoma"/>
          <w:sz w:val="20"/>
          <w:szCs w:val="20"/>
        </w:rPr>
        <w:t>Izvajalec soglaša, da pravica zaračunavanja pogodbene kazni ni pogojena z nastankom škode pri naročniku. Za povračilo tako nastale škode bo naročnik unovčil finančno zavarovanje za zavarovanje dobre izvedbe obveznosti iz okvirnega sporazuma, neodvisno od uveljavljanja pogodbene kazni. Unovčenje finančnega zavarovanja izvajalca ne odvezuje njegove obveznosti za povrnitev škode naročniku v znesku razlike med višino dejanske škode, ki jo je naročnik utrpel in zneskom unovčenega finančnega zavarovanja za zavarovanje dobre izvedbe obveznosti iz okvirnega sporazuma.</w:t>
      </w:r>
    </w:p>
    <w:p w14:paraId="19720530" w14:textId="77777777" w:rsidR="002B254A" w:rsidRPr="00FB65C0" w:rsidRDefault="002B254A" w:rsidP="00AC1D76">
      <w:pPr>
        <w:keepNext/>
        <w:keepLines/>
        <w:tabs>
          <w:tab w:val="left" w:pos="142"/>
        </w:tabs>
        <w:ind w:right="98"/>
        <w:jc w:val="both"/>
        <w:rPr>
          <w:rFonts w:cs="Tahoma"/>
          <w:sz w:val="20"/>
          <w:szCs w:val="20"/>
        </w:rPr>
      </w:pPr>
    </w:p>
    <w:p w14:paraId="463DB6E3" w14:textId="77777777" w:rsidR="002B254A" w:rsidRPr="00FB65C0" w:rsidRDefault="002B254A" w:rsidP="00AC1D76">
      <w:pPr>
        <w:keepNext/>
        <w:keepLines/>
        <w:tabs>
          <w:tab w:val="left" w:pos="142"/>
        </w:tabs>
        <w:ind w:right="98"/>
        <w:jc w:val="both"/>
        <w:rPr>
          <w:rFonts w:cs="Tahoma"/>
          <w:sz w:val="20"/>
          <w:szCs w:val="20"/>
        </w:rPr>
      </w:pPr>
      <w:r w:rsidRPr="00FB65C0">
        <w:rPr>
          <w:rFonts w:cs="Tahoma"/>
          <w:sz w:val="20"/>
          <w:szCs w:val="20"/>
        </w:rPr>
        <w:t xml:space="preserve">Naročnik ne more zahtevati pogodbene kazni zaradi zamude, če je sprejel izpolnitev obveznosti, pa ni nemudoma sporočil izvajalcu, da si pridržuje pravico do uveljavljanja kazni. V primeru, da bo naročnik sprejel izpolnitev obveznosti in zahteval pogodbeno kazen, bo, skladno s petim odstavkom 251. člena Obligacijskega zakonika (Ur. list RS, št.: 83/2001 s spremembami), o tem nemudoma obvestil izvajalca. </w:t>
      </w:r>
    </w:p>
    <w:p w14:paraId="489E0200" w14:textId="0B1E6676" w:rsidR="004674BA" w:rsidRDefault="004674BA" w:rsidP="00AC1D76">
      <w:pPr>
        <w:keepNext/>
        <w:keepLines/>
        <w:jc w:val="both"/>
        <w:rPr>
          <w:rFonts w:cs="Tahoma"/>
          <w:sz w:val="20"/>
          <w:szCs w:val="20"/>
        </w:rPr>
      </w:pPr>
    </w:p>
    <w:p w14:paraId="284D74D7" w14:textId="3E8829E2" w:rsidR="00FB65C0" w:rsidRDefault="00FB65C0" w:rsidP="00AC1D76">
      <w:pPr>
        <w:keepNext/>
        <w:keepLines/>
        <w:jc w:val="both"/>
        <w:rPr>
          <w:rFonts w:cs="Tahoma"/>
          <w:sz w:val="20"/>
          <w:szCs w:val="20"/>
        </w:rPr>
      </w:pPr>
    </w:p>
    <w:p w14:paraId="08BB8B69" w14:textId="1DDFF97D" w:rsidR="00FB65C0" w:rsidRDefault="00FB65C0" w:rsidP="00AC1D76">
      <w:pPr>
        <w:keepNext/>
        <w:keepLines/>
        <w:jc w:val="both"/>
        <w:rPr>
          <w:rFonts w:cs="Tahoma"/>
          <w:sz w:val="20"/>
          <w:szCs w:val="20"/>
        </w:rPr>
      </w:pPr>
    </w:p>
    <w:p w14:paraId="3472E8AF" w14:textId="375544DC" w:rsidR="00FB65C0" w:rsidRDefault="00FB65C0" w:rsidP="00AC1D76">
      <w:pPr>
        <w:keepNext/>
        <w:keepLines/>
        <w:jc w:val="both"/>
        <w:rPr>
          <w:rFonts w:cs="Tahoma"/>
          <w:sz w:val="20"/>
          <w:szCs w:val="20"/>
        </w:rPr>
      </w:pPr>
    </w:p>
    <w:p w14:paraId="5D3F8A1B" w14:textId="77777777" w:rsidR="00FB65C0" w:rsidRPr="00FB65C0" w:rsidRDefault="00FB65C0" w:rsidP="00AC1D76">
      <w:pPr>
        <w:keepNext/>
        <w:keepLines/>
        <w:jc w:val="both"/>
        <w:rPr>
          <w:rFonts w:cs="Tahoma"/>
          <w:sz w:val="20"/>
          <w:szCs w:val="20"/>
        </w:rPr>
      </w:pPr>
    </w:p>
    <w:p w14:paraId="70BF842D" w14:textId="77777777" w:rsidR="002B254A" w:rsidRPr="00FB65C0" w:rsidRDefault="002B254A" w:rsidP="00AC1D76">
      <w:pPr>
        <w:keepNext/>
        <w:keepLines/>
        <w:numPr>
          <w:ilvl w:val="0"/>
          <w:numId w:val="22"/>
        </w:numPr>
        <w:tabs>
          <w:tab w:val="left" w:pos="1080"/>
          <w:tab w:val="left" w:pos="1702"/>
        </w:tabs>
        <w:ind w:hanging="1440"/>
        <w:jc w:val="both"/>
        <w:rPr>
          <w:rFonts w:cs="Tahoma"/>
          <w:sz w:val="20"/>
          <w:szCs w:val="20"/>
        </w:rPr>
      </w:pPr>
      <w:r w:rsidRPr="00FB65C0">
        <w:rPr>
          <w:rFonts w:cs="Tahoma"/>
          <w:b/>
          <w:sz w:val="20"/>
          <w:szCs w:val="20"/>
        </w:rPr>
        <w:lastRenderedPageBreak/>
        <w:t xml:space="preserve">ŠKODA </w:t>
      </w:r>
    </w:p>
    <w:p w14:paraId="7E3EABCE" w14:textId="77777777" w:rsidR="002B254A" w:rsidRPr="00FB65C0" w:rsidRDefault="002B254A" w:rsidP="00AC1D76">
      <w:pPr>
        <w:keepNext/>
        <w:keepLines/>
        <w:ind w:left="1080"/>
        <w:jc w:val="both"/>
        <w:rPr>
          <w:rFonts w:cs="Tahoma"/>
          <w:sz w:val="20"/>
          <w:szCs w:val="20"/>
        </w:rPr>
      </w:pPr>
      <w:r w:rsidRPr="00FB65C0">
        <w:rPr>
          <w:rFonts w:cs="Tahoma"/>
          <w:b/>
          <w:sz w:val="20"/>
          <w:szCs w:val="20"/>
        </w:rPr>
        <w:t xml:space="preserve"> </w:t>
      </w:r>
    </w:p>
    <w:p w14:paraId="4551E89C" w14:textId="77777777" w:rsidR="002B254A" w:rsidRPr="00FB65C0" w:rsidRDefault="002B254A" w:rsidP="00AC1D76">
      <w:pPr>
        <w:keepNext/>
        <w:keepLines/>
        <w:numPr>
          <w:ilvl w:val="1"/>
          <w:numId w:val="16"/>
        </w:numPr>
        <w:tabs>
          <w:tab w:val="clear" w:pos="4613"/>
          <w:tab w:val="num" w:pos="4897"/>
        </w:tabs>
        <w:ind w:left="426" w:hanging="426"/>
        <w:jc w:val="center"/>
        <w:rPr>
          <w:rFonts w:cs="Tahoma"/>
          <w:sz w:val="20"/>
          <w:szCs w:val="20"/>
        </w:rPr>
      </w:pPr>
      <w:r w:rsidRPr="00FB65C0">
        <w:rPr>
          <w:rFonts w:cs="Tahoma"/>
          <w:sz w:val="20"/>
          <w:szCs w:val="20"/>
        </w:rPr>
        <w:t xml:space="preserve"> člen</w:t>
      </w:r>
    </w:p>
    <w:p w14:paraId="72557C5D" w14:textId="77777777" w:rsidR="002B254A" w:rsidRPr="00FB65C0" w:rsidRDefault="002B254A" w:rsidP="00AC1D76">
      <w:pPr>
        <w:keepNext/>
        <w:keepLines/>
        <w:jc w:val="both"/>
        <w:rPr>
          <w:rFonts w:cs="Tahoma"/>
          <w:sz w:val="20"/>
          <w:szCs w:val="20"/>
        </w:rPr>
      </w:pPr>
    </w:p>
    <w:p w14:paraId="5490F7DE" w14:textId="77777777" w:rsidR="002B254A" w:rsidRPr="00FB65C0" w:rsidRDefault="002B254A" w:rsidP="00AC1D76">
      <w:pPr>
        <w:keepNext/>
        <w:keepLines/>
        <w:jc w:val="both"/>
        <w:rPr>
          <w:rFonts w:cs="Tahoma"/>
          <w:sz w:val="20"/>
          <w:szCs w:val="20"/>
        </w:rPr>
      </w:pPr>
      <w:r w:rsidRPr="00FB65C0">
        <w:rPr>
          <w:rFonts w:cs="Tahoma"/>
          <w:sz w:val="20"/>
          <w:szCs w:val="20"/>
        </w:rPr>
        <w:t>V primeru, da izvajalec ne opravlja storitev v skladu z določili tega okvirnega sporazuma ali v skladu z vso relevantno zakonodajo, ki se nanaša na izvajanja predmeta okvirnega sporazuma, je naročniku dolžan povrniti škodo, ki mu je zaradi tega nastala.</w:t>
      </w:r>
    </w:p>
    <w:p w14:paraId="5881D1B2" w14:textId="77777777" w:rsidR="002B254A" w:rsidRPr="00FB65C0" w:rsidRDefault="002B254A" w:rsidP="00AC1D76">
      <w:pPr>
        <w:keepNext/>
        <w:keepLines/>
        <w:jc w:val="both"/>
        <w:rPr>
          <w:rFonts w:cs="Tahoma"/>
          <w:sz w:val="20"/>
          <w:szCs w:val="20"/>
        </w:rPr>
      </w:pPr>
      <w:r w:rsidRPr="00FB65C0">
        <w:rPr>
          <w:rFonts w:cs="Tahoma"/>
          <w:sz w:val="20"/>
          <w:szCs w:val="20"/>
        </w:rPr>
        <w:t>Izvajalec izrecno soglaša, da naročnik ne nosi nobene odgovornosti za kakršnokoli škodo, ki bi izvirala iz ravnanja izvajalca.</w:t>
      </w:r>
    </w:p>
    <w:p w14:paraId="07566F89" w14:textId="77777777" w:rsidR="004674BA" w:rsidRPr="00FB65C0" w:rsidRDefault="004674BA" w:rsidP="00AC1D76">
      <w:pPr>
        <w:keepNext/>
        <w:keepLines/>
        <w:jc w:val="both"/>
        <w:rPr>
          <w:rFonts w:cs="Tahoma"/>
          <w:sz w:val="20"/>
          <w:szCs w:val="20"/>
        </w:rPr>
      </w:pPr>
    </w:p>
    <w:p w14:paraId="1A019464" w14:textId="77777777" w:rsidR="004674BA" w:rsidRPr="00FB65C0" w:rsidRDefault="004674BA" w:rsidP="00AC1D76">
      <w:pPr>
        <w:keepNext/>
        <w:keepLines/>
        <w:numPr>
          <w:ilvl w:val="0"/>
          <w:numId w:val="22"/>
        </w:numPr>
        <w:tabs>
          <w:tab w:val="left" w:pos="1080"/>
          <w:tab w:val="left" w:pos="1702"/>
        </w:tabs>
        <w:ind w:hanging="1440"/>
        <w:jc w:val="both"/>
        <w:rPr>
          <w:rFonts w:cs="Tahoma"/>
          <w:b/>
          <w:sz w:val="20"/>
          <w:szCs w:val="20"/>
        </w:rPr>
      </w:pPr>
      <w:r w:rsidRPr="00FB65C0">
        <w:rPr>
          <w:rFonts w:cs="Tahoma"/>
          <w:b/>
          <w:sz w:val="20"/>
          <w:szCs w:val="20"/>
        </w:rPr>
        <w:t xml:space="preserve">POSLOVNA SKRIVNOST TER VARSTVO OSEBNIH PODATKOV </w:t>
      </w:r>
    </w:p>
    <w:p w14:paraId="49A68DF4" w14:textId="77777777" w:rsidR="004674BA" w:rsidRPr="00FB65C0" w:rsidRDefault="004674BA" w:rsidP="00AC1D76">
      <w:pPr>
        <w:keepNext/>
        <w:keepLines/>
        <w:suppressAutoHyphens/>
        <w:jc w:val="both"/>
        <w:rPr>
          <w:rFonts w:cs="Tahoma"/>
          <w:b/>
          <w:sz w:val="20"/>
          <w:szCs w:val="20"/>
        </w:rPr>
      </w:pPr>
    </w:p>
    <w:p w14:paraId="15A0AA60" w14:textId="77777777" w:rsidR="004674BA" w:rsidRPr="00FB65C0" w:rsidRDefault="004674BA" w:rsidP="00AC1D76">
      <w:pPr>
        <w:keepNext/>
        <w:keepLines/>
        <w:numPr>
          <w:ilvl w:val="1"/>
          <w:numId w:val="16"/>
        </w:numPr>
        <w:tabs>
          <w:tab w:val="clear" w:pos="4613"/>
          <w:tab w:val="num" w:pos="4897"/>
        </w:tabs>
        <w:ind w:left="426" w:hanging="426"/>
        <w:jc w:val="center"/>
        <w:rPr>
          <w:rFonts w:cs="Tahoma"/>
          <w:sz w:val="20"/>
          <w:szCs w:val="20"/>
        </w:rPr>
      </w:pPr>
      <w:r w:rsidRPr="00FB65C0">
        <w:rPr>
          <w:rFonts w:cs="Tahoma"/>
          <w:sz w:val="20"/>
          <w:szCs w:val="20"/>
        </w:rPr>
        <w:t>člen</w:t>
      </w:r>
    </w:p>
    <w:p w14:paraId="4FB4EB75" w14:textId="77777777" w:rsidR="004674BA" w:rsidRPr="00FB65C0" w:rsidRDefault="004674BA" w:rsidP="00AC1D76">
      <w:pPr>
        <w:keepNext/>
        <w:keepLines/>
        <w:suppressAutoHyphens/>
        <w:jc w:val="both"/>
        <w:rPr>
          <w:rFonts w:cs="Tahoma"/>
          <w:b/>
          <w:sz w:val="20"/>
          <w:szCs w:val="20"/>
        </w:rPr>
      </w:pPr>
    </w:p>
    <w:p w14:paraId="6AB9C563" w14:textId="77777777" w:rsidR="004674BA" w:rsidRPr="00FB65C0" w:rsidRDefault="004674BA" w:rsidP="00AC1D76">
      <w:pPr>
        <w:keepNext/>
        <w:keepLines/>
        <w:jc w:val="both"/>
        <w:rPr>
          <w:rFonts w:cs="Tahoma"/>
          <w:snapToGrid w:val="0"/>
          <w:sz w:val="20"/>
          <w:szCs w:val="20"/>
        </w:rPr>
      </w:pPr>
      <w:r w:rsidRPr="00FB65C0">
        <w:rPr>
          <w:rFonts w:cs="Tahoma"/>
          <w:snapToGrid w:val="0"/>
          <w:sz w:val="20"/>
          <w:szCs w:val="20"/>
        </w:rPr>
        <w:t>Stranki okvirnega sporazuma bosta ta okvirni sporazum, kot tudi vse medsebojne dogovore, podatke/informacije in dokumentacijo, ki je predmet te tega okvirnega sporazuma oziroma njegovega izvajanja, varovali kot poslovno skrivnost in jih ne bosta neupravičeno uporabljali v svojo korist oziroma komercialno izkoriščali ali posredovali tretjim osebam izven organizacij, ki niso vključene v izvajanje predmeta okvirnega sporazuma, razen podatkov/informacij, ki se po veljavnih predpisih štejejo za javne.</w:t>
      </w:r>
    </w:p>
    <w:p w14:paraId="73D657A7" w14:textId="77777777" w:rsidR="004674BA" w:rsidRPr="00FB65C0" w:rsidRDefault="004674BA" w:rsidP="00AC1D76">
      <w:pPr>
        <w:keepNext/>
        <w:keepLines/>
        <w:jc w:val="both"/>
        <w:rPr>
          <w:rFonts w:cs="Tahoma"/>
          <w:sz w:val="20"/>
          <w:szCs w:val="20"/>
        </w:rPr>
      </w:pPr>
    </w:p>
    <w:p w14:paraId="00EDA911" w14:textId="77777777" w:rsidR="004674BA" w:rsidRPr="00FB65C0" w:rsidRDefault="004674BA" w:rsidP="00AC1D76">
      <w:pPr>
        <w:keepNext/>
        <w:keepLines/>
        <w:jc w:val="both"/>
        <w:rPr>
          <w:rFonts w:cs="Tahoma"/>
          <w:sz w:val="20"/>
          <w:szCs w:val="20"/>
        </w:rPr>
      </w:pPr>
      <w:r w:rsidRPr="00FB65C0">
        <w:rPr>
          <w:rFonts w:cs="Tahoma"/>
          <w:sz w:val="20"/>
          <w:szCs w:val="20"/>
        </w:rPr>
        <w:t>V primeru kršitve določb o varovanju poslovne skrivnosti, sta stranki okvirnega sporazuma odškodninsko odgovorni za vso posredno in neposredno povzročeno škodo.</w:t>
      </w:r>
    </w:p>
    <w:p w14:paraId="387BAD58" w14:textId="77777777" w:rsidR="004674BA" w:rsidRPr="00FB65C0" w:rsidRDefault="004674BA" w:rsidP="00AC1D76">
      <w:pPr>
        <w:keepNext/>
        <w:keepLines/>
        <w:suppressAutoHyphens/>
        <w:jc w:val="both"/>
        <w:rPr>
          <w:rFonts w:cs="Tahoma"/>
          <w:b/>
          <w:sz w:val="20"/>
          <w:szCs w:val="20"/>
        </w:rPr>
      </w:pPr>
    </w:p>
    <w:p w14:paraId="7BB5DD56" w14:textId="77777777" w:rsidR="004674BA" w:rsidRPr="00FB65C0" w:rsidRDefault="004674BA" w:rsidP="00AC1D76">
      <w:pPr>
        <w:keepNext/>
        <w:keepLines/>
        <w:numPr>
          <w:ilvl w:val="1"/>
          <w:numId w:val="16"/>
        </w:numPr>
        <w:tabs>
          <w:tab w:val="clear" w:pos="4613"/>
          <w:tab w:val="num" w:pos="4897"/>
        </w:tabs>
        <w:ind w:left="426" w:hanging="426"/>
        <w:jc w:val="center"/>
        <w:rPr>
          <w:rFonts w:cs="Tahoma"/>
          <w:sz w:val="20"/>
          <w:szCs w:val="20"/>
        </w:rPr>
      </w:pPr>
      <w:r w:rsidRPr="00FB65C0">
        <w:rPr>
          <w:rFonts w:cs="Tahoma"/>
          <w:sz w:val="20"/>
          <w:szCs w:val="20"/>
        </w:rPr>
        <w:t>člen</w:t>
      </w:r>
    </w:p>
    <w:p w14:paraId="0AF925C8" w14:textId="77777777" w:rsidR="004674BA" w:rsidRPr="00FB65C0" w:rsidRDefault="004674BA" w:rsidP="00AC1D76">
      <w:pPr>
        <w:keepNext/>
        <w:keepLines/>
        <w:jc w:val="both"/>
        <w:rPr>
          <w:rFonts w:cs="Tahoma"/>
          <w:sz w:val="20"/>
          <w:szCs w:val="20"/>
        </w:rPr>
      </w:pPr>
    </w:p>
    <w:p w14:paraId="132B0EC0" w14:textId="77777777" w:rsidR="004674BA" w:rsidRPr="00FB65C0" w:rsidRDefault="004674BA" w:rsidP="00AC1D76">
      <w:pPr>
        <w:keepNext/>
        <w:keepLines/>
        <w:jc w:val="both"/>
        <w:rPr>
          <w:rFonts w:cs="Tahoma"/>
          <w:snapToGrid w:val="0"/>
          <w:sz w:val="20"/>
          <w:szCs w:val="20"/>
        </w:rPr>
      </w:pPr>
      <w:r w:rsidRPr="00FB65C0">
        <w:rPr>
          <w:rFonts w:cs="Tahoma"/>
          <w:snapToGrid w:val="0"/>
          <w:sz w:val="20"/>
          <w:szCs w:val="20"/>
        </w:rPr>
        <w:t xml:space="preserve">Stranki okvirnega sporazuma ugotavljata, da je izvajalec </w:t>
      </w:r>
      <w:proofErr w:type="spellStart"/>
      <w:r w:rsidRPr="00FB65C0">
        <w:rPr>
          <w:rFonts w:cs="Tahoma"/>
          <w:snapToGrid w:val="0"/>
          <w:sz w:val="20"/>
          <w:szCs w:val="20"/>
        </w:rPr>
        <w:t>podobdelovalec</w:t>
      </w:r>
      <w:proofErr w:type="spellEnd"/>
      <w:r w:rsidRPr="00FB65C0">
        <w:rPr>
          <w:rFonts w:cs="Tahoma"/>
          <w:snapToGrid w:val="0"/>
          <w:sz w:val="20"/>
          <w:szCs w:val="20"/>
        </w:rPr>
        <w:t xml:space="preserve"> osebnih podatkov, zato stranki okvirnega sporazuma soglašata, da osebnih podatkov ne bosta uporabljali v nasprotju z določili Uredbe (EU) 2016/679 Evropskega Parlamenta in Sveta z dne 27. aprila 2016 o varstvu posameznikov pri obdelavi osebnih podatkov in o prostem pretoku takih podatkov (Splošna uredba o varstvu podatkov, v nadaljnjem besedilu: Uredba GDPR) in vsemi ostalimi predpisi, ki urejajo varstvo osebnih podatkov.</w:t>
      </w:r>
    </w:p>
    <w:p w14:paraId="75E18BDA" w14:textId="77777777" w:rsidR="004674BA" w:rsidRPr="00FB65C0" w:rsidRDefault="004674BA" w:rsidP="00AC1D76">
      <w:pPr>
        <w:keepNext/>
        <w:keepLines/>
        <w:jc w:val="both"/>
        <w:rPr>
          <w:rFonts w:cs="Tahoma"/>
          <w:snapToGrid w:val="0"/>
          <w:sz w:val="20"/>
          <w:szCs w:val="20"/>
        </w:rPr>
      </w:pPr>
    </w:p>
    <w:p w14:paraId="68BF1B8F" w14:textId="77777777" w:rsidR="004674BA" w:rsidRPr="00FB65C0" w:rsidRDefault="004674BA" w:rsidP="00AC1D76">
      <w:pPr>
        <w:keepNext/>
        <w:keepLines/>
        <w:jc w:val="both"/>
        <w:rPr>
          <w:rFonts w:cs="Tahoma"/>
          <w:snapToGrid w:val="0"/>
          <w:sz w:val="20"/>
          <w:szCs w:val="20"/>
        </w:rPr>
      </w:pPr>
      <w:r w:rsidRPr="00FB65C0">
        <w:rPr>
          <w:rFonts w:cs="Tahoma"/>
          <w:snapToGrid w:val="0"/>
          <w:sz w:val="20"/>
          <w:szCs w:val="20"/>
        </w:rPr>
        <w:t xml:space="preserve">Stranki okvirnega sporazuma bosta zagotavljali pogoje in ukrepe za varstvo osebnih podatkov in preprečevali zlorabe v smislu določil Uredbe GDPR in predpisov, ki urejajo varstvo osebnih podatkov.  </w:t>
      </w:r>
    </w:p>
    <w:p w14:paraId="06913669" w14:textId="77777777" w:rsidR="004674BA" w:rsidRPr="00FB65C0" w:rsidRDefault="004674BA" w:rsidP="00AC1D76">
      <w:pPr>
        <w:keepNext/>
        <w:keepLines/>
        <w:jc w:val="both"/>
        <w:rPr>
          <w:rFonts w:cs="Tahoma"/>
          <w:snapToGrid w:val="0"/>
          <w:sz w:val="20"/>
          <w:szCs w:val="20"/>
        </w:rPr>
      </w:pPr>
    </w:p>
    <w:p w14:paraId="0BE11E7C" w14:textId="77777777" w:rsidR="004674BA" w:rsidRPr="00FB65C0" w:rsidRDefault="004674BA" w:rsidP="00AC1D76">
      <w:pPr>
        <w:keepNext/>
        <w:keepLines/>
        <w:jc w:val="both"/>
        <w:rPr>
          <w:rFonts w:cs="Tahoma"/>
          <w:snapToGrid w:val="0"/>
          <w:sz w:val="20"/>
          <w:szCs w:val="20"/>
        </w:rPr>
      </w:pPr>
      <w:r w:rsidRPr="00FB65C0">
        <w:rPr>
          <w:rFonts w:cs="Tahoma"/>
          <w:snapToGrid w:val="0"/>
          <w:sz w:val="20"/>
          <w:szCs w:val="20"/>
        </w:rPr>
        <w:t xml:space="preserve">Izvajalec se zavezuje, da morebitnih osebnih podatkov ne bo uporabljal v nasprotju z določili Uredbe GDPR oziroma v nasprotju z namenom, za katerega so bili zbrani ter, da bo osebne podatke skrbno varoval in jih uporabljal izključno za izvajanje tega okvirnega sporazuma. </w:t>
      </w:r>
    </w:p>
    <w:p w14:paraId="565B2156" w14:textId="77777777" w:rsidR="004674BA" w:rsidRPr="00FB65C0" w:rsidRDefault="004674BA" w:rsidP="00AC1D76">
      <w:pPr>
        <w:keepNext/>
        <w:keepLines/>
        <w:jc w:val="both"/>
        <w:rPr>
          <w:rFonts w:cs="Tahoma"/>
          <w:snapToGrid w:val="0"/>
          <w:sz w:val="20"/>
          <w:szCs w:val="20"/>
        </w:rPr>
      </w:pPr>
    </w:p>
    <w:p w14:paraId="011AB31E" w14:textId="77777777" w:rsidR="004674BA" w:rsidRPr="00FB65C0" w:rsidRDefault="004674BA" w:rsidP="00AC1D76">
      <w:pPr>
        <w:keepNext/>
        <w:keepLines/>
        <w:spacing w:after="120"/>
        <w:jc w:val="both"/>
        <w:rPr>
          <w:rFonts w:cs="Tahoma"/>
          <w:snapToGrid w:val="0"/>
          <w:sz w:val="20"/>
          <w:szCs w:val="20"/>
        </w:rPr>
      </w:pPr>
      <w:r w:rsidRPr="00FB65C0">
        <w:rPr>
          <w:rFonts w:cs="Tahoma"/>
          <w:snapToGrid w:val="0"/>
          <w:sz w:val="20"/>
          <w:szCs w:val="20"/>
        </w:rPr>
        <w:t xml:space="preserve">Izvajalec bo v obdobju veljavnosti okvirnega sporazuma, kot </w:t>
      </w:r>
      <w:proofErr w:type="spellStart"/>
      <w:r w:rsidRPr="00FB65C0">
        <w:rPr>
          <w:rFonts w:cs="Tahoma"/>
          <w:snapToGrid w:val="0"/>
          <w:sz w:val="20"/>
          <w:szCs w:val="20"/>
        </w:rPr>
        <w:t>podobdelovalec</w:t>
      </w:r>
      <w:proofErr w:type="spellEnd"/>
      <w:r w:rsidRPr="00FB65C0">
        <w:rPr>
          <w:rFonts w:cs="Tahoma"/>
          <w:snapToGrid w:val="0"/>
          <w:sz w:val="20"/>
          <w:szCs w:val="20"/>
        </w:rPr>
        <w:t>, obdeloval naslednje osebne podatke (evidenca učencev, upravičenih do brezplačnega prevoza):</w:t>
      </w:r>
    </w:p>
    <w:p w14:paraId="78563553" w14:textId="77777777" w:rsidR="004674BA" w:rsidRPr="00FB65C0" w:rsidRDefault="004674BA" w:rsidP="00AC1D76">
      <w:pPr>
        <w:keepNext/>
        <w:keepLines/>
        <w:numPr>
          <w:ilvl w:val="0"/>
          <w:numId w:val="18"/>
        </w:numPr>
        <w:jc w:val="both"/>
        <w:rPr>
          <w:rFonts w:cs="Tahoma"/>
          <w:sz w:val="20"/>
          <w:szCs w:val="20"/>
        </w:rPr>
      </w:pPr>
      <w:r w:rsidRPr="00FB65C0">
        <w:rPr>
          <w:rFonts w:cs="Tahoma"/>
          <w:sz w:val="20"/>
          <w:szCs w:val="20"/>
        </w:rPr>
        <w:t>ime in priimek učenca,</w:t>
      </w:r>
    </w:p>
    <w:p w14:paraId="1E48B089" w14:textId="77777777" w:rsidR="004674BA" w:rsidRPr="00FB65C0" w:rsidRDefault="004674BA" w:rsidP="00AC1D76">
      <w:pPr>
        <w:keepNext/>
        <w:keepLines/>
        <w:numPr>
          <w:ilvl w:val="0"/>
          <w:numId w:val="18"/>
        </w:numPr>
        <w:jc w:val="both"/>
        <w:rPr>
          <w:rFonts w:cs="Tahoma"/>
          <w:sz w:val="20"/>
          <w:szCs w:val="20"/>
        </w:rPr>
      </w:pPr>
      <w:r w:rsidRPr="00FB65C0">
        <w:rPr>
          <w:rFonts w:cs="Tahoma"/>
          <w:sz w:val="20"/>
          <w:szCs w:val="20"/>
        </w:rPr>
        <w:t>naslov stalnega  prebivališča učenca,</w:t>
      </w:r>
    </w:p>
    <w:p w14:paraId="65A92EB1" w14:textId="77777777" w:rsidR="004674BA" w:rsidRPr="00FB65C0" w:rsidRDefault="004674BA" w:rsidP="00AC1D76">
      <w:pPr>
        <w:keepNext/>
        <w:keepLines/>
        <w:numPr>
          <w:ilvl w:val="0"/>
          <w:numId w:val="18"/>
        </w:numPr>
        <w:jc w:val="both"/>
        <w:rPr>
          <w:rFonts w:cs="Tahoma"/>
          <w:sz w:val="20"/>
          <w:szCs w:val="20"/>
        </w:rPr>
      </w:pPr>
      <w:r w:rsidRPr="00FB65C0">
        <w:rPr>
          <w:rFonts w:cs="Tahoma"/>
          <w:sz w:val="20"/>
          <w:szCs w:val="20"/>
        </w:rPr>
        <w:t>razred, ki ga obiskuje učenec in</w:t>
      </w:r>
    </w:p>
    <w:p w14:paraId="26711B9D" w14:textId="77777777" w:rsidR="004674BA" w:rsidRPr="00FB65C0" w:rsidRDefault="004674BA" w:rsidP="00AC1D76">
      <w:pPr>
        <w:keepNext/>
        <w:keepLines/>
        <w:numPr>
          <w:ilvl w:val="0"/>
          <w:numId w:val="18"/>
        </w:numPr>
        <w:jc w:val="both"/>
        <w:rPr>
          <w:rFonts w:cs="Tahoma"/>
          <w:sz w:val="20"/>
          <w:szCs w:val="20"/>
        </w:rPr>
      </w:pPr>
      <w:r w:rsidRPr="00FB65C0">
        <w:rPr>
          <w:rFonts w:cs="Tahoma"/>
          <w:sz w:val="20"/>
          <w:szCs w:val="20"/>
        </w:rPr>
        <w:t>ime in naslov šole, ki jo obiskuje učenec.</w:t>
      </w:r>
    </w:p>
    <w:p w14:paraId="5E9555FE" w14:textId="77777777" w:rsidR="00A10E05" w:rsidRDefault="00A10E05" w:rsidP="00AC1D76">
      <w:pPr>
        <w:keepNext/>
        <w:keepLines/>
        <w:jc w:val="both"/>
        <w:rPr>
          <w:rFonts w:cs="Tahoma"/>
          <w:snapToGrid w:val="0"/>
          <w:sz w:val="20"/>
          <w:szCs w:val="20"/>
        </w:rPr>
      </w:pPr>
    </w:p>
    <w:p w14:paraId="5C3D0B4F" w14:textId="0EC2B48E" w:rsidR="004674BA" w:rsidRPr="00FB65C0" w:rsidRDefault="004674BA" w:rsidP="00AC1D76">
      <w:pPr>
        <w:keepNext/>
        <w:keepLines/>
        <w:jc w:val="both"/>
        <w:rPr>
          <w:rFonts w:cs="Tahoma"/>
          <w:snapToGrid w:val="0"/>
          <w:sz w:val="20"/>
          <w:szCs w:val="20"/>
        </w:rPr>
      </w:pPr>
      <w:r w:rsidRPr="00FB65C0">
        <w:rPr>
          <w:rFonts w:cs="Tahoma"/>
          <w:snapToGrid w:val="0"/>
          <w:sz w:val="20"/>
          <w:szCs w:val="20"/>
        </w:rPr>
        <w:t xml:space="preserve">Naročnik bo izvajalcu, ki bo s posameznim vozilom izvajal storitve, ki so predmet tega okvirnega sporazuma, predal osebne podatke iz prejšnjega odstavka na zaklenjenem elektronskem mediju (USB ključ), pri čemer lahko izvajalec dostopa do osebnih podatkov le v posebnih primerih (inšpektor, policija), pri čemer mora o tem predhodno obvestiti pooblaščeno osebo naročnika, ki mu le v takih primerih sporoči geslo za odklepanje elektronskega medija. </w:t>
      </w:r>
    </w:p>
    <w:p w14:paraId="2CE7B529" w14:textId="77777777" w:rsidR="004674BA" w:rsidRPr="00FB65C0" w:rsidRDefault="004674BA" w:rsidP="00AC1D76">
      <w:pPr>
        <w:keepNext/>
        <w:keepLines/>
        <w:jc w:val="both"/>
        <w:rPr>
          <w:rFonts w:cs="Tahoma"/>
          <w:snapToGrid w:val="0"/>
          <w:sz w:val="20"/>
          <w:szCs w:val="20"/>
        </w:rPr>
      </w:pPr>
    </w:p>
    <w:p w14:paraId="3252C34D" w14:textId="77777777" w:rsidR="00FB65C0" w:rsidRDefault="00FB65C0" w:rsidP="00AC1D76">
      <w:pPr>
        <w:keepNext/>
        <w:keepLines/>
        <w:spacing w:after="120"/>
        <w:jc w:val="both"/>
        <w:rPr>
          <w:rFonts w:cs="Tahoma"/>
          <w:snapToGrid w:val="0"/>
          <w:sz w:val="20"/>
          <w:szCs w:val="20"/>
        </w:rPr>
      </w:pPr>
    </w:p>
    <w:p w14:paraId="28BAF11F" w14:textId="77777777" w:rsidR="00FB65C0" w:rsidRDefault="00FB65C0" w:rsidP="00AC1D76">
      <w:pPr>
        <w:keepNext/>
        <w:keepLines/>
        <w:spacing w:after="120"/>
        <w:jc w:val="both"/>
        <w:rPr>
          <w:rFonts w:cs="Tahoma"/>
          <w:snapToGrid w:val="0"/>
          <w:sz w:val="20"/>
          <w:szCs w:val="20"/>
        </w:rPr>
      </w:pPr>
    </w:p>
    <w:p w14:paraId="51FDCC89" w14:textId="77777777" w:rsidR="00FB65C0" w:rsidRDefault="00FB65C0" w:rsidP="00AC1D76">
      <w:pPr>
        <w:keepNext/>
        <w:keepLines/>
        <w:spacing w:after="120"/>
        <w:jc w:val="both"/>
        <w:rPr>
          <w:rFonts w:cs="Tahoma"/>
          <w:snapToGrid w:val="0"/>
          <w:sz w:val="20"/>
          <w:szCs w:val="20"/>
        </w:rPr>
      </w:pPr>
    </w:p>
    <w:p w14:paraId="6279AE14" w14:textId="77777777" w:rsidR="00FB65C0" w:rsidRDefault="00FB65C0" w:rsidP="00AC1D76">
      <w:pPr>
        <w:keepNext/>
        <w:keepLines/>
        <w:spacing w:after="120"/>
        <w:jc w:val="both"/>
        <w:rPr>
          <w:rFonts w:cs="Tahoma"/>
          <w:snapToGrid w:val="0"/>
          <w:sz w:val="20"/>
          <w:szCs w:val="20"/>
        </w:rPr>
      </w:pPr>
    </w:p>
    <w:p w14:paraId="501DA91B" w14:textId="109C97D6" w:rsidR="004674BA" w:rsidRPr="00FB65C0" w:rsidRDefault="004674BA" w:rsidP="00AC1D76">
      <w:pPr>
        <w:keepNext/>
        <w:keepLines/>
        <w:spacing w:after="120"/>
        <w:jc w:val="both"/>
        <w:rPr>
          <w:rFonts w:cs="Tahoma"/>
          <w:snapToGrid w:val="0"/>
          <w:sz w:val="20"/>
          <w:szCs w:val="20"/>
        </w:rPr>
      </w:pPr>
      <w:r w:rsidRPr="00FB65C0">
        <w:rPr>
          <w:rFonts w:cs="Tahoma"/>
          <w:snapToGrid w:val="0"/>
          <w:sz w:val="20"/>
          <w:szCs w:val="20"/>
        </w:rPr>
        <w:lastRenderedPageBreak/>
        <w:t>Izvajalec se prav tako obvezuje, da bo:</w:t>
      </w:r>
    </w:p>
    <w:p w14:paraId="1CED4807" w14:textId="77777777" w:rsidR="004674BA" w:rsidRPr="00FB65C0" w:rsidRDefault="004674BA" w:rsidP="00AC1D76">
      <w:pPr>
        <w:keepNext/>
        <w:keepLines/>
        <w:numPr>
          <w:ilvl w:val="0"/>
          <w:numId w:val="18"/>
        </w:numPr>
        <w:jc w:val="both"/>
        <w:rPr>
          <w:rFonts w:cs="Tahoma"/>
          <w:sz w:val="20"/>
          <w:szCs w:val="20"/>
        </w:rPr>
      </w:pPr>
      <w:r w:rsidRPr="00FB65C0">
        <w:rPr>
          <w:rFonts w:cs="Tahoma"/>
          <w:sz w:val="20"/>
          <w:szCs w:val="20"/>
        </w:rPr>
        <w:t>dostop do programske opreme, s katero se obdelujejo osebni podatki, dovolil samo pri njemu zaposlenim osebam, ki so vnaprej pooblaščene za tak dostop,</w:t>
      </w:r>
    </w:p>
    <w:p w14:paraId="55F0F880" w14:textId="77777777" w:rsidR="004674BA" w:rsidRPr="00FB65C0" w:rsidRDefault="004674BA" w:rsidP="00AC1D76">
      <w:pPr>
        <w:keepNext/>
        <w:keepLines/>
        <w:numPr>
          <w:ilvl w:val="0"/>
          <w:numId w:val="18"/>
        </w:numPr>
        <w:jc w:val="both"/>
        <w:rPr>
          <w:rFonts w:cs="Tahoma"/>
          <w:sz w:val="20"/>
          <w:szCs w:val="20"/>
        </w:rPr>
      </w:pPr>
      <w:r w:rsidRPr="00FB65C0">
        <w:rPr>
          <w:rFonts w:cs="Tahoma"/>
          <w:sz w:val="20"/>
          <w:szCs w:val="20"/>
        </w:rPr>
        <w:t>vzdrževal in popravljal strojno računalniško opremo samo z vednostjo organizacijske enote za informatiko in preko pooblaščenih serviserjev in vzdrževalcev, ki imajo s pogodbenim obdelovalcem sklenjeno ustrezno pogodbo,</w:t>
      </w:r>
    </w:p>
    <w:p w14:paraId="187A3D0A" w14:textId="77777777" w:rsidR="004674BA" w:rsidRPr="00FB65C0" w:rsidRDefault="004674BA" w:rsidP="00AC1D76">
      <w:pPr>
        <w:keepNext/>
        <w:keepLines/>
        <w:numPr>
          <w:ilvl w:val="0"/>
          <w:numId w:val="18"/>
        </w:numPr>
        <w:jc w:val="both"/>
        <w:rPr>
          <w:rFonts w:cs="Tahoma"/>
          <w:sz w:val="20"/>
          <w:szCs w:val="20"/>
        </w:rPr>
      </w:pPr>
      <w:r w:rsidRPr="00FB65C0">
        <w:rPr>
          <w:rFonts w:cs="Tahoma"/>
          <w:sz w:val="20"/>
          <w:szCs w:val="20"/>
        </w:rPr>
        <w:t>osebne podatke prenašal z informacijskimi, telekomunikacijskimi in drugimi sredstvi le ob izvajanju postopkov in ukrepov za zavarovanje teh podatkov, ki nepooblaščenim preprečujejo prilaščanje ali uničenje podatkov ter neupravičeno seznanjanje z njihovo vsebino,</w:t>
      </w:r>
    </w:p>
    <w:p w14:paraId="248469BF" w14:textId="77777777" w:rsidR="004674BA" w:rsidRPr="00FB65C0" w:rsidRDefault="004674BA" w:rsidP="00AC1D76">
      <w:pPr>
        <w:keepNext/>
        <w:keepLines/>
        <w:numPr>
          <w:ilvl w:val="0"/>
          <w:numId w:val="18"/>
        </w:numPr>
        <w:jc w:val="both"/>
        <w:rPr>
          <w:rFonts w:cs="Tahoma"/>
          <w:sz w:val="20"/>
          <w:szCs w:val="20"/>
        </w:rPr>
      </w:pPr>
      <w:r w:rsidRPr="00FB65C0">
        <w:rPr>
          <w:rFonts w:cs="Tahoma"/>
          <w:sz w:val="20"/>
          <w:szCs w:val="20"/>
        </w:rPr>
        <w:t>bo obdeloval in zavaroval občutljive osebne podatke s posebno vestnostjo in skrbnostjo.</w:t>
      </w:r>
    </w:p>
    <w:p w14:paraId="06D9984F" w14:textId="77777777" w:rsidR="004674BA" w:rsidRPr="00FB65C0" w:rsidRDefault="004674BA" w:rsidP="00AC1D76">
      <w:pPr>
        <w:keepNext/>
        <w:keepLines/>
        <w:jc w:val="both"/>
        <w:rPr>
          <w:rFonts w:cs="Tahoma"/>
          <w:sz w:val="20"/>
          <w:szCs w:val="20"/>
        </w:rPr>
      </w:pPr>
    </w:p>
    <w:p w14:paraId="64B4D2F5" w14:textId="77777777" w:rsidR="004674BA" w:rsidRPr="00FB65C0" w:rsidRDefault="004674BA" w:rsidP="00AC1D76">
      <w:pPr>
        <w:keepNext/>
        <w:keepLines/>
        <w:jc w:val="both"/>
        <w:rPr>
          <w:rFonts w:cs="Tahoma"/>
          <w:snapToGrid w:val="0"/>
          <w:sz w:val="20"/>
          <w:szCs w:val="20"/>
        </w:rPr>
      </w:pPr>
      <w:r w:rsidRPr="00FB65C0">
        <w:rPr>
          <w:rFonts w:cs="Tahoma"/>
          <w:snapToGrid w:val="0"/>
          <w:sz w:val="20"/>
          <w:szCs w:val="20"/>
        </w:rPr>
        <w:t>Izvajalec se obvezuje elektronski medij, na katerem so shranjeni osebni podatki, skrbno varovati in med izvajanjem storitev, ki so predmet tega okvirnega sporazuma, hraniti na mestu, ki v vozilu ni dobro vidno in lahko dostopno. Naročnik ima pravico kadarkoli v obdobju veljavnosti okvirnega sporazuma izvajati nadzor nad izpolnjevanjem postopkov in ukrepov izvajalca v zvezi z ravnanjem z varovanjem osebnih podatkov.</w:t>
      </w:r>
    </w:p>
    <w:p w14:paraId="080DED0E" w14:textId="77777777" w:rsidR="004674BA" w:rsidRPr="00FB65C0" w:rsidRDefault="004674BA" w:rsidP="00AC1D76">
      <w:pPr>
        <w:keepNext/>
        <w:keepLines/>
        <w:jc w:val="both"/>
        <w:rPr>
          <w:rFonts w:cs="Tahoma"/>
          <w:sz w:val="20"/>
          <w:szCs w:val="20"/>
        </w:rPr>
      </w:pPr>
    </w:p>
    <w:p w14:paraId="194BE2B8" w14:textId="77777777" w:rsidR="004674BA" w:rsidRPr="00FB65C0" w:rsidRDefault="004674BA" w:rsidP="00AC1D76">
      <w:pPr>
        <w:keepNext/>
        <w:keepLines/>
        <w:numPr>
          <w:ilvl w:val="1"/>
          <w:numId w:val="16"/>
        </w:numPr>
        <w:tabs>
          <w:tab w:val="clear" w:pos="4613"/>
          <w:tab w:val="num" w:pos="4897"/>
        </w:tabs>
        <w:ind w:left="426" w:hanging="426"/>
        <w:jc w:val="center"/>
        <w:rPr>
          <w:rFonts w:cs="Tahoma"/>
          <w:sz w:val="20"/>
          <w:szCs w:val="20"/>
        </w:rPr>
      </w:pPr>
      <w:r w:rsidRPr="00FB65C0">
        <w:rPr>
          <w:rFonts w:cs="Tahoma"/>
          <w:sz w:val="20"/>
          <w:szCs w:val="20"/>
        </w:rPr>
        <w:t>člen</w:t>
      </w:r>
    </w:p>
    <w:p w14:paraId="0F455BE7" w14:textId="77777777" w:rsidR="004674BA" w:rsidRPr="00FB65C0" w:rsidRDefault="004674BA" w:rsidP="00AC1D76">
      <w:pPr>
        <w:keepNext/>
        <w:keepLines/>
        <w:suppressAutoHyphens/>
        <w:jc w:val="both"/>
        <w:rPr>
          <w:rFonts w:cs="Tahoma"/>
          <w:b/>
          <w:sz w:val="20"/>
          <w:szCs w:val="20"/>
        </w:rPr>
      </w:pPr>
    </w:p>
    <w:p w14:paraId="72E36317" w14:textId="77777777" w:rsidR="004674BA" w:rsidRPr="00FB65C0" w:rsidRDefault="004674BA" w:rsidP="00AC1D76">
      <w:pPr>
        <w:keepNext/>
        <w:keepLines/>
        <w:jc w:val="both"/>
        <w:rPr>
          <w:rFonts w:cs="Tahoma"/>
          <w:sz w:val="20"/>
          <w:szCs w:val="20"/>
        </w:rPr>
      </w:pPr>
      <w:r w:rsidRPr="00FB65C0">
        <w:rPr>
          <w:rFonts w:cs="Tahoma"/>
          <w:sz w:val="20"/>
          <w:szCs w:val="20"/>
        </w:rPr>
        <w:t>Po preteku veljavnosti okvirnega sporazuma mora izvajalec vse dokumente, podatke in izdelke, ki so mu ostali po izvajanju storitev po tem okvirnem sporazumu in po okvirnem sporazumu pripadajo naročniku, predati naročniku. Če to ni izvedljivo, mora v prisotnosti predstavnika naročnika dokumente, podatke in izdelke ustrezno uničiti ter podati izjavo, da v zvezi s predmetom okvirnega sporazuma nima nobenih dokumentov/podatkov in/ali izdelkov, ki izključno pripadajo naročniku. O uničenju se sestavi zapisnik, ki ga podpišeta skrbnika tega okvirnega sporazuma.</w:t>
      </w:r>
    </w:p>
    <w:p w14:paraId="185D4FB6" w14:textId="77777777" w:rsidR="004674BA" w:rsidRPr="00FB65C0" w:rsidRDefault="004674BA" w:rsidP="00AC1D76">
      <w:pPr>
        <w:keepNext/>
        <w:keepLines/>
        <w:jc w:val="both"/>
        <w:rPr>
          <w:rFonts w:cs="Tahoma"/>
          <w:sz w:val="20"/>
          <w:szCs w:val="20"/>
        </w:rPr>
      </w:pPr>
    </w:p>
    <w:p w14:paraId="4EC7B163" w14:textId="77777777" w:rsidR="00BF3649" w:rsidRPr="00FB65C0" w:rsidRDefault="00BF3649" w:rsidP="00AC1D76">
      <w:pPr>
        <w:keepNext/>
        <w:keepLines/>
        <w:numPr>
          <w:ilvl w:val="0"/>
          <w:numId w:val="22"/>
        </w:numPr>
        <w:tabs>
          <w:tab w:val="left" w:pos="1080"/>
          <w:tab w:val="left" w:pos="1702"/>
        </w:tabs>
        <w:ind w:hanging="1440"/>
        <w:jc w:val="both"/>
        <w:rPr>
          <w:rFonts w:cs="Tahoma"/>
          <w:b/>
          <w:sz w:val="20"/>
          <w:szCs w:val="20"/>
        </w:rPr>
      </w:pPr>
      <w:r w:rsidRPr="00FB65C0">
        <w:rPr>
          <w:rFonts w:cs="Tahoma"/>
          <w:b/>
          <w:sz w:val="20"/>
          <w:szCs w:val="20"/>
        </w:rPr>
        <w:t xml:space="preserve">ODSTOP </w:t>
      </w:r>
      <w:r w:rsidR="00B846DC" w:rsidRPr="00FB65C0">
        <w:rPr>
          <w:rFonts w:cs="Tahoma"/>
          <w:b/>
          <w:sz w:val="20"/>
          <w:szCs w:val="20"/>
        </w:rPr>
        <w:t xml:space="preserve">OD </w:t>
      </w:r>
      <w:r w:rsidR="00FA422B" w:rsidRPr="00FB65C0">
        <w:rPr>
          <w:rFonts w:cs="Tahoma"/>
          <w:b/>
          <w:sz w:val="20"/>
          <w:szCs w:val="20"/>
        </w:rPr>
        <w:t xml:space="preserve">OKVIRNEGA SPORAZUMA </w:t>
      </w:r>
      <w:r w:rsidRPr="00FB65C0">
        <w:rPr>
          <w:rFonts w:cs="Tahoma"/>
          <w:b/>
          <w:sz w:val="20"/>
          <w:szCs w:val="20"/>
        </w:rPr>
        <w:t xml:space="preserve">IN ODPOVED </w:t>
      </w:r>
      <w:r w:rsidR="00FA422B" w:rsidRPr="00FB65C0">
        <w:rPr>
          <w:rFonts w:cs="Tahoma"/>
          <w:b/>
          <w:sz w:val="20"/>
          <w:szCs w:val="20"/>
        </w:rPr>
        <w:t>OKVIRNEGA SPORAZUMA</w:t>
      </w:r>
    </w:p>
    <w:p w14:paraId="5DED0C9D" w14:textId="77777777" w:rsidR="00BF3649" w:rsidRPr="00FB65C0" w:rsidRDefault="00BF3649" w:rsidP="00AC1D76">
      <w:pPr>
        <w:keepNext/>
        <w:keepLines/>
        <w:tabs>
          <w:tab w:val="left" w:pos="567"/>
          <w:tab w:val="left" w:pos="1418"/>
          <w:tab w:val="left" w:pos="1702"/>
        </w:tabs>
        <w:jc w:val="both"/>
        <w:rPr>
          <w:rFonts w:cs="Tahoma"/>
          <w:sz w:val="20"/>
          <w:szCs w:val="20"/>
        </w:rPr>
      </w:pPr>
    </w:p>
    <w:p w14:paraId="6A09C138" w14:textId="77777777" w:rsidR="00BF3649" w:rsidRPr="00FB65C0" w:rsidRDefault="00BF3649" w:rsidP="00AC1D76">
      <w:pPr>
        <w:keepNext/>
        <w:keepLines/>
        <w:numPr>
          <w:ilvl w:val="1"/>
          <w:numId w:val="16"/>
        </w:numPr>
        <w:tabs>
          <w:tab w:val="clear" w:pos="4613"/>
          <w:tab w:val="num" w:pos="4897"/>
        </w:tabs>
        <w:ind w:left="426" w:hanging="426"/>
        <w:jc w:val="center"/>
        <w:rPr>
          <w:rFonts w:cs="Tahoma"/>
          <w:sz w:val="20"/>
          <w:szCs w:val="20"/>
        </w:rPr>
      </w:pPr>
      <w:r w:rsidRPr="00FB65C0">
        <w:rPr>
          <w:rFonts w:cs="Tahoma"/>
          <w:sz w:val="20"/>
          <w:szCs w:val="20"/>
        </w:rPr>
        <w:t xml:space="preserve"> člen</w:t>
      </w:r>
    </w:p>
    <w:p w14:paraId="1346678D" w14:textId="77777777" w:rsidR="00BF3649" w:rsidRPr="00FB65C0" w:rsidRDefault="00BF3649" w:rsidP="00AC1D76">
      <w:pPr>
        <w:keepNext/>
        <w:keepLines/>
        <w:jc w:val="both"/>
        <w:rPr>
          <w:rFonts w:cs="Tahoma"/>
          <w:sz w:val="20"/>
          <w:szCs w:val="20"/>
        </w:rPr>
      </w:pPr>
    </w:p>
    <w:p w14:paraId="0EFF3669" w14:textId="77777777" w:rsidR="008E28E3" w:rsidRPr="00FB65C0" w:rsidRDefault="008E28E3" w:rsidP="00AC1D76">
      <w:pPr>
        <w:keepNext/>
        <w:keepLines/>
        <w:jc w:val="both"/>
        <w:rPr>
          <w:rFonts w:cs="Tahoma"/>
          <w:sz w:val="20"/>
          <w:szCs w:val="20"/>
        </w:rPr>
      </w:pPr>
      <w:r w:rsidRPr="00FB65C0">
        <w:rPr>
          <w:rFonts w:cs="Tahoma"/>
          <w:sz w:val="20"/>
          <w:szCs w:val="20"/>
        </w:rPr>
        <w:t xml:space="preserve">Naročnik lahko od okvirnega sporazuma odstopi in unovči finančno zavarovanje brez vnaprejšnjega opozorila in brez obveznosti do izvajalca v primeru, kadar izvajalec svoje obveznosti iz okvirnega sporazuma izvaja v nasprotju z izrecnimi zahtevami/navodili naročnika ali v nasprotju s pravili stroke, </w:t>
      </w:r>
      <w:r w:rsidRPr="00FB65C0">
        <w:rPr>
          <w:rFonts w:cs="Tahoma"/>
          <w:iCs/>
          <w:sz w:val="20"/>
          <w:szCs w:val="20"/>
        </w:rPr>
        <w:t>tehničnimi predpisi, standardi in veljavno zakonodajo</w:t>
      </w:r>
      <w:r w:rsidRPr="00FB65C0">
        <w:rPr>
          <w:rFonts w:cs="Tahoma"/>
          <w:sz w:val="20"/>
          <w:szCs w:val="20"/>
        </w:rPr>
        <w:t xml:space="preserve"> ali v primeru kadar je očitno, da izvajalec ne bo sposoben izpolniti svojih obveznosti iz okvirnega sporazuma. </w:t>
      </w:r>
    </w:p>
    <w:p w14:paraId="6FD717BC" w14:textId="77777777" w:rsidR="008E28E3" w:rsidRPr="00FB65C0" w:rsidRDefault="008E28E3" w:rsidP="00AC1D76">
      <w:pPr>
        <w:keepNext/>
        <w:keepLines/>
        <w:rPr>
          <w:rFonts w:cs="Tahoma"/>
          <w:sz w:val="20"/>
          <w:szCs w:val="20"/>
        </w:rPr>
      </w:pPr>
    </w:p>
    <w:p w14:paraId="29B66CFA" w14:textId="77777777" w:rsidR="008E28E3" w:rsidRPr="00FB65C0" w:rsidRDefault="008E28E3" w:rsidP="00AC1D76">
      <w:pPr>
        <w:keepNext/>
        <w:keepLines/>
        <w:jc w:val="both"/>
        <w:rPr>
          <w:rFonts w:cs="Tahoma"/>
          <w:sz w:val="20"/>
          <w:szCs w:val="20"/>
        </w:rPr>
      </w:pPr>
      <w:r w:rsidRPr="00FB65C0">
        <w:rPr>
          <w:rFonts w:cs="Tahoma"/>
          <w:sz w:val="20"/>
          <w:szCs w:val="20"/>
        </w:rPr>
        <w:t>V primeru, da naročnik ugotovi, da izvajalec z ravnanji, ki predstavljajo nelojalno konkurenco, prevzema storitve, ki so predmet okvirnega sporazuma, pri subjektih, s katerimi ima naročnik sklenjene pogodbe o poslovnem sodelovanju (šole, zavodi) za svoj račun, lahko naročnik takoj odstopi od tega okvirnega sporazuma ter zahteva povračilo poslovne škode, ki mu je zaradi takih ravnanj nastala.</w:t>
      </w:r>
    </w:p>
    <w:p w14:paraId="567F7907" w14:textId="77777777" w:rsidR="004D442E" w:rsidRPr="00FB65C0" w:rsidRDefault="004D442E" w:rsidP="00AC1D76">
      <w:pPr>
        <w:keepNext/>
        <w:keepLines/>
        <w:jc w:val="both"/>
        <w:rPr>
          <w:rFonts w:cs="Tahoma"/>
          <w:sz w:val="20"/>
          <w:szCs w:val="20"/>
        </w:rPr>
      </w:pPr>
    </w:p>
    <w:p w14:paraId="7352E2F2" w14:textId="77777777" w:rsidR="008E28E3" w:rsidRPr="00FB65C0" w:rsidRDefault="008E28E3" w:rsidP="00AC1D76">
      <w:pPr>
        <w:keepNext/>
        <w:keepLines/>
        <w:spacing w:after="120"/>
        <w:jc w:val="both"/>
        <w:rPr>
          <w:rFonts w:cs="Tahoma"/>
          <w:sz w:val="20"/>
          <w:szCs w:val="20"/>
        </w:rPr>
      </w:pPr>
      <w:r w:rsidRPr="00FB65C0">
        <w:rPr>
          <w:rFonts w:cs="Tahoma"/>
          <w:sz w:val="20"/>
          <w:szCs w:val="20"/>
        </w:rPr>
        <w:t xml:space="preserve">Naročnik lahko prav tako odstopi od okvirnega sporazuma, brez obveznosti do izvajalca, če izvajalec: </w:t>
      </w:r>
    </w:p>
    <w:p w14:paraId="4DD96336" w14:textId="61B661EB" w:rsidR="008E28E3" w:rsidRPr="00FB65C0" w:rsidRDefault="008E28E3" w:rsidP="00AC1D76">
      <w:pPr>
        <w:keepNext/>
        <w:keepLines/>
        <w:numPr>
          <w:ilvl w:val="0"/>
          <w:numId w:val="18"/>
        </w:numPr>
        <w:jc w:val="both"/>
        <w:rPr>
          <w:rFonts w:cs="Tahoma"/>
          <w:sz w:val="20"/>
          <w:szCs w:val="20"/>
        </w:rPr>
      </w:pPr>
      <w:r w:rsidRPr="00FB65C0">
        <w:rPr>
          <w:rFonts w:cs="Tahoma"/>
          <w:sz w:val="20"/>
          <w:szCs w:val="20"/>
        </w:rPr>
        <w:t>ne upošteva vseh zahtev naročnika in t</w:t>
      </w:r>
      <w:r w:rsidR="005042B0" w:rsidRPr="00FB65C0">
        <w:rPr>
          <w:rFonts w:cs="Tahoma"/>
          <w:sz w:val="20"/>
          <w:szCs w:val="20"/>
        </w:rPr>
        <w:t>ega</w:t>
      </w:r>
      <w:r w:rsidRPr="00FB65C0">
        <w:rPr>
          <w:rFonts w:cs="Tahoma"/>
          <w:sz w:val="20"/>
          <w:szCs w:val="20"/>
        </w:rPr>
        <w:t xml:space="preserve"> kljub opozorilu ne izpolni,</w:t>
      </w:r>
    </w:p>
    <w:p w14:paraId="27BFEDDA" w14:textId="77777777" w:rsidR="008E28E3" w:rsidRPr="00FB65C0" w:rsidRDefault="008E28E3" w:rsidP="00AC1D76">
      <w:pPr>
        <w:keepNext/>
        <w:keepLines/>
        <w:numPr>
          <w:ilvl w:val="0"/>
          <w:numId w:val="18"/>
        </w:numPr>
        <w:jc w:val="both"/>
        <w:rPr>
          <w:rFonts w:cs="Tahoma"/>
          <w:sz w:val="20"/>
          <w:szCs w:val="20"/>
        </w:rPr>
      </w:pPr>
      <w:r w:rsidRPr="00FB65C0">
        <w:rPr>
          <w:rFonts w:cs="Tahoma"/>
          <w:sz w:val="20"/>
          <w:szCs w:val="20"/>
        </w:rPr>
        <w:t>poviša cene v obdobju veljavnosti okvirnega sporazuma,</w:t>
      </w:r>
    </w:p>
    <w:p w14:paraId="091498DE" w14:textId="77777777" w:rsidR="008E28E3" w:rsidRPr="00FB65C0" w:rsidRDefault="008E28E3" w:rsidP="00AC1D76">
      <w:pPr>
        <w:keepNext/>
        <w:keepLines/>
        <w:numPr>
          <w:ilvl w:val="0"/>
          <w:numId w:val="18"/>
        </w:numPr>
        <w:jc w:val="both"/>
        <w:rPr>
          <w:rFonts w:cs="Tahoma"/>
          <w:sz w:val="20"/>
          <w:szCs w:val="20"/>
        </w:rPr>
      </w:pPr>
      <w:r w:rsidRPr="00FB65C0">
        <w:rPr>
          <w:rFonts w:cs="Tahoma"/>
          <w:sz w:val="20"/>
          <w:szCs w:val="20"/>
        </w:rPr>
        <w:t>ne izvaja storitev v skladu s specifičnimi zahtevami naročnika,</w:t>
      </w:r>
    </w:p>
    <w:p w14:paraId="763939DD" w14:textId="77777777" w:rsidR="008E28E3" w:rsidRPr="00FB65C0" w:rsidRDefault="008E28E3" w:rsidP="00AC1D76">
      <w:pPr>
        <w:keepNext/>
        <w:keepLines/>
        <w:numPr>
          <w:ilvl w:val="0"/>
          <w:numId w:val="18"/>
        </w:numPr>
        <w:jc w:val="both"/>
        <w:rPr>
          <w:rFonts w:cs="Tahoma"/>
          <w:sz w:val="20"/>
          <w:szCs w:val="20"/>
        </w:rPr>
      </w:pPr>
      <w:r w:rsidRPr="00FB65C0">
        <w:rPr>
          <w:rFonts w:cs="Tahoma"/>
          <w:sz w:val="20"/>
          <w:szCs w:val="20"/>
        </w:rPr>
        <w:t>ne izvaja storitev v skladu s ponudbo izvajalca in določili razpisne dokumentacije,</w:t>
      </w:r>
    </w:p>
    <w:p w14:paraId="0C6DBC7D" w14:textId="77777777" w:rsidR="008E28E3" w:rsidRPr="00FB65C0" w:rsidRDefault="008E28E3" w:rsidP="00AC1D76">
      <w:pPr>
        <w:keepNext/>
        <w:keepLines/>
        <w:numPr>
          <w:ilvl w:val="0"/>
          <w:numId w:val="18"/>
        </w:numPr>
        <w:jc w:val="both"/>
        <w:rPr>
          <w:rFonts w:cs="Tahoma"/>
          <w:sz w:val="20"/>
          <w:szCs w:val="20"/>
        </w:rPr>
      </w:pPr>
      <w:r w:rsidRPr="00FB65C0">
        <w:rPr>
          <w:rFonts w:cs="Tahoma"/>
          <w:sz w:val="20"/>
          <w:szCs w:val="20"/>
        </w:rPr>
        <w:t>ne izpolnjuje vseh svojih obveznosti v skladu z določili tega okvirnega sporazuma,</w:t>
      </w:r>
    </w:p>
    <w:p w14:paraId="68E4BBC8" w14:textId="77777777" w:rsidR="008E28E3" w:rsidRPr="00FB65C0" w:rsidRDefault="008E28E3" w:rsidP="00AC1D76">
      <w:pPr>
        <w:keepNext/>
        <w:keepLines/>
        <w:numPr>
          <w:ilvl w:val="0"/>
          <w:numId w:val="18"/>
        </w:numPr>
        <w:jc w:val="both"/>
        <w:rPr>
          <w:rFonts w:cs="Tahoma"/>
          <w:sz w:val="20"/>
          <w:szCs w:val="20"/>
        </w:rPr>
      </w:pPr>
      <w:r w:rsidRPr="00FB65C0">
        <w:rPr>
          <w:rFonts w:cs="Tahoma"/>
          <w:sz w:val="20"/>
          <w:szCs w:val="20"/>
        </w:rPr>
        <w:t>ne izpolnjuje obveznosti v dogovorjenih rokih.</w:t>
      </w:r>
    </w:p>
    <w:p w14:paraId="2A04E696" w14:textId="77777777" w:rsidR="008E28E3" w:rsidRPr="00FB65C0" w:rsidRDefault="008E28E3" w:rsidP="00AC1D76">
      <w:pPr>
        <w:keepNext/>
        <w:keepLines/>
        <w:jc w:val="both"/>
        <w:rPr>
          <w:rFonts w:cs="Tahoma"/>
          <w:sz w:val="20"/>
          <w:szCs w:val="20"/>
        </w:rPr>
      </w:pPr>
    </w:p>
    <w:p w14:paraId="190ED6CC" w14:textId="5BD1B46D" w:rsidR="008E28E3" w:rsidRPr="00FB65C0" w:rsidRDefault="008E28E3" w:rsidP="00AC1D76">
      <w:pPr>
        <w:keepNext/>
        <w:keepLines/>
        <w:jc w:val="both"/>
        <w:rPr>
          <w:rFonts w:cs="Tahoma"/>
          <w:sz w:val="20"/>
          <w:szCs w:val="20"/>
        </w:rPr>
      </w:pPr>
      <w:r w:rsidRPr="00FB65C0">
        <w:rPr>
          <w:rFonts w:cs="Tahoma"/>
          <w:sz w:val="20"/>
          <w:szCs w:val="20"/>
        </w:rPr>
        <w:t>O odstopu od okvirnega sporazuma bo naročnik izvajalca pisno obvestil priporočeno po pošti. V tem primeru lahko naročnik izvajalca izključi iz vseh nadaljnjih postopkov oddaje javnega naročila, v skladu s f) točko šestega odstavka 75. člena ZJN-3.</w:t>
      </w:r>
    </w:p>
    <w:p w14:paraId="6952FC77" w14:textId="77777777" w:rsidR="005042B0" w:rsidRPr="00FB65C0" w:rsidRDefault="005042B0" w:rsidP="00AC1D76">
      <w:pPr>
        <w:keepNext/>
        <w:keepLines/>
        <w:jc w:val="both"/>
        <w:rPr>
          <w:rFonts w:cs="Tahoma"/>
          <w:sz w:val="20"/>
          <w:szCs w:val="20"/>
        </w:rPr>
      </w:pPr>
    </w:p>
    <w:p w14:paraId="2FAC4F74" w14:textId="71181E16" w:rsidR="008E28E3" w:rsidRDefault="005042B0" w:rsidP="00AC1D76">
      <w:pPr>
        <w:keepNext/>
        <w:keepLines/>
        <w:jc w:val="both"/>
        <w:rPr>
          <w:rFonts w:cs="Tahoma"/>
          <w:sz w:val="20"/>
          <w:szCs w:val="20"/>
        </w:rPr>
      </w:pPr>
      <w:r w:rsidRPr="00FB65C0">
        <w:rPr>
          <w:rFonts w:cs="Tahoma"/>
          <w:sz w:val="20"/>
          <w:szCs w:val="20"/>
        </w:rPr>
        <w:t>Naročnik ima v primeru odstopa pravico unovčiti finančno zavarovanje za dobro izvedbo obveznosti iz okvirnega sporazuma.</w:t>
      </w:r>
    </w:p>
    <w:p w14:paraId="4547369E" w14:textId="77777777" w:rsidR="00FB65C0" w:rsidRDefault="00FB65C0" w:rsidP="00AC1D76">
      <w:pPr>
        <w:keepNext/>
        <w:keepLines/>
        <w:jc w:val="both"/>
        <w:rPr>
          <w:rFonts w:cs="Tahoma"/>
          <w:sz w:val="20"/>
          <w:szCs w:val="20"/>
        </w:rPr>
      </w:pPr>
    </w:p>
    <w:p w14:paraId="09E687A4" w14:textId="77777777" w:rsidR="00FB65C0" w:rsidRPr="00FB65C0" w:rsidRDefault="00FB65C0" w:rsidP="00AC1D76">
      <w:pPr>
        <w:keepNext/>
        <w:keepLines/>
        <w:jc w:val="both"/>
        <w:rPr>
          <w:rFonts w:cs="Tahoma"/>
          <w:sz w:val="20"/>
          <w:szCs w:val="20"/>
        </w:rPr>
      </w:pPr>
    </w:p>
    <w:p w14:paraId="0070D00A" w14:textId="77777777" w:rsidR="008E28E3" w:rsidRPr="00FB65C0" w:rsidRDefault="008E28E3" w:rsidP="00AC1D76">
      <w:pPr>
        <w:keepNext/>
        <w:keepLines/>
        <w:numPr>
          <w:ilvl w:val="1"/>
          <w:numId w:val="16"/>
        </w:numPr>
        <w:tabs>
          <w:tab w:val="clear" w:pos="4613"/>
          <w:tab w:val="num" w:pos="4897"/>
        </w:tabs>
        <w:ind w:left="426" w:hanging="426"/>
        <w:jc w:val="center"/>
        <w:rPr>
          <w:rFonts w:cs="Tahoma"/>
          <w:sz w:val="20"/>
          <w:szCs w:val="20"/>
        </w:rPr>
      </w:pPr>
      <w:r w:rsidRPr="00FB65C0">
        <w:rPr>
          <w:rFonts w:cs="Tahoma"/>
          <w:sz w:val="20"/>
          <w:szCs w:val="20"/>
        </w:rPr>
        <w:lastRenderedPageBreak/>
        <w:t>člen</w:t>
      </w:r>
    </w:p>
    <w:p w14:paraId="02E9BA45" w14:textId="77777777" w:rsidR="008E28E3" w:rsidRPr="00FB65C0" w:rsidRDefault="008E28E3" w:rsidP="00AC1D76">
      <w:pPr>
        <w:keepNext/>
        <w:keepLines/>
        <w:tabs>
          <w:tab w:val="left" w:pos="709"/>
        </w:tabs>
        <w:rPr>
          <w:rFonts w:cs="Tahoma"/>
          <w:sz w:val="20"/>
          <w:szCs w:val="20"/>
        </w:rPr>
      </w:pPr>
    </w:p>
    <w:p w14:paraId="5B9BAA1B" w14:textId="77777777" w:rsidR="008E28E3" w:rsidRPr="00FB65C0" w:rsidRDefault="008E28E3" w:rsidP="00AC1D76">
      <w:pPr>
        <w:keepNext/>
        <w:keepLines/>
        <w:spacing w:after="120"/>
        <w:jc w:val="both"/>
        <w:rPr>
          <w:rFonts w:cs="Tahoma"/>
          <w:sz w:val="20"/>
          <w:szCs w:val="20"/>
        </w:rPr>
      </w:pPr>
      <w:r w:rsidRPr="00FB65C0">
        <w:rPr>
          <w:rFonts w:cs="Tahoma"/>
          <w:sz w:val="20"/>
          <w:szCs w:val="20"/>
        </w:rPr>
        <w:t xml:space="preserve">Naročnik lahko prav tako odstopi od okvirnega sporazuma, brez obveznosti do izvajalca, v primeru: </w:t>
      </w:r>
    </w:p>
    <w:p w14:paraId="7DD9A641" w14:textId="77777777" w:rsidR="008E28E3" w:rsidRPr="00FB65C0" w:rsidRDefault="008E28E3" w:rsidP="00AC1D76">
      <w:pPr>
        <w:keepNext/>
        <w:keepLines/>
        <w:numPr>
          <w:ilvl w:val="0"/>
          <w:numId w:val="18"/>
        </w:numPr>
        <w:jc w:val="both"/>
        <w:rPr>
          <w:rFonts w:cs="Tahoma"/>
          <w:sz w:val="20"/>
          <w:szCs w:val="20"/>
        </w:rPr>
      </w:pPr>
      <w:r w:rsidRPr="00FB65C0">
        <w:rPr>
          <w:rFonts w:cs="Tahoma"/>
          <w:sz w:val="20"/>
          <w:szCs w:val="20"/>
        </w:rPr>
        <w:t>statusnega preoblikovanja naročnika,</w:t>
      </w:r>
    </w:p>
    <w:p w14:paraId="21CC1868" w14:textId="77777777" w:rsidR="008E28E3" w:rsidRPr="00FB65C0" w:rsidRDefault="008E28E3" w:rsidP="00AC1D76">
      <w:pPr>
        <w:keepNext/>
        <w:keepLines/>
        <w:numPr>
          <w:ilvl w:val="0"/>
          <w:numId w:val="18"/>
        </w:numPr>
        <w:jc w:val="both"/>
        <w:rPr>
          <w:rFonts w:cs="Tahoma"/>
          <w:sz w:val="20"/>
          <w:szCs w:val="20"/>
        </w:rPr>
      </w:pPr>
      <w:r w:rsidRPr="00FB65C0">
        <w:rPr>
          <w:rFonts w:cs="Tahoma"/>
          <w:sz w:val="20"/>
          <w:szCs w:val="20"/>
        </w:rPr>
        <w:t>sprememb pri izvajanju posameznih dejavnosti naročnika ali</w:t>
      </w:r>
    </w:p>
    <w:p w14:paraId="2DD10CF2" w14:textId="77777777" w:rsidR="008E28E3" w:rsidRPr="00FB65C0" w:rsidRDefault="008E28E3" w:rsidP="00AC1D76">
      <w:pPr>
        <w:keepNext/>
        <w:keepLines/>
        <w:numPr>
          <w:ilvl w:val="0"/>
          <w:numId w:val="18"/>
        </w:numPr>
        <w:spacing w:after="120"/>
        <w:ind w:left="714" w:hanging="357"/>
        <w:jc w:val="both"/>
        <w:rPr>
          <w:rFonts w:cs="Tahoma"/>
          <w:sz w:val="20"/>
          <w:szCs w:val="20"/>
        </w:rPr>
      </w:pPr>
      <w:r w:rsidRPr="00FB65C0">
        <w:rPr>
          <w:rFonts w:cs="Tahoma"/>
          <w:sz w:val="20"/>
          <w:szCs w:val="20"/>
        </w:rPr>
        <w:t>sprememb oziroma prekinitev obstoječih pogodb med naročnikom in subjekti, s katerimi ima naročnik sklenjene pogodbe o poslovnem sodelovanju,</w:t>
      </w:r>
    </w:p>
    <w:p w14:paraId="47EA7E79" w14:textId="77777777" w:rsidR="008E28E3" w:rsidRPr="00FB65C0" w:rsidRDefault="008E28E3" w:rsidP="00AC1D76">
      <w:pPr>
        <w:keepNext/>
        <w:keepLines/>
        <w:jc w:val="both"/>
        <w:rPr>
          <w:rFonts w:cs="Tahoma"/>
          <w:sz w:val="20"/>
          <w:szCs w:val="20"/>
        </w:rPr>
      </w:pPr>
      <w:r w:rsidRPr="00FB65C0">
        <w:rPr>
          <w:rFonts w:cs="Tahoma"/>
          <w:sz w:val="20"/>
          <w:szCs w:val="20"/>
        </w:rPr>
        <w:t>in sicer z dnem nastopa zgoraj navedenega dogodka.</w:t>
      </w:r>
    </w:p>
    <w:p w14:paraId="3630DFCA" w14:textId="77777777" w:rsidR="008E28E3" w:rsidRPr="00FB65C0" w:rsidRDefault="008E28E3" w:rsidP="00AC1D76">
      <w:pPr>
        <w:keepNext/>
        <w:keepLines/>
        <w:jc w:val="both"/>
        <w:rPr>
          <w:rFonts w:cs="Tahoma"/>
          <w:sz w:val="20"/>
          <w:szCs w:val="20"/>
        </w:rPr>
      </w:pPr>
    </w:p>
    <w:p w14:paraId="0C0605E7" w14:textId="77777777" w:rsidR="008E28E3" w:rsidRPr="00FB65C0" w:rsidRDefault="008E28E3" w:rsidP="00AC1D76">
      <w:pPr>
        <w:keepNext/>
        <w:keepLines/>
        <w:numPr>
          <w:ilvl w:val="1"/>
          <w:numId w:val="16"/>
        </w:numPr>
        <w:tabs>
          <w:tab w:val="clear" w:pos="4613"/>
          <w:tab w:val="num" w:pos="4897"/>
        </w:tabs>
        <w:ind w:left="426" w:hanging="426"/>
        <w:jc w:val="center"/>
        <w:rPr>
          <w:rFonts w:cs="Tahoma"/>
          <w:sz w:val="20"/>
          <w:szCs w:val="20"/>
        </w:rPr>
      </w:pPr>
      <w:r w:rsidRPr="00FB65C0">
        <w:rPr>
          <w:rFonts w:cs="Tahoma"/>
          <w:sz w:val="20"/>
          <w:szCs w:val="20"/>
        </w:rPr>
        <w:t>člen</w:t>
      </w:r>
    </w:p>
    <w:p w14:paraId="5E1D2743" w14:textId="77777777" w:rsidR="008E28E3" w:rsidRPr="00FB65C0" w:rsidRDefault="008E28E3" w:rsidP="00AC1D76">
      <w:pPr>
        <w:keepNext/>
        <w:keepLines/>
        <w:jc w:val="both"/>
        <w:rPr>
          <w:rFonts w:cs="Tahoma"/>
          <w:sz w:val="20"/>
          <w:szCs w:val="20"/>
        </w:rPr>
      </w:pPr>
    </w:p>
    <w:p w14:paraId="1F7825F6" w14:textId="77777777" w:rsidR="008E28E3" w:rsidRPr="00FB65C0" w:rsidRDefault="008E28E3" w:rsidP="00AC1D76">
      <w:pPr>
        <w:keepNext/>
        <w:keepLines/>
        <w:jc w:val="both"/>
        <w:rPr>
          <w:rFonts w:cs="Tahoma"/>
          <w:sz w:val="20"/>
          <w:szCs w:val="20"/>
        </w:rPr>
      </w:pPr>
      <w:r w:rsidRPr="00FB65C0">
        <w:rPr>
          <w:rFonts w:cs="Tahoma"/>
          <w:sz w:val="20"/>
          <w:szCs w:val="20"/>
        </w:rPr>
        <w:t>Izvajalec ima pravico do odstopa od tega okvirnega sporazuma v primeru kršenja določil tega okvirnega sporazuma s strani naročnika. V tem primeru okvirni sporazum preneha veljati, ko naročnik prejme pisno obvestilo poslano priporočeno po pošti o odstopu od okvirnega sporazuma z navedbo razloga za odstop.</w:t>
      </w:r>
    </w:p>
    <w:p w14:paraId="5F550211" w14:textId="77777777" w:rsidR="008E28E3" w:rsidRPr="00FB65C0" w:rsidRDefault="008E28E3" w:rsidP="00AC1D76">
      <w:pPr>
        <w:keepNext/>
        <w:keepLines/>
        <w:jc w:val="both"/>
        <w:rPr>
          <w:rFonts w:cs="Tahoma"/>
          <w:sz w:val="20"/>
          <w:szCs w:val="20"/>
        </w:rPr>
      </w:pPr>
    </w:p>
    <w:p w14:paraId="5B3D2CC0" w14:textId="77777777" w:rsidR="008E28E3" w:rsidRPr="00FB65C0" w:rsidRDefault="008E28E3" w:rsidP="00AC1D76">
      <w:pPr>
        <w:keepNext/>
        <w:keepLines/>
        <w:tabs>
          <w:tab w:val="left" w:pos="709"/>
          <w:tab w:val="left" w:pos="1702"/>
        </w:tabs>
        <w:jc w:val="both"/>
        <w:rPr>
          <w:rFonts w:cs="Tahoma"/>
          <w:sz w:val="20"/>
          <w:szCs w:val="20"/>
        </w:rPr>
      </w:pPr>
      <w:r w:rsidRPr="00FB65C0">
        <w:rPr>
          <w:rFonts w:cs="Tahoma"/>
          <w:sz w:val="20"/>
          <w:szCs w:val="20"/>
        </w:rPr>
        <w:t>V primeru odstopa od okvirnega sporazuma s strani katerekoli stranke okvirnega sporazuma, sta stranki okvirnega sporazuma dolžni do tedaj prevzete obveznosti izpolniti tako, kot je bilo to dogovorjeno pred odstopom.</w:t>
      </w:r>
    </w:p>
    <w:p w14:paraId="54EAB523" w14:textId="77777777" w:rsidR="00BF3649" w:rsidRPr="00FB65C0" w:rsidRDefault="00BF3649" w:rsidP="00AC1D76">
      <w:pPr>
        <w:keepNext/>
        <w:keepLines/>
        <w:jc w:val="both"/>
        <w:rPr>
          <w:rFonts w:cs="Tahoma"/>
          <w:sz w:val="20"/>
          <w:szCs w:val="20"/>
        </w:rPr>
      </w:pPr>
    </w:p>
    <w:p w14:paraId="4B33F56D" w14:textId="77777777" w:rsidR="00BF3649" w:rsidRPr="00FB65C0" w:rsidRDefault="00BF3649" w:rsidP="00AC1D76">
      <w:pPr>
        <w:keepNext/>
        <w:keepLines/>
        <w:numPr>
          <w:ilvl w:val="1"/>
          <w:numId w:val="16"/>
        </w:numPr>
        <w:tabs>
          <w:tab w:val="clear" w:pos="4613"/>
          <w:tab w:val="num" w:pos="4897"/>
        </w:tabs>
        <w:ind w:left="426" w:hanging="426"/>
        <w:jc w:val="center"/>
        <w:rPr>
          <w:rFonts w:cs="Tahoma"/>
          <w:sz w:val="20"/>
          <w:szCs w:val="20"/>
        </w:rPr>
      </w:pPr>
      <w:r w:rsidRPr="00FB65C0">
        <w:rPr>
          <w:rFonts w:cs="Tahoma"/>
          <w:sz w:val="20"/>
          <w:szCs w:val="20"/>
        </w:rPr>
        <w:t>člen</w:t>
      </w:r>
    </w:p>
    <w:p w14:paraId="235B3E27" w14:textId="77777777" w:rsidR="008E28E3" w:rsidRPr="00FB65C0" w:rsidRDefault="008E28E3" w:rsidP="00AC1D76">
      <w:pPr>
        <w:keepNext/>
        <w:keepLines/>
        <w:tabs>
          <w:tab w:val="left" w:pos="709"/>
          <w:tab w:val="left" w:pos="1702"/>
          <w:tab w:val="left" w:pos="1988"/>
        </w:tabs>
        <w:jc w:val="both"/>
        <w:rPr>
          <w:rFonts w:cs="Tahoma"/>
          <w:sz w:val="20"/>
          <w:szCs w:val="20"/>
        </w:rPr>
      </w:pPr>
    </w:p>
    <w:p w14:paraId="7E6C12B0" w14:textId="77777777" w:rsidR="008E28E3" w:rsidRPr="00FB65C0" w:rsidRDefault="008E28E3" w:rsidP="00AC1D76">
      <w:pPr>
        <w:keepNext/>
        <w:keepLines/>
        <w:tabs>
          <w:tab w:val="left" w:pos="709"/>
          <w:tab w:val="left" w:pos="1702"/>
          <w:tab w:val="left" w:pos="1988"/>
        </w:tabs>
        <w:jc w:val="both"/>
        <w:rPr>
          <w:rFonts w:cs="Tahoma"/>
          <w:sz w:val="20"/>
          <w:szCs w:val="20"/>
        </w:rPr>
      </w:pPr>
      <w:r w:rsidRPr="00FB65C0">
        <w:rPr>
          <w:rFonts w:cs="Tahoma"/>
          <w:sz w:val="20"/>
          <w:szCs w:val="20"/>
        </w:rPr>
        <w:t xml:space="preserve">V primeru, da naročnik med izvedbo ali po izvedbi storitev, ki so predmet tega okvirnega sporazuma ugotovi, da je izvajalec naročniku posredoval neresnične podatke, ki so v postopku oddaje javnega naročila odločilno vplivali na izbiro izvajalca ali izvedene storitve ne ustrezajo vsem zahtevam naročnika, opredeljenim v razpisni dokumentaciji, na podlagi katere je izvajalec podal svojo ponudbo in sklenil okvirni sporazum z naročnikom, bo naročnik od okvirnega sporazuma odstopil, brez kakršnekoli obveznosti do izvajalca. V tem primeru je naročnik upravičen tudi do povračila vseh škod in stroškov, ki so/bodo zaradi tega nastali. </w:t>
      </w:r>
    </w:p>
    <w:p w14:paraId="1315F6CE" w14:textId="77777777" w:rsidR="008E28E3" w:rsidRPr="00FB65C0" w:rsidRDefault="008E28E3" w:rsidP="00AC1D76">
      <w:pPr>
        <w:keepNext/>
        <w:keepLines/>
        <w:tabs>
          <w:tab w:val="left" w:pos="709"/>
          <w:tab w:val="left" w:pos="1702"/>
          <w:tab w:val="left" w:pos="1988"/>
        </w:tabs>
        <w:jc w:val="both"/>
        <w:rPr>
          <w:rFonts w:cs="Tahoma"/>
          <w:sz w:val="20"/>
          <w:szCs w:val="20"/>
        </w:rPr>
      </w:pPr>
    </w:p>
    <w:p w14:paraId="4CAA02E5" w14:textId="77777777" w:rsidR="00C31E21" w:rsidRPr="00FB65C0" w:rsidRDefault="008E28E3" w:rsidP="00AC1D76">
      <w:pPr>
        <w:keepNext/>
        <w:keepLines/>
        <w:tabs>
          <w:tab w:val="left" w:pos="709"/>
          <w:tab w:val="left" w:pos="1702"/>
          <w:tab w:val="left" w:pos="1988"/>
        </w:tabs>
        <w:jc w:val="both"/>
        <w:rPr>
          <w:rFonts w:cs="Tahoma"/>
          <w:sz w:val="20"/>
          <w:szCs w:val="20"/>
        </w:rPr>
      </w:pPr>
      <w:r w:rsidRPr="00FB65C0">
        <w:rPr>
          <w:rFonts w:cs="Tahoma"/>
          <w:sz w:val="20"/>
          <w:szCs w:val="20"/>
        </w:rPr>
        <w:t xml:space="preserve">Med veljavnostjo okvirnega sporazuma lahko naročnik, ne glede na določbe zakona, ki ureja obligacijska razmerja, od okvirnega sporazuma odstopi tudi v primerih iz 96. člena ZJN-3. </w:t>
      </w:r>
    </w:p>
    <w:p w14:paraId="313DDEAA" w14:textId="77777777" w:rsidR="008E28E3" w:rsidRPr="00FB65C0" w:rsidRDefault="008E28E3" w:rsidP="00AC1D76">
      <w:pPr>
        <w:keepNext/>
        <w:keepLines/>
        <w:tabs>
          <w:tab w:val="left" w:pos="709"/>
          <w:tab w:val="left" w:pos="1702"/>
          <w:tab w:val="left" w:pos="1988"/>
        </w:tabs>
        <w:jc w:val="both"/>
        <w:rPr>
          <w:rFonts w:cs="Tahoma"/>
          <w:sz w:val="20"/>
          <w:szCs w:val="20"/>
        </w:rPr>
      </w:pPr>
    </w:p>
    <w:p w14:paraId="2D93E092" w14:textId="77777777" w:rsidR="00BF3649" w:rsidRPr="00FB65C0" w:rsidRDefault="00BF3649" w:rsidP="00AC1D76">
      <w:pPr>
        <w:keepNext/>
        <w:keepLines/>
        <w:numPr>
          <w:ilvl w:val="1"/>
          <w:numId w:val="23"/>
        </w:numPr>
        <w:tabs>
          <w:tab w:val="clear" w:pos="4613"/>
          <w:tab w:val="num" w:pos="4897"/>
        </w:tabs>
        <w:ind w:left="426" w:hanging="426"/>
        <w:jc w:val="center"/>
        <w:rPr>
          <w:rFonts w:cs="Tahoma"/>
          <w:sz w:val="20"/>
          <w:szCs w:val="20"/>
        </w:rPr>
      </w:pPr>
      <w:r w:rsidRPr="00FB65C0">
        <w:rPr>
          <w:rFonts w:cs="Tahoma"/>
          <w:sz w:val="20"/>
          <w:szCs w:val="20"/>
        </w:rPr>
        <w:t>člen</w:t>
      </w:r>
    </w:p>
    <w:p w14:paraId="1D1B1F73" w14:textId="77777777" w:rsidR="008E28E3" w:rsidRPr="00FB65C0" w:rsidRDefault="008E28E3" w:rsidP="00AC1D76">
      <w:pPr>
        <w:keepNext/>
        <w:keepLines/>
        <w:tabs>
          <w:tab w:val="left" w:pos="709"/>
          <w:tab w:val="left" w:pos="1702"/>
        </w:tabs>
        <w:jc w:val="both"/>
        <w:rPr>
          <w:rFonts w:cs="Tahoma"/>
          <w:sz w:val="20"/>
          <w:szCs w:val="20"/>
        </w:rPr>
      </w:pPr>
    </w:p>
    <w:p w14:paraId="34925386" w14:textId="77777777" w:rsidR="008E28E3" w:rsidRPr="00FB65C0" w:rsidRDefault="008E28E3" w:rsidP="00AC1D76">
      <w:pPr>
        <w:keepNext/>
        <w:keepLines/>
        <w:tabs>
          <w:tab w:val="left" w:pos="709"/>
          <w:tab w:val="left" w:pos="1702"/>
        </w:tabs>
        <w:jc w:val="both"/>
        <w:rPr>
          <w:rFonts w:cs="Tahoma"/>
          <w:sz w:val="20"/>
          <w:szCs w:val="20"/>
        </w:rPr>
      </w:pPr>
      <w:r w:rsidRPr="00FB65C0">
        <w:rPr>
          <w:rFonts w:cs="Tahoma"/>
          <w:sz w:val="20"/>
          <w:szCs w:val="20"/>
        </w:rPr>
        <w:t xml:space="preserve">Vsaka stranka okvirnega sporazuma lahko le-tega odpove z dvomesečnim odpovednim rokom, če se okoliščine po sklenitvi okvirnega sporazuma spremenijo tako, da sklenjen okvirni sporazum ne izraža več prave volje strank okvirnega sporazuma in pod pogojem, da so med strankama tega okvirnega sporazuma poravnane vse zapadle obveznosti. Odpovedni rok začne teči naslednji dan po prejemu pisne odpovedi, ki mora biti drugi stranki poslana priporočeno po pošti ali s povratnico. </w:t>
      </w:r>
    </w:p>
    <w:p w14:paraId="6C9AFFDD" w14:textId="77777777" w:rsidR="008E28E3" w:rsidRPr="00FB65C0" w:rsidRDefault="008E28E3" w:rsidP="00AC1D76">
      <w:pPr>
        <w:keepNext/>
        <w:keepLines/>
        <w:tabs>
          <w:tab w:val="left" w:pos="709"/>
          <w:tab w:val="left" w:pos="1702"/>
        </w:tabs>
        <w:jc w:val="both"/>
        <w:rPr>
          <w:rFonts w:cs="Tahoma"/>
          <w:sz w:val="20"/>
          <w:szCs w:val="20"/>
        </w:rPr>
      </w:pPr>
    </w:p>
    <w:p w14:paraId="1156A65E" w14:textId="5807125B" w:rsidR="008E28E3" w:rsidRDefault="008E28E3" w:rsidP="00AC1D76">
      <w:pPr>
        <w:keepNext/>
        <w:keepLines/>
        <w:tabs>
          <w:tab w:val="left" w:pos="709"/>
          <w:tab w:val="left" w:pos="1702"/>
        </w:tabs>
        <w:jc w:val="both"/>
        <w:rPr>
          <w:rFonts w:cs="Tahoma"/>
          <w:sz w:val="20"/>
          <w:szCs w:val="20"/>
        </w:rPr>
      </w:pPr>
      <w:r w:rsidRPr="00FB65C0">
        <w:rPr>
          <w:rFonts w:cs="Tahoma"/>
          <w:sz w:val="20"/>
          <w:szCs w:val="20"/>
        </w:rPr>
        <w:t>Stranki okvirnega sporazuma se lahko, s sklenitvijo aneksa k okvirnemu sporazumu, dogovorita za daljši ali krajši odpovedni rok.</w:t>
      </w:r>
    </w:p>
    <w:p w14:paraId="2258076D" w14:textId="77777777" w:rsidR="00FB65C0" w:rsidRPr="00FB65C0" w:rsidRDefault="00FB65C0" w:rsidP="00AC1D76">
      <w:pPr>
        <w:keepNext/>
        <w:keepLines/>
        <w:tabs>
          <w:tab w:val="left" w:pos="709"/>
          <w:tab w:val="left" w:pos="1702"/>
        </w:tabs>
        <w:jc w:val="both"/>
        <w:rPr>
          <w:rFonts w:cs="Tahoma"/>
          <w:sz w:val="20"/>
          <w:szCs w:val="20"/>
        </w:rPr>
      </w:pPr>
    </w:p>
    <w:p w14:paraId="443918F9" w14:textId="77777777" w:rsidR="00BF3649" w:rsidRPr="00FB65C0" w:rsidRDefault="00BF3649" w:rsidP="00AC1D76">
      <w:pPr>
        <w:keepNext/>
        <w:keepLines/>
        <w:numPr>
          <w:ilvl w:val="0"/>
          <w:numId w:val="22"/>
        </w:numPr>
        <w:tabs>
          <w:tab w:val="num" w:pos="0"/>
          <w:tab w:val="left" w:pos="1080"/>
          <w:tab w:val="left" w:pos="1702"/>
        </w:tabs>
        <w:ind w:hanging="1440"/>
        <w:jc w:val="both"/>
        <w:rPr>
          <w:rFonts w:cs="Tahoma"/>
          <w:b/>
          <w:sz w:val="20"/>
          <w:szCs w:val="20"/>
        </w:rPr>
      </w:pPr>
      <w:r w:rsidRPr="00FB65C0">
        <w:rPr>
          <w:rFonts w:cs="Tahoma"/>
          <w:b/>
          <w:sz w:val="20"/>
          <w:szCs w:val="20"/>
        </w:rPr>
        <w:t>PROTIKORUPCIJSKA KLAVZULA IN RAZVEZNI POGOJ</w:t>
      </w:r>
    </w:p>
    <w:p w14:paraId="5D7FE478" w14:textId="77777777" w:rsidR="00BF3649" w:rsidRPr="00FB65C0" w:rsidRDefault="00BF3649" w:rsidP="00AC1D76">
      <w:pPr>
        <w:keepNext/>
        <w:keepLines/>
        <w:jc w:val="center"/>
        <w:rPr>
          <w:rFonts w:cs="Tahoma"/>
          <w:sz w:val="20"/>
          <w:szCs w:val="20"/>
        </w:rPr>
      </w:pPr>
    </w:p>
    <w:p w14:paraId="0E6CAB89" w14:textId="77777777" w:rsidR="00BF3649" w:rsidRPr="00FB65C0" w:rsidRDefault="00BF3649" w:rsidP="00AC1D76">
      <w:pPr>
        <w:keepNext/>
        <w:keepLines/>
        <w:numPr>
          <w:ilvl w:val="1"/>
          <w:numId w:val="16"/>
        </w:numPr>
        <w:tabs>
          <w:tab w:val="clear" w:pos="4613"/>
          <w:tab w:val="num" w:pos="4897"/>
        </w:tabs>
        <w:ind w:left="426" w:hanging="426"/>
        <w:jc w:val="center"/>
        <w:rPr>
          <w:rFonts w:cs="Tahoma"/>
          <w:sz w:val="20"/>
          <w:szCs w:val="20"/>
          <w:lang w:eastAsia="ar-SA"/>
        </w:rPr>
      </w:pPr>
      <w:r w:rsidRPr="00FB65C0">
        <w:rPr>
          <w:rFonts w:cs="Tahoma"/>
          <w:sz w:val="20"/>
          <w:szCs w:val="20"/>
          <w:lang w:eastAsia="ar-SA"/>
        </w:rPr>
        <w:t>člen</w:t>
      </w:r>
    </w:p>
    <w:p w14:paraId="79FD555F" w14:textId="77777777" w:rsidR="00BF3649" w:rsidRPr="00FB65C0" w:rsidRDefault="00BF3649" w:rsidP="00AC1D76">
      <w:pPr>
        <w:keepNext/>
        <w:keepLines/>
        <w:ind w:right="-2"/>
        <w:jc w:val="both"/>
        <w:rPr>
          <w:rFonts w:cs="Tahoma"/>
          <w:color w:val="000000"/>
          <w:sz w:val="20"/>
          <w:szCs w:val="20"/>
        </w:rPr>
      </w:pPr>
    </w:p>
    <w:p w14:paraId="06C11CF8" w14:textId="77777777" w:rsidR="008E28E3" w:rsidRPr="00FB65C0" w:rsidRDefault="008E28E3" w:rsidP="00AC1D76">
      <w:pPr>
        <w:keepNext/>
        <w:keepLines/>
        <w:jc w:val="both"/>
        <w:rPr>
          <w:rFonts w:cs="Tahoma"/>
          <w:sz w:val="20"/>
          <w:szCs w:val="20"/>
        </w:rPr>
      </w:pPr>
      <w:r w:rsidRPr="00FB65C0">
        <w:rPr>
          <w:rFonts w:cs="Tahoma"/>
          <w:sz w:val="20"/>
          <w:szCs w:val="20"/>
        </w:rPr>
        <w:t xml:space="preserve">V primeru, da se ugotovi, da je pri izvedbi javnega naročila, na podlagi katerega je sklenjen ta okvirni sporazum ali pri izvajanju </w:t>
      </w:r>
      <w:r w:rsidRPr="00FB65C0">
        <w:rPr>
          <w:rFonts w:eastAsia="Calibri" w:cs="Tahoma"/>
          <w:sz w:val="20"/>
          <w:szCs w:val="20"/>
        </w:rPr>
        <w:t>tega okvirnega sporazuma,</w:t>
      </w:r>
      <w:r w:rsidRPr="00FB65C0">
        <w:rPr>
          <w:rFonts w:cs="Tahoma"/>
          <w:sz w:val="20"/>
          <w:szCs w:val="20"/>
        </w:rPr>
        <w:t xml:space="preserve">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iz okvirnega sporazuma ali za drugo ravnanje ali opustitev, s katerim je naročniku ali organu ali organizaciji iz javnega sektorja povzročena škoda ali je omogočena pridobitev nedovoljene koristi predstavniku naročnika, predstavniku organa, posredniku organa ali organizacije iz javnega sektorja, izvajalcu ali njegovemu predstavniku, zastopniku, posredniku, je ta okvirni sporazum ničen.</w:t>
      </w:r>
    </w:p>
    <w:p w14:paraId="39810885" w14:textId="77777777" w:rsidR="008E28E3" w:rsidRPr="00FB65C0" w:rsidRDefault="008E28E3" w:rsidP="00AC1D76">
      <w:pPr>
        <w:keepNext/>
        <w:keepLines/>
        <w:jc w:val="both"/>
        <w:rPr>
          <w:rFonts w:cs="Tahoma"/>
          <w:sz w:val="20"/>
          <w:szCs w:val="20"/>
        </w:rPr>
      </w:pPr>
    </w:p>
    <w:p w14:paraId="2630B986" w14:textId="77777777" w:rsidR="008E28E3" w:rsidRPr="00FB65C0" w:rsidRDefault="008E28E3" w:rsidP="00AC1D76">
      <w:pPr>
        <w:keepNext/>
        <w:keepLines/>
        <w:jc w:val="both"/>
        <w:rPr>
          <w:rFonts w:cs="Tahoma"/>
          <w:sz w:val="20"/>
          <w:szCs w:val="20"/>
        </w:rPr>
      </w:pPr>
      <w:r w:rsidRPr="00FB65C0">
        <w:rPr>
          <w:rFonts w:cs="Tahoma"/>
          <w:sz w:val="20"/>
          <w:szCs w:val="20"/>
        </w:rPr>
        <w:lastRenderedPageBreak/>
        <w:t>Naročnik bo v primeru ugotovitve o domnevnem obstoju dejanskega stanja iz prvega odstavka tega člena ali obvestila Komisije za preprečevanje korupcije Republike Slovenije ali drugih organov, glede njegovega domnevnega nastanka, pričel z ugotavljanjem pogojev ničnosti okvirnega sporazuma iz prejšnjega odstavka tega člena oziroma z drugimi ukrepi v skladu s predpisi Republike Slovenije.</w:t>
      </w:r>
    </w:p>
    <w:p w14:paraId="364A100A" w14:textId="77777777" w:rsidR="00BF3649" w:rsidRPr="00FB65C0" w:rsidRDefault="00BF3649" w:rsidP="00AC1D76">
      <w:pPr>
        <w:keepNext/>
        <w:keepLines/>
        <w:jc w:val="both"/>
        <w:rPr>
          <w:rFonts w:cs="Tahoma"/>
          <w:sz w:val="20"/>
          <w:szCs w:val="20"/>
        </w:rPr>
      </w:pPr>
    </w:p>
    <w:p w14:paraId="5256189D" w14:textId="77777777" w:rsidR="00BF3649" w:rsidRPr="00FB65C0" w:rsidRDefault="00BF3649" w:rsidP="00AC1D76">
      <w:pPr>
        <w:keepNext/>
        <w:keepLines/>
        <w:numPr>
          <w:ilvl w:val="1"/>
          <w:numId w:val="16"/>
        </w:numPr>
        <w:tabs>
          <w:tab w:val="clear" w:pos="4613"/>
          <w:tab w:val="num" w:pos="4897"/>
        </w:tabs>
        <w:ind w:left="426" w:hanging="426"/>
        <w:jc w:val="center"/>
        <w:rPr>
          <w:rFonts w:cs="Tahoma"/>
          <w:sz w:val="20"/>
          <w:szCs w:val="20"/>
          <w:lang w:eastAsia="ar-SA"/>
        </w:rPr>
      </w:pPr>
      <w:r w:rsidRPr="00FB65C0">
        <w:rPr>
          <w:rFonts w:cs="Tahoma"/>
          <w:sz w:val="20"/>
          <w:szCs w:val="20"/>
          <w:lang w:eastAsia="ar-SA"/>
        </w:rPr>
        <w:t>člen</w:t>
      </w:r>
    </w:p>
    <w:p w14:paraId="4BFB15BA" w14:textId="77777777" w:rsidR="007B0045" w:rsidRPr="00FB65C0" w:rsidRDefault="007B0045" w:rsidP="00AC1D76">
      <w:pPr>
        <w:keepNext/>
        <w:keepLines/>
        <w:jc w:val="both"/>
        <w:rPr>
          <w:rFonts w:cs="Tahoma"/>
          <w:sz w:val="20"/>
          <w:szCs w:val="20"/>
        </w:rPr>
      </w:pPr>
    </w:p>
    <w:p w14:paraId="7A7D607A" w14:textId="77777777" w:rsidR="008E28E3" w:rsidRPr="00FB65C0" w:rsidRDefault="008E28E3" w:rsidP="00AC1D76">
      <w:pPr>
        <w:keepNext/>
        <w:keepLines/>
        <w:spacing w:after="120"/>
        <w:jc w:val="both"/>
        <w:rPr>
          <w:rFonts w:cs="Tahoma"/>
          <w:iCs/>
          <w:sz w:val="20"/>
          <w:szCs w:val="20"/>
        </w:rPr>
      </w:pPr>
      <w:r w:rsidRPr="00FB65C0">
        <w:rPr>
          <w:rFonts w:cs="Tahoma"/>
          <w:iCs/>
          <w:sz w:val="20"/>
          <w:szCs w:val="20"/>
        </w:rPr>
        <w:t>Naročnik bo periodično, po izteku vsakih 6 (šestih) mesecev od sklenitve tega okvirnega sporazuma preveril, ali je na dan tega preverjanja izpolnjena ena ali več naslednjih okoliščin:</w:t>
      </w:r>
    </w:p>
    <w:p w14:paraId="36EB1558" w14:textId="77777777" w:rsidR="008E28E3" w:rsidRPr="00FB65C0" w:rsidRDefault="008E28E3" w:rsidP="00AC1D76">
      <w:pPr>
        <w:keepNext/>
        <w:keepLines/>
        <w:shd w:val="clear" w:color="auto" w:fill="FFFFFF"/>
        <w:ind w:left="425" w:hanging="425"/>
        <w:jc w:val="both"/>
        <w:rPr>
          <w:rFonts w:cs="Tahoma"/>
          <w:sz w:val="20"/>
          <w:szCs w:val="20"/>
        </w:rPr>
      </w:pPr>
      <w:r w:rsidRPr="00FB65C0">
        <w:rPr>
          <w:rFonts w:cs="Tahoma"/>
          <w:sz w:val="20"/>
          <w:szCs w:val="20"/>
        </w:rPr>
        <w:t>a)    izvajalcu ali podizvajalcu ali osebi, ki je članica upravnega, vodstvenega ali nadzornega organa izvajalca ali podizvajalca, ali osebi, ki ima pooblastila za njegovo zastopanje ali odločanje ali nadzor v njem, je bila izrečena pravnomočna sodba zaradi kaznivega dejanja iz prvega odstavka 75. člena ZJN-3,</w:t>
      </w:r>
    </w:p>
    <w:p w14:paraId="739E8F88" w14:textId="77777777" w:rsidR="008E28E3" w:rsidRPr="00FB65C0" w:rsidRDefault="008E28E3" w:rsidP="00AC1D76">
      <w:pPr>
        <w:keepNext/>
        <w:keepLines/>
        <w:shd w:val="clear" w:color="auto" w:fill="FFFFFF"/>
        <w:ind w:left="425" w:hanging="425"/>
        <w:jc w:val="both"/>
        <w:rPr>
          <w:rFonts w:cs="Tahoma"/>
          <w:sz w:val="20"/>
          <w:szCs w:val="20"/>
        </w:rPr>
      </w:pPr>
      <w:r w:rsidRPr="00FB65C0">
        <w:rPr>
          <w:rFonts w:cs="Tahoma"/>
          <w:sz w:val="20"/>
          <w:szCs w:val="20"/>
        </w:rPr>
        <w:t>b)    izvajalec ali njegov podizvajalec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preverjanja znaša 50 EUR (petdeset evrov) ali več. Šteje se, da izvajalec ali njegov podizvajalec ne izpolnjuje obveznosti iz prejšnjega stavka tudi, če na dan preverjanja ni imel predloženih vseh obračunov davčnih odtegljajev za dohodke iz delovnega razmerja za obdobje zadnjih 5 (petih) let do dne preverjanja,</w:t>
      </w:r>
    </w:p>
    <w:p w14:paraId="24F547F3" w14:textId="77777777" w:rsidR="008E28E3" w:rsidRPr="00FB65C0" w:rsidRDefault="008E28E3" w:rsidP="00AC1D76">
      <w:pPr>
        <w:keepNext/>
        <w:keepLines/>
        <w:shd w:val="clear" w:color="auto" w:fill="FFFFFF"/>
        <w:ind w:left="425" w:hanging="425"/>
        <w:jc w:val="both"/>
        <w:rPr>
          <w:rFonts w:cs="Tahoma"/>
          <w:sz w:val="20"/>
          <w:szCs w:val="20"/>
        </w:rPr>
      </w:pPr>
      <w:r w:rsidRPr="00FB65C0">
        <w:rPr>
          <w:rFonts w:cs="Tahoma"/>
          <w:sz w:val="20"/>
          <w:szCs w:val="20"/>
        </w:rPr>
        <w:t>c)    je izvajalec ali njegov podizvajalec izločen iz postopkov oddaje javnih naročil zaradi uvrstitve v evidenco gospodarskih subjektov z izrečenimi stranskimi sankcijami izločitve iz postopkov javnega naročanja,</w:t>
      </w:r>
    </w:p>
    <w:p w14:paraId="70D5EC59" w14:textId="77777777" w:rsidR="008E28E3" w:rsidRPr="00FB65C0" w:rsidRDefault="008E28E3" w:rsidP="00AC1D76">
      <w:pPr>
        <w:keepNext/>
        <w:keepLines/>
        <w:shd w:val="clear" w:color="auto" w:fill="FFFFFF"/>
        <w:ind w:left="425" w:hanging="425"/>
        <w:jc w:val="both"/>
        <w:rPr>
          <w:rFonts w:cs="Tahoma"/>
          <w:sz w:val="20"/>
          <w:szCs w:val="20"/>
        </w:rPr>
      </w:pPr>
      <w:r w:rsidRPr="00FB65C0">
        <w:rPr>
          <w:rFonts w:cs="Tahoma"/>
          <w:sz w:val="20"/>
          <w:szCs w:val="20"/>
        </w:rPr>
        <w:t>č)    je v zadnjih 3 (treh) letih pred dnevom tega preverjanja pristojni organ Republike Slovenije ali druge države članice ali tretje države pri izvajalcu ali njegovemu podizvajalcu ugotovil najmanj 2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59D8FF94" w14:textId="77777777" w:rsidR="008E28E3" w:rsidRPr="00FB65C0" w:rsidRDefault="008E28E3" w:rsidP="00AC1D76">
      <w:pPr>
        <w:keepNext/>
        <w:keepLines/>
        <w:jc w:val="both"/>
        <w:rPr>
          <w:rFonts w:cs="Tahoma"/>
          <w:iCs/>
          <w:sz w:val="20"/>
          <w:szCs w:val="20"/>
        </w:rPr>
      </w:pPr>
    </w:p>
    <w:p w14:paraId="74D1A44F" w14:textId="77777777" w:rsidR="004674BA" w:rsidRPr="00FB65C0" w:rsidRDefault="008E28E3" w:rsidP="00AC1D76">
      <w:pPr>
        <w:keepNext/>
        <w:keepLines/>
        <w:jc w:val="both"/>
        <w:rPr>
          <w:rFonts w:cs="Tahoma"/>
          <w:iCs/>
          <w:sz w:val="20"/>
          <w:szCs w:val="20"/>
        </w:rPr>
      </w:pPr>
      <w:r w:rsidRPr="00FB65C0">
        <w:rPr>
          <w:rFonts w:cs="Tahoma"/>
          <w:iCs/>
          <w:sz w:val="20"/>
          <w:szCs w:val="20"/>
        </w:rPr>
        <w:t xml:space="preserve">Preverjanje iz prejšnjega odstavka naročnik izvede s pridobitvijo podatkov iz uradnih evidenc. Kot zadosten dokaz, da ne obstajajo okoliščine iz a) točke prejšnjega odstavka, naročnik sprejme izpis iz ustrezne evidence, kakršna je kazenska evidenca, in izpis ni starejši od 4 (štirih) mesecev od dneva preverjanja ali je pridobljen najpozneje v 20 (dvajsetih) dneh od roka za preverjanje; če te evidence ni, pa enakovreden dokument, ki ga izda pristojni sodni ali upravni organ v Republiki Sloveniji, drugi državi članici ali matični državi ali državi, v kateri ima sedež gospodarski subjekt, in iz katerega je razvidno, da ne obstajajo okoliščine iz a) točke prejšnjega odstavka. Če je izvajalec ali njegov podizvajalec pravna oseba, s sedežem v drugi državi članici ali tretji državi je, ne glede na prvi stavek tega odstavka, izvajalec dolžan zase in za svojega podizvajalca v roku 5 (petih) dni po poteku vsakih 6 (šest) mesecev od sklenitve okvirnega sporazuma kot dokazilo, da niso izpolnjene okoliščine iz a), b) in č) točke prejšnjega odstavka, naročniku posredovati potrdilo, ki ga izda pristojni organ v drugi državi članici ali tretji državi. </w:t>
      </w:r>
    </w:p>
    <w:p w14:paraId="299958D8" w14:textId="77777777" w:rsidR="004674BA" w:rsidRPr="00FB65C0" w:rsidRDefault="004674BA" w:rsidP="00AC1D76">
      <w:pPr>
        <w:keepNext/>
        <w:keepLines/>
        <w:jc w:val="both"/>
        <w:rPr>
          <w:rFonts w:cs="Tahoma"/>
          <w:iCs/>
          <w:sz w:val="20"/>
          <w:szCs w:val="20"/>
        </w:rPr>
      </w:pPr>
    </w:p>
    <w:p w14:paraId="7AF230E7" w14:textId="77777777" w:rsidR="008E28E3" w:rsidRPr="00FB65C0" w:rsidRDefault="008E28E3" w:rsidP="00AC1D76">
      <w:pPr>
        <w:keepNext/>
        <w:keepLines/>
        <w:jc w:val="both"/>
        <w:rPr>
          <w:rFonts w:cs="Tahoma"/>
          <w:iCs/>
          <w:sz w:val="20"/>
          <w:szCs w:val="20"/>
        </w:rPr>
      </w:pPr>
      <w:r w:rsidRPr="00FB65C0">
        <w:rPr>
          <w:rFonts w:cs="Tahoma"/>
          <w:iCs/>
          <w:sz w:val="20"/>
          <w:szCs w:val="20"/>
        </w:rPr>
        <w:t>Če država članica ali tretja država teh potrdil ne izdaja ali če ti ne zajemajo vseh primerov iz a), b) in č) točke prejšnjega odstavka,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 Če izvajalec s sedežem v drugi državi članici ali tretji državi dokazila iz tega odstavka ne dostavi v roku 5 (petih) dni po poteku vsakih 6 (šest) mesecev od sklenitve okvirnega sporazuma, se šteje, da je izvajalec ali podizvajalec v enakem položaju, kot če bi bile izpolnjene okoliščine iz prejšnjega odstavka.</w:t>
      </w:r>
    </w:p>
    <w:p w14:paraId="384B1756" w14:textId="77777777" w:rsidR="008E28E3" w:rsidRPr="00FB65C0" w:rsidRDefault="008E28E3" w:rsidP="00AC1D76">
      <w:pPr>
        <w:keepNext/>
        <w:keepLines/>
        <w:jc w:val="both"/>
        <w:rPr>
          <w:rFonts w:cs="Tahoma"/>
          <w:iCs/>
          <w:sz w:val="20"/>
          <w:szCs w:val="20"/>
        </w:rPr>
      </w:pPr>
    </w:p>
    <w:p w14:paraId="33CB1D2D" w14:textId="77777777" w:rsidR="008E28E3" w:rsidRPr="00FB65C0" w:rsidRDefault="008E28E3" w:rsidP="00AC1D76">
      <w:pPr>
        <w:keepNext/>
        <w:keepLines/>
        <w:jc w:val="both"/>
        <w:rPr>
          <w:rFonts w:cs="Tahoma"/>
          <w:iCs/>
          <w:sz w:val="20"/>
          <w:szCs w:val="20"/>
        </w:rPr>
      </w:pPr>
      <w:r w:rsidRPr="00FB65C0">
        <w:rPr>
          <w:rFonts w:cs="Tahoma"/>
          <w:iCs/>
          <w:sz w:val="20"/>
          <w:szCs w:val="20"/>
        </w:rPr>
        <w:lastRenderedPageBreak/>
        <w:t xml:space="preserve">Naročnik bo v primeru izpolnitve okoliščine iz prvega odstavka tega člena o tem v 10 (desetih) dneh obvestil izvajalca. Izvajalec lahko v roku, ki ga določi naročnik in ne sme biti daljši od 15 (petnajst) dni, predloži dokaze, da je sprejel zadostne ukrepe, s katerimi lahko dokaže svojo zanesljivost kljub obstoju okoliščin. Če je izpolnjena okoliščina iz prvega odstavka tega člena pri izvajalcu in če izvajalec ne predloži dokazov ali če jih, pa naročnik oceni, da ti ukrepi ne zadoščajo, naročnik takoj, vendar najpozneje 60 (šestdeset) dni od poteka roka za preverjanje iz prvega odstavka tega člena, začne nov postopek javnega naročanja, razen v primeru okvirnega sporazuma, sklenjenega z več gospodarskimi subjekti. Če je izpolnjena okoliščina iz prvega odstavka tega člena pri podizvajalcu, lahko izvajalec v roku, ki ga določi naročnik in ne sme biti daljši od 15 (petnajst) dni, predloži dokaze, da je podizvajalec sprejel zadostne ukrepe, s katerimi lahko dokaže svojo zanesljivost, kljub obstoju okoliščin. Če izvajalec ne predloži dokazov za podizvajalca ali če jih, pa naročnik oceni, da ti ukrepi ne zadoščajo, lahko izvajalec v roku, ki ga določi naročnik in ne sme biti daljši od 15 (petnajst) dni, zamenja podizvajalca v skladu s 94. členom ZJN-3 ali sam prevzame del, ki ga je oddal v </w:t>
      </w:r>
      <w:proofErr w:type="spellStart"/>
      <w:r w:rsidRPr="00FB65C0">
        <w:rPr>
          <w:rFonts w:cs="Tahoma"/>
          <w:iCs/>
          <w:sz w:val="20"/>
          <w:szCs w:val="20"/>
        </w:rPr>
        <w:t>podizvajanje</w:t>
      </w:r>
      <w:proofErr w:type="spellEnd"/>
      <w:r w:rsidRPr="00FB65C0">
        <w:rPr>
          <w:rFonts w:cs="Tahoma"/>
          <w:iCs/>
          <w:sz w:val="20"/>
          <w:szCs w:val="20"/>
        </w:rPr>
        <w:t xml:space="preserve"> temu podizvajalcu, če ta zamenjava ali prevzem ne pomeni bistvene spremembe okvirnega sporazuma. Če izvajalec v prej navedenih rokih ne prevzame del sam ali ne predlaga novega podizvajalca ali če naročnik v skladu s 94. členom ZJN-3 pravočasno predlaganega novega podizvajalca zavrne, naročnik takoj, vendar najpozneje 60 (šestdeset) dni od poteka roka za preverjanje iz prvega odstavka tega člena, začne nov postopek javnega naročila.</w:t>
      </w:r>
    </w:p>
    <w:p w14:paraId="122B2682" w14:textId="77777777" w:rsidR="008E28E3" w:rsidRPr="00FB65C0" w:rsidRDefault="008E28E3" w:rsidP="00AC1D76">
      <w:pPr>
        <w:keepNext/>
        <w:keepLines/>
        <w:jc w:val="both"/>
        <w:rPr>
          <w:rFonts w:cs="Tahoma"/>
          <w:iCs/>
          <w:sz w:val="20"/>
          <w:szCs w:val="20"/>
        </w:rPr>
      </w:pPr>
    </w:p>
    <w:p w14:paraId="1C7116EE" w14:textId="77777777" w:rsidR="008E28E3" w:rsidRPr="00FB65C0" w:rsidRDefault="008E28E3" w:rsidP="00AC1D76">
      <w:pPr>
        <w:keepNext/>
        <w:keepLines/>
        <w:jc w:val="both"/>
        <w:rPr>
          <w:rFonts w:cs="Tahoma"/>
          <w:iCs/>
          <w:sz w:val="20"/>
          <w:szCs w:val="20"/>
        </w:rPr>
      </w:pPr>
      <w:r w:rsidRPr="00FB65C0">
        <w:rPr>
          <w:rFonts w:cs="Tahoma"/>
          <w:iCs/>
          <w:sz w:val="20"/>
          <w:szCs w:val="20"/>
        </w:rPr>
        <w:t>Ta okvirni sporazum je sklenjen pod razveznim pogojem, ki se v primeru izpolnitve okoliščin iz prvega odstavka tega člena tega okvirnega sporazuma ter ob upoštevanju prejšnjega odstavka, uresniči z dnem sklenitve novega okvirnega sporazuma o izvedbi javnega naročila za predmetno naročilo.</w:t>
      </w:r>
      <w:r w:rsidRPr="00FB65C0">
        <w:rPr>
          <w:rFonts w:cs="Tahoma"/>
          <w:sz w:val="20"/>
          <w:szCs w:val="20"/>
        </w:rPr>
        <w:t xml:space="preserve"> </w:t>
      </w:r>
      <w:r w:rsidRPr="00FB65C0">
        <w:rPr>
          <w:rFonts w:cs="Tahoma"/>
          <w:iCs/>
          <w:sz w:val="20"/>
          <w:szCs w:val="20"/>
        </w:rPr>
        <w:t>Če je okvirni sporazum sklenjen z več gospodarskimi subjekti, razvezni pogoj učinkuje le za gospodarski subjekt, za katerega je izpolnjena okoliščina iz prvega odstavka tega člena. V tem primeru se razvezni pogoj uresniči 30. (trideseti) dan po izvedenem preverjanju o izpolnitvi okoliščin iz prvega odstavka tega člena.</w:t>
      </w:r>
    </w:p>
    <w:p w14:paraId="398969CD" w14:textId="77777777" w:rsidR="00BF3649" w:rsidRPr="00FB65C0" w:rsidRDefault="00BF3649" w:rsidP="00AC1D76">
      <w:pPr>
        <w:keepNext/>
        <w:keepLines/>
        <w:jc w:val="both"/>
        <w:rPr>
          <w:rFonts w:cs="Tahoma"/>
          <w:sz w:val="20"/>
          <w:szCs w:val="20"/>
        </w:rPr>
      </w:pPr>
    </w:p>
    <w:p w14:paraId="67AC9FEF" w14:textId="77777777" w:rsidR="00BF3649" w:rsidRPr="00FB65C0" w:rsidRDefault="00BF3649" w:rsidP="00AC1D76">
      <w:pPr>
        <w:keepNext/>
        <w:keepLines/>
        <w:numPr>
          <w:ilvl w:val="0"/>
          <w:numId w:val="22"/>
        </w:numPr>
        <w:tabs>
          <w:tab w:val="num" w:pos="0"/>
          <w:tab w:val="left" w:pos="1080"/>
          <w:tab w:val="left" w:pos="1702"/>
        </w:tabs>
        <w:ind w:hanging="1440"/>
        <w:jc w:val="both"/>
        <w:rPr>
          <w:rFonts w:cs="Tahoma"/>
          <w:sz w:val="20"/>
          <w:szCs w:val="20"/>
        </w:rPr>
      </w:pPr>
      <w:r w:rsidRPr="00FB65C0">
        <w:rPr>
          <w:rFonts w:cs="Tahoma"/>
          <w:b/>
          <w:sz w:val="20"/>
          <w:szCs w:val="20"/>
        </w:rPr>
        <w:t>OSTALA DOLOČILA</w:t>
      </w:r>
    </w:p>
    <w:p w14:paraId="64807215" w14:textId="77777777" w:rsidR="00BF3649" w:rsidRPr="00FB65C0" w:rsidRDefault="00BF3649" w:rsidP="00AC1D76">
      <w:pPr>
        <w:keepNext/>
        <w:keepLines/>
        <w:tabs>
          <w:tab w:val="left" w:pos="1080"/>
          <w:tab w:val="left" w:pos="1702"/>
        </w:tabs>
        <w:jc w:val="both"/>
        <w:rPr>
          <w:rFonts w:cs="Tahoma"/>
          <w:b/>
          <w:sz w:val="20"/>
          <w:szCs w:val="20"/>
        </w:rPr>
      </w:pPr>
    </w:p>
    <w:p w14:paraId="2EA57CCD" w14:textId="77777777" w:rsidR="00BF3649" w:rsidRPr="00FB65C0" w:rsidRDefault="00BF3649" w:rsidP="00AC1D76">
      <w:pPr>
        <w:keepNext/>
        <w:keepLines/>
        <w:numPr>
          <w:ilvl w:val="1"/>
          <w:numId w:val="16"/>
        </w:numPr>
        <w:tabs>
          <w:tab w:val="clear" w:pos="4613"/>
          <w:tab w:val="num" w:pos="4897"/>
        </w:tabs>
        <w:ind w:left="426" w:hanging="426"/>
        <w:jc w:val="center"/>
        <w:rPr>
          <w:rFonts w:cs="Tahoma"/>
          <w:b/>
          <w:sz w:val="20"/>
          <w:szCs w:val="20"/>
        </w:rPr>
      </w:pPr>
      <w:r w:rsidRPr="00FB65C0">
        <w:rPr>
          <w:rFonts w:cs="Tahoma"/>
          <w:sz w:val="20"/>
          <w:szCs w:val="20"/>
        </w:rPr>
        <w:t>člen</w:t>
      </w:r>
    </w:p>
    <w:p w14:paraId="1DB190E7" w14:textId="77777777" w:rsidR="00BF3649" w:rsidRPr="00FB65C0" w:rsidRDefault="00BF3649" w:rsidP="00AC1D76">
      <w:pPr>
        <w:keepNext/>
        <w:keepLines/>
        <w:tabs>
          <w:tab w:val="left" w:pos="1080"/>
          <w:tab w:val="left" w:pos="1702"/>
        </w:tabs>
        <w:jc w:val="both"/>
        <w:rPr>
          <w:rFonts w:cs="Tahoma"/>
          <w:b/>
          <w:sz w:val="20"/>
          <w:szCs w:val="20"/>
        </w:rPr>
      </w:pPr>
    </w:p>
    <w:p w14:paraId="4010ABE2" w14:textId="77777777" w:rsidR="00C9374A" w:rsidRPr="00FB65C0" w:rsidRDefault="00C9374A" w:rsidP="00AC1D76">
      <w:pPr>
        <w:keepNext/>
        <w:keepLines/>
        <w:tabs>
          <w:tab w:val="left" w:pos="567"/>
          <w:tab w:val="left" w:pos="1418"/>
          <w:tab w:val="left" w:pos="1702"/>
        </w:tabs>
        <w:jc w:val="both"/>
        <w:rPr>
          <w:rFonts w:cs="Tahoma"/>
          <w:sz w:val="20"/>
          <w:szCs w:val="20"/>
        </w:rPr>
      </w:pPr>
      <w:r w:rsidRPr="00FB65C0">
        <w:rPr>
          <w:rFonts w:cs="Tahoma"/>
          <w:sz w:val="20"/>
          <w:szCs w:val="20"/>
        </w:rPr>
        <w:t>Izvajalec s podpisom tega okvirnega sporazuma jamči, da mu je poznan predmet okvirnega sporazuma in vsi riziki, ki bodo spremljali izvedbo, da je seznanjen z razpisnimi zahtevami, ter da so mu razumljivi in jasni pogoji in okoliščine za pravilno izvedbo obveznosti iz okvirnega sporazuma.</w:t>
      </w:r>
    </w:p>
    <w:p w14:paraId="5A9EDF42" w14:textId="77777777" w:rsidR="00C9374A" w:rsidRPr="00FB65C0" w:rsidRDefault="00C9374A" w:rsidP="00AC1D76">
      <w:pPr>
        <w:keepNext/>
        <w:keepLines/>
        <w:tabs>
          <w:tab w:val="left" w:pos="567"/>
          <w:tab w:val="left" w:pos="1418"/>
          <w:tab w:val="left" w:pos="1702"/>
        </w:tabs>
        <w:jc w:val="both"/>
        <w:rPr>
          <w:rFonts w:cs="Tahoma"/>
          <w:sz w:val="20"/>
          <w:szCs w:val="20"/>
        </w:rPr>
      </w:pPr>
    </w:p>
    <w:p w14:paraId="1BE7BEDF" w14:textId="77777777" w:rsidR="00C9374A" w:rsidRPr="00FB65C0" w:rsidRDefault="00C9374A" w:rsidP="00AC1D76">
      <w:pPr>
        <w:keepNext/>
        <w:keepLines/>
        <w:jc w:val="both"/>
        <w:rPr>
          <w:rFonts w:cs="Tahoma"/>
          <w:sz w:val="20"/>
          <w:szCs w:val="20"/>
        </w:rPr>
      </w:pPr>
      <w:r w:rsidRPr="00FB65C0">
        <w:rPr>
          <w:rFonts w:cs="Tahoma"/>
          <w:sz w:val="20"/>
          <w:szCs w:val="20"/>
        </w:rPr>
        <w:t xml:space="preserve">Stranki okvirnega sporazuma sta sporazumni, da se katerikoli rok iz tega okvirnega sporazuma, če se le-ta izteče na soboto, nedeljo, praznik ali drug dela prosti dan po zakonu, prenese na prvi naslednji delovni dan. </w:t>
      </w:r>
    </w:p>
    <w:p w14:paraId="249226F6" w14:textId="77777777" w:rsidR="00505D67" w:rsidRPr="00FB65C0" w:rsidRDefault="00505D67" w:rsidP="00AC1D76">
      <w:pPr>
        <w:keepNext/>
        <w:keepLines/>
        <w:tabs>
          <w:tab w:val="left" w:pos="1080"/>
          <w:tab w:val="left" w:pos="1702"/>
        </w:tabs>
        <w:jc w:val="both"/>
        <w:rPr>
          <w:rFonts w:cs="Tahoma"/>
          <w:b/>
          <w:sz w:val="20"/>
          <w:szCs w:val="20"/>
        </w:rPr>
      </w:pPr>
    </w:p>
    <w:p w14:paraId="15ED7CD1" w14:textId="77777777" w:rsidR="00BF3649" w:rsidRPr="00FB65C0" w:rsidRDefault="00BF3649" w:rsidP="00AC1D76">
      <w:pPr>
        <w:keepNext/>
        <w:keepLines/>
        <w:numPr>
          <w:ilvl w:val="1"/>
          <w:numId w:val="16"/>
        </w:numPr>
        <w:tabs>
          <w:tab w:val="clear" w:pos="4613"/>
          <w:tab w:val="num" w:pos="4897"/>
        </w:tabs>
        <w:ind w:left="426" w:hanging="426"/>
        <w:jc w:val="center"/>
        <w:rPr>
          <w:rFonts w:cs="Tahoma"/>
          <w:sz w:val="20"/>
          <w:szCs w:val="20"/>
        </w:rPr>
      </w:pPr>
      <w:r w:rsidRPr="00FB65C0">
        <w:rPr>
          <w:rFonts w:cs="Tahoma"/>
          <w:sz w:val="20"/>
          <w:szCs w:val="20"/>
        </w:rPr>
        <w:t>člen</w:t>
      </w:r>
    </w:p>
    <w:p w14:paraId="52DA2269" w14:textId="77777777" w:rsidR="00BF3649" w:rsidRPr="00FB65C0" w:rsidRDefault="00BF3649" w:rsidP="00AC1D76">
      <w:pPr>
        <w:keepNext/>
        <w:keepLines/>
        <w:jc w:val="both"/>
        <w:rPr>
          <w:rFonts w:cs="Tahoma"/>
          <w:sz w:val="20"/>
          <w:szCs w:val="20"/>
        </w:rPr>
      </w:pPr>
    </w:p>
    <w:p w14:paraId="1566F0BC" w14:textId="77777777" w:rsidR="00C9374A" w:rsidRPr="00FB65C0" w:rsidRDefault="00C9374A" w:rsidP="00AC1D76">
      <w:pPr>
        <w:keepNext/>
        <w:keepLines/>
        <w:tabs>
          <w:tab w:val="left" w:pos="4820"/>
        </w:tabs>
        <w:jc w:val="both"/>
        <w:rPr>
          <w:rFonts w:cs="Tahoma"/>
          <w:sz w:val="20"/>
          <w:szCs w:val="20"/>
        </w:rPr>
      </w:pPr>
      <w:r w:rsidRPr="00FB65C0">
        <w:rPr>
          <w:rFonts w:cs="Tahoma"/>
          <w:sz w:val="20"/>
          <w:szCs w:val="20"/>
        </w:rPr>
        <w:t>Ta okvirni sporazum je sklenjen in prične veljati z dnem, ko ga podpišeta obe stranki okvirnega sporazuma, pod pogojem iz 1</w:t>
      </w:r>
      <w:r w:rsidR="004D442E" w:rsidRPr="00FB65C0">
        <w:rPr>
          <w:rFonts w:cs="Tahoma"/>
          <w:sz w:val="20"/>
          <w:szCs w:val="20"/>
        </w:rPr>
        <w:t>5</w:t>
      </w:r>
      <w:r w:rsidRPr="00FB65C0">
        <w:rPr>
          <w:rFonts w:cs="Tahoma"/>
          <w:sz w:val="20"/>
          <w:szCs w:val="20"/>
        </w:rPr>
        <w:t xml:space="preserve">. člena </w:t>
      </w:r>
      <w:r w:rsidR="004D442E" w:rsidRPr="00FB65C0">
        <w:rPr>
          <w:rFonts w:cs="Tahoma"/>
          <w:sz w:val="20"/>
          <w:szCs w:val="20"/>
        </w:rPr>
        <w:t xml:space="preserve">tega </w:t>
      </w:r>
      <w:r w:rsidRPr="00FB65C0">
        <w:rPr>
          <w:rFonts w:cs="Tahoma"/>
          <w:sz w:val="20"/>
          <w:szCs w:val="20"/>
        </w:rPr>
        <w:t>okvirnega sporazuma.</w:t>
      </w:r>
    </w:p>
    <w:p w14:paraId="292E26ED" w14:textId="77777777" w:rsidR="00C9374A" w:rsidRPr="00FB65C0" w:rsidRDefault="00C9374A" w:rsidP="00AC1D76">
      <w:pPr>
        <w:keepNext/>
        <w:keepLines/>
        <w:tabs>
          <w:tab w:val="left" w:pos="567"/>
          <w:tab w:val="left" w:pos="1418"/>
          <w:tab w:val="left" w:pos="1702"/>
        </w:tabs>
        <w:jc w:val="both"/>
        <w:rPr>
          <w:rFonts w:cs="Tahoma"/>
          <w:sz w:val="20"/>
          <w:szCs w:val="20"/>
        </w:rPr>
      </w:pPr>
    </w:p>
    <w:p w14:paraId="6A9828A3" w14:textId="77777777" w:rsidR="00C9374A" w:rsidRPr="00FB65C0" w:rsidRDefault="00C9374A" w:rsidP="00AC1D76">
      <w:pPr>
        <w:keepNext/>
        <w:keepLines/>
        <w:tabs>
          <w:tab w:val="left" w:pos="567"/>
          <w:tab w:val="left" w:pos="1418"/>
          <w:tab w:val="left" w:pos="1702"/>
        </w:tabs>
        <w:jc w:val="both"/>
        <w:rPr>
          <w:rFonts w:cs="Tahoma"/>
          <w:sz w:val="20"/>
          <w:szCs w:val="20"/>
        </w:rPr>
      </w:pPr>
      <w:r w:rsidRPr="00FB65C0">
        <w:rPr>
          <w:rFonts w:cs="Tahoma"/>
          <w:sz w:val="20"/>
          <w:szCs w:val="20"/>
        </w:rPr>
        <w:t>Stranki tega okvirnega sporazuma se obvezujeta, da bosta uredili vse, kar je potrebno za izvršitev okvirnega sporazuma in da bosta ravnali s potrebno skrbnostjo dobrega gospodarstvenika in strokovnjaka. Za urejanje razmerij, ki niso izrecno urejena s tem okvirnim sporazumom, se uporabljajo določila zakona, ki ureja obligacijska razmerja.</w:t>
      </w:r>
    </w:p>
    <w:p w14:paraId="6A5BED8C" w14:textId="77777777" w:rsidR="00C9374A" w:rsidRPr="00FB65C0" w:rsidRDefault="00C9374A" w:rsidP="00AC1D76">
      <w:pPr>
        <w:keepNext/>
        <w:keepLines/>
        <w:tabs>
          <w:tab w:val="left" w:pos="567"/>
          <w:tab w:val="left" w:pos="1418"/>
          <w:tab w:val="left" w:pos="1702"/>
        </w:tabs>
        <w:jc w:val="both"/>
        <w:rPr>
          <w:rFonts w:cs="Tahoma"/>
          <w:sz w:val="20"/>
          <w:szCs w:val="20"/>
        </w:rPr>
      </w:pPr>
    </w:p>
    <w:p w14:paraId="63B5091F" w14:textId="77777777" w:rsidR="00C9374A" w:rsidRPr="00FB65C0" w:rsidRDefault="00C9374A" w:rsidP="00AC1D76">
      <w:pPr>
        <w:keepNext/>
        <w:keepLines/>
        <w:tabs>
          <w:tab w:val="left" w:pos="567"/>
          <w:tab w:val="left" w:pos="1418"/>
          <w:tab w:val="left" w:pos="1702"/>
        </w:tabs>
        <w:jc w:val="both"/>
        <w:rPr>
          <w:rFonts w:cs="Tahoma"/>
          <w:sz w:val="20"/>
          <w:szCs w:val="20"/>
        </w:rPr>
      </w:pPr>
      <w:r w:rsidRPr="00FB65C0">
        <w:rPr>
          <w:rFonts w:cs="Tahoma"/>
          <w:sz w:val="20"/>
          <w:szCs w:val="20"/>
        </w:rPr>
        <w:t>Morebitne spore, ki bi nastali v zvezi z izvajanjem tega okvirnega sporazuma, bosta stranki skušali rešiti sporazumno. Če spora ne bo možno rešiti sporazumno, lahko vsaka stranka sproži postopek za rešitev spora pri stvarno pristojnem sodišču v Ljubljani.</w:t>
      </w:r>
    </w:p>
    <w:p w14:paraId="332BCE5E" w14:textId="77777777" w:rsidR="00C04554" w:rsidRPr="00FB65C0" w:rsidRDefault="00C04554" w:rsidP="00AC1D76">
      <w:pPr>
        <w:keepNext/>
        <w:keepLines/>
        <w:tabs>
          <w:tab w:val="left" w:pos="4820"/>
        </w:tabs>
        <w:jc w:val="both"/>
        <w:rPr>
          <w:rFonts w:cs="Tahoma"/>
          <w:sz w:val="20"/>
          <w:szCs w:val="20"/>
        </w:rPr>
      </w:pPr>
    </w:p>
    <w:p w14:paraId="3298B967" w14:textId="77777777" w:rsidR="00BF3649" w:rsidRPr="00FB65C0" w:rsidRDefault="00BF3649" w:rsidP="00AC1D76">
      <w:pPr>
        <w:keepNext/>
        <w:keepLines/>
        <w:numPr>
          <w:ilvl w:val="1"/>
          <w:numId w:val="16"/>
        </w:numPr>
        <w:tabs>
          <w:tab w:val="clear" w:pos="4613"/>
          <w:tab w:val="num" w:pos="4897"/>
        </w:tabs>
        <w:ind w:left="426" w:hanging="426"/>
        <w:jc w:val="center"/>
        <w:rPr>
          <w:rFonts w:cs="Tahoma"/>
          <w:sz w:val="20"/>
          <w:szCs w:val="20"/>
        </w:rPr>
      </w:pPr>
      <w:r w:rsidRPr="00FB65C0">
        <w:rPr>
          <w:rFonts w:cs="Tahoma"/>
          <w:sz w:val="20"/>
          <w:szCs w:val="20"/>
        </w:rPr>
        <w:t>člen</w:t>
      </w:r>
    </w:p>
    <w:p w14:paraId="280D624F" w14:textId="77777777" w:rsidR="00BF3649" w:rsidRPr="00FB65C0" w:rsidRDefault="00BF3649" w:rsidP="00AC1D76">
      <w:pPr>
        <w:keepNext/>
        <w:keepLines/>
        <w:tabs>
          <w:tab w:val="num" w:pos="0"/>
        </w:tabs>
        <w:jc w:val="both"/>
        <w:rPr>
          <w:rFonts w:cs="Tahoma"/>
          <w:snapToGrid w:val="0"/>
          <w:sz w:val="20"/>
          <w:szCs w:val="20"/>
        </w:rPr>
      </w:pPr>
    </w:p>
    <w:p w14:paraId="24814BE4" w14:textId="77777777" w:rsidR="00505D67" w:rsidRPr="00FB65C0" w:rsidRDefault="00C9374A" w:rsidP="00AC1D76">
      <w:pPr>
        <w:keepNext/>
        <w:keepLines/>
        <w:tabs>
          <w:tab w:val="left" w:pos="567"/>
          <w:tab w:val="left" w:pos="1418"/>
          <w:tab w:val="left" w:pos="1702"/>
        </w:tabs>
        <w:jc w:val="both"/>
        <w:rPr>
          <w:rFonts w:cs="Tahoma"/>
          <w:sz w:val="20"/>
          <w:szCs w:val="20"/>
        </w:rPr>
      </w:pPr>
      <w:r w:rsidRPr="00FB65C0">
        <w:rPr>
          <w:rFonts w:cs="Tahoma"/>
          <w:sz w:val="20"/>
          <w:szCs w:val="20"/>
        </w:rPr>
        <w:t>S</w:t>
      </w:r>
      <w:r w:rsidR="00C05E43" w:rsidRPr="00FB65C0">
        <w:rPr>
          <w:rFonts w:cs="Tahoma"/>
          <w:sz w:val="20"/>
          <w:szCs w:val="20"/>
        </w:rPr>
        <w:t xml:space="preserve">tranki </w:t>
      </w:r>
      <w:r w:rsidRPr="00FB65C0">
        <w:rPr>
          <w:rFonts w:cs="Tahoma"/>
          <w:sz w:val="20"/>
          <w:szCs w:val="20"/>
        </w:rPr>
        <w:t xml:space="preserve">okvirnega sporazuma </w:t>
      </w:r>
      <w:r w:rsidR="00C05E43" w:rsidRPr="00FB65C0">
        <w:rPr>
          <w:rFonts w:cs="Tahoma"/>
          <w:sz w:val="20"/>
          <w:szCs w:val="20"/>
        </w:rPr>
        <w:t xml:space="preserve">bosta </w:t>
      </w:r>
      <w:r w:rsidRPr="00FB65C0">
        <w:rPr>
          <w:rFonts w:cs="Tahoma"/>
          <w:sz w:val="20"/>
          <w:szCs w:val="20"/>
        </w:rPr>
        <w:t>ta okvirni sporazum</w:t>
      </w:r>
      <w:r w:rsidR="00505D67" w:rsidRPr="00FB65C0">
        <w:rPr>
          <w:rFonts w:cs="Tahoma"/>
          <w:sz w:val="20"/>
          <w:szCs w:val="20"/>
        </w:rPr>
        <w:t xml:space="preserve">, kot tudi vse medsebojne dogovore, podatke in dokumentacijo, ki je predmet </w:t>
      </w:r>
      <w:r w:rsidRPr="00FB65C0">
        <w:rPr>
          <w:rFonts w:cs="Tahoma"/>
          <w:sz w:val="20"/>
          <w:szCs w:val="20"/>
        </w:rPr>
        <w:t>tega okvirnega sporazuma</w:t>
      </w:r>
      <w:r w:rsidR="00505D67" w:rsidRPr="00FB65C0">
        <w:rPr>
          <w:rFonts w:cs="Tahoma"/>
          <w:sz w:val="20"/>
          <w:szCs w:val="20"/>
        </w:rPr>
        <w:t xml:space="preserve"> oziroma nje</w:t>
      </w:r>
      <w:r w:rsidRPr="00FB65C0">
        <w:rPr>
          <w:rFonts w:cs="Tahoma"/>
          <w:sz w:val="20"/>
          <w:szCs w:val="20"/>
        </w:rPr>
        <w:t>govega</w:t>
      </w:r>
      <w:r w:rsidR="00505D67" w:rsidRPr="00FB65C0">
        <w:rPr>
          <w:rFonts w:cs="Tahoma"/>
          <w:sz w:val="20"/>
          <w:szCs w:val="20"/>
        </w:rPr>
        <w:t xml:space="preserve"> izvajanja, varovali kot poslovno skrivnost in jih ne bosta neupravičeno uporabljali v svojo korist oziroma komercialno izkoriščali ali posredovali tretjim osebam izven organizacij, ki niso vključene v izvajanje nalog predmeta </w:t>
      </w:r>
      <w:r w:rsidRPr="00FB65C0">
        <w:rPr>
          <w:rFonts w:cs="Tahoma"/>
          <w:sz w:val="20"/>
          <w:szCs w:val="20"/>
        </w:rPr>
        <w:t>tega okvirnega sporazuma</w:t>
      </w:r>
      <w:r w:rsidR="00505D67" w:rsidRPr="00FB65C0">
        <w:rPr>
          <w:rFonts w:cs="Tahoma"/>
          <w:sz w:val="20"/>
          <w:szCs w:val="20"/>
        </w:rPr>
        <w:t>, razen podatkov oz. informacij, ki po veljavnih predpisih štejejo za javne.</w:t>
      </w:r>
    </w:p>
    <w:p w14:paraId="0F491F7B" w14:textId="77777777" w:rsidR="00505D67" w:rsidRPr="00FB65C0" w:rsidRDefault="00505D67" w:rsidP="00AC1D76">
      <w:pPr>
        <w:keepNext/>
        <w:keepLines/>
        <w:tabs>
          <w:tab w:val="left" w:pos="567"/>
          <w:tab w:val="left" w:pos="1418"/>
          <w:tab w:val="left" w:pos="1702"/>
        </w:tabs>
        <w:jc w:val="both"/>
        <w:rPr>
          <w:rFonts w:cs="Tahoma"/>
          <w:sz w:val="20"/>
          <w:szCs w:val="20"/>
        </w:rPr>
      </w:pPr>
    </w:p>
    <w:p w14:paraId="03496743" w14:textId="77777777" w:rsidR="00505D67" w:rsidRPr="00FB65C0" w:rsidRDefault="00505D67" w:rsidP="00AC1D76">
      <w:pPr>
        <w:keepNext/>
        <w:keepLines/>
        <w:tabs>
          <w:tab w:val="left" w:pos="567"/>
          <w:tab w:val="left" w:pos="1418"/>
          <w:tab w:val="left" w:pos="1702"/>
        </w:tabs>
        <w:jc w:val="both"/>
        <w:rPr>
          <w:rFonts w:cs="Tahoma"/>
          <w:sz w:val="20"/>
          <w:szCs w:val="20"/>
        </w:rPr>
      </w:pPr>
      <w:r w:rsidRPr="00FB65C0">
        <w:rPr>
          <w:rFonts w:cs="Tahoma"/>
          <w:sz w:val="20"/>
          <w:szCs w:val="20"/>
        </w:rPr>
        <w:t xml:space="preserve">V primeru kršitve določb o varovanju poslovne skrivnosti, sta stranki </w:t>
      </w:r>
      <w:r w:rsidR="00C9374A" w:rsidRPr="00FB65C0">
        <w:rPr>
          <w:rFonts w:cs="Tahoma"/>
          <w:sz w:val="20"/>
          <w:szCs w:val="20"/>
        </w:rPr>
        <w:t xml:space="preserve">okvirnega sporazuma </w:t>
      </w:r>
      <w:r w:rsidRPr="00FB65C0">
        <w:rPr>
          <w:rFonts w:cs="Tahoma"/>
          <w:sz w:val="20"/>
          <w:szCs w:val="20"/>
        </w:rPr>
        <w:t>odškodninsko odgovorni za vso posredno in neposredno povzročeno škodo.</w:t>
      </w:r>
    </w:p>
    <w:p w14:paraId="320B23F2" w14:textId="77777777" w:rsidR="00BF3649" w:rsidRPr="00FB65C0" w:rsidRDefault="00BF3649" w:rsidP="00AC1D76">
      <w:pPr>
        <w:keepNext/>
        <w:keepLines/>
        <w:jc w:val="both"/>
        <w:rPr>
          <w:rFonts w:cs="Tahoma"/>
          <w:sz w:val="20"/>
          <w:szCs w:val="20"/>
        </w:rPr>
      </w:pPr>
    </w:p>
    <w:p w14:paraId="706ED401" w14:textId="77777777" w:rsidR="00BF3649" w:rsidRPr="00FB65C0" w:rsidRDefault="00BF3649" w:rsidP="00AC1D76">
      <w:pPr>
        <w:keepNext/>
        <w:keepLines/>
        <w:numPr>
          <w:ilvl w:val="1"/>
          <w:numId w:val="16"/>
        </w:numPr>
        <w:tabs>
          <w:tab w:val="clear" w:pos="4613"/>
          <w:tab w:val="num" w:pos="4897"/>
        </w:tabs>
        <w:ind w:left="426" w:hanging="426"/>
        <w:jc w:val="center"/>
        <w:rPr>
          <w:rFonts w:cs="Tahoma"/>
          <w:sz w:val="20"/>
          <w:szCs w:val="20"/>
        </w:rPr>
      </w:pPr>
      <w:r w:rsidRPr="00FB65C0">
        <w:rPr>
          <w:rFonts w:cs="Tahoma"/>
          <w:sz w:val="20"/>
          <w:szCs w:val="20"/>
        </w:rPr>
        <w:t>člen</w:t>
      </w:r>
    </w:p>
    <w:p w14:paraId="66C81A14" w14:textId="77777777" w:rsidR="00BF3649" w:rsidRPr="00FB65C0" w:rsidRDefault="00BF3649" w:rsidP="00AC1D76">
      <w:pPr>
        <w:keepNext/>
        <w:keepLines/>
        <w:jc w:val="both"/>
        <w:rPr>
          <w:rFonts w:cs="Tahoma"/>
          <w:sz w:val="20"/>
          <w:szCs w:val="20"/>
        </w:rPr>
      </w:pPr>
    </w:p>
    <w:p w14:paraId="259D6AE0" w14:textId="77777777" w:rsidR="00C9374A" w:rsidRPr="00FB65C0" w:rsidRDefault="00C9374A" w:rsidP="00AC1D76">
      <w:pPr>
        <w:keepNext/>
        <w:keepLines/>
        <w:tabs>
          <w:tab w:val="left" w:pos="567"/>
          <w:tab w:val="left" w:pos="1418"/>
          <w:tab w:val="left" w:pos="1702"/>
        </w:tabs>
        <w:jc w:val="both"/>
        <w:rPr>
          <w:rFonts w:cs="Tahoma"/>
          <w:sz w:val="20"/>
          <w:szCs w:val="20"/>
        </w:rPr>
      </w:pPr>
      <w:r w:rsidRPr="00FB65C0">
        <w:rPr>
          <w:rFonts w:cs="Tahoma"/>
          <w:sz w:val="20"/>
          <w:szCs w:val="20"/>
        </w:rPr>
        <w:t>Ta okvirni sporazum v celoti zavezuje tudi morebitne vsakokratne pravne naslednike vsake od strank okvirnega sporazuma, kar velja zlasti tudi v primeru organizacijsko – statusnih ter lastninskih sprememb.</w:t>
      </w:r>
    </w:p>
    <w:p w14:paraId="2319E5A6" w14:textId="77777777" w:rsidR="00C9374A" w:rsidRPr="00FB65C0" w:rsidRDefault="00C9374A" w:rsidP="00AC1D76">
      <w:pPr>
        <w:keepNext/>
        <w:keepLines/>
        <w:tabs>
          <w:tab w:val="left" w:pos="567"/>
          <w:tab w:val="left" w:pos="1418"/>
          <w:tab w:val="left" w:pos="1702"/>
        </w:tabs>
        <w:jc w:val="both"/>
        <w:rPr>
          <w:rFonts w:eastAsia="Calibri" w:cs="Tahoma"/>
          <w:sz w:val="20"/>
          <w:szCs w:val="20"/>
        </w:rPr>
      </w:pPr>
    </w:p>
    <w:p w14:paraId="338BD5B7" w14:textId="77777777" w:rsidR="00C9374A" w:rsidRPr="00FB65C0" w:rsidRDefault="00C9374A" w:rsidP="00AC1D76">
      <w:pPr>
        <w:keepNext/>
        <w:keepLines/>
        <w:jc w:val="both"/>
        <w:rPr>
          <w:rFonts w:cs="Tahoma"/>
          <w:sz w:val="20"/>
          <w:szCs w:val="20"/>
        </w:rPr>
      </w:pPr>
      <w:r w:rsidRPr="00FB65C0">
        <w:rPr>
          <w:rFonts w:cs="Tahoma"/>
          <w:sz w:val="20"/>
          <w:szCs w:val="20"/>
        </w:rPr>
        <w:t>Če katerokoli od določil tega okvirnega sporazuma je ali postane neveljavno, to ne vpliva na ostala  določila. Neveljavno določilo se nadomesti z veljavnim, ki mora čim bolj ustrezati namenu, ki sta ga  želeli doseči stranki okvirnega sporazuma z neveljavnim določilom.</w:t>
      </w:r>
    </w:p>
    <w:p w14:paraId="1692A11A" w14:textId="77777777" w:rsidR="00C9374A" w:rsidRPr="00FB65C0" w:rsidRDefault="00C9374A" w:rsidP="00AC1D76">
      <w:pPr>
        <w:keepNext/>
        <w:keepLines/>
        <w:jc w:val="both"/>
        <w:rPr>
          <w:rFonts w:cs="Tahoma"/>
          <w:sz w:val="20"/>
          <w:szCs w:val="20"/>
        </w:rPr>
      </w:pPr>
    </w:p>
    <w:p w14:paraId="123B3133" w14:textId="77777777" w:rsidR="00C9374A" w:rsidRPr="00FB65C0" w:rsidRDefault="00C9374A" w:rsidP="00AC1D76">
      <w:pPr>
        <w:keepNext/>
        <w:keepLines/>
        <w:jc w:val="both"/>
        <w:rPr>
          <w:rFonts w:cs="Tahoma"/>
          <w:sz w:val="20"/>
          <w:szCs w:val="20"/>
        </w:rPr>
      </w:pPr>
      <w:r w:rsidRPr="00FB65C0">
        <w:rPr>
          <w:rFonts w:cs="Tahoma"/>
          <w:sz w:val="20"/>
          <w:szCs w:val="20"/>
        </w:rPr>
        <w:t>Morebitne spremembe ali dopolnitve tega okvirnega sporazuma so veljavne le, če jih stranki okvirnega sporazuma skleneta v obliki pisnega dodatka k temu okvirnemu sporazumu.</w:t>
      </w:r>
    </w:p>
    <w:p w14:paraId="03DB2156" w14:textId="77777777" w:rsidR="00C9374A" w:rsidRPr="00FB65C0" w:rsidRDefault="00C9374A" w:rsidP="00AC1D76">
      <w:pPr>
        <w:keepNext/>
        <w:keepLines/>
        <w:jc w:val="both"/>
        <w:rPr>
          <w:rFonts w:cs="Tahoma"/>
          <w:sz w:val="20"/>
          <w:szCs w:val="20"/>
        </w:rPr>
      </w:pPr>
    </w:p>
    <w:p w14:paraId="089A8F60" w14:textId="77777777" w:rsidR="00C9374A" w:rsidRPr="00FB65C0" w:rsidRDefault="00C9374A" w:rsidP="00AC1D76">
      <w:pPr>
        <w:keepNext/>
        <w:keepLines/>
        <w:tabs>
          <w:tab w:val="left" w:pos="567"/>
          <w:tab w:val="left" w:pos="1418"/>
          <w:tab w:val="left" w:pos="1702"/>
        </w:tabs>
        <w:jc w:val="both"/>
        <w:rPr>
          <w:rFonts w:cs="Tahoma"/>
          <w:sz w:val="20"/>
          <w:szCs w:val="20"/>
          <w:lang w:val="es-AR"/>
        </w:rPr>
      </w:pPr>
      <w:r w:rsidRPr="00FB65C0">
        <w:rPr>
          <w:rFonts w:cs="Tahoma"/>
          <w:sz w:val="20"/>
          <w:szCs w:val="20"/>
          <w:lang w:val="es-AR"/>
        </w:rPr>
        <w:t xml:space="preserve">Priloge so neločljivi sestavni del tega okvirnega sporazuma. </w:t>
      </w:r>
    </w:p>
    <w:p w14:paraId="2C7B1305" w14:textId="77777777" w:rsidR="00C9374A" w:rsidRPr="00FB65C0" w:rsidRDefault="00C9374A" w:rsidP="00AC1D76">
      <w:pPr>
        <w:keepNext/>
        <w:keepLines/>
        <w:jc w:val="both"/>
        <w:rPr>
          <w:rFonts w:cs="Tahoma"/>
          <w:sz w:val="20"/>
          <w:szCs w:val="20"/>
        </w:rPr>
      </w:pPr>
    </w:p>
    <w:p w14:paraId="089562B0" w14:textId="77777777" w:rsidR="00C9374A" w:rsidRPr="00FB65C0" w:rsidRDefault="00C9374A" w:rsidP="00AC1D76">
      <w:pPr>
        <w:keepNext/>
        <w:keepLines/>
        <w:numPr>
          <w:ilvl w:val="1"/>
          <w:numId w:val="16"/>
        </w:numPr>
        <w:tabs>
          <w:tab w:val="clear" w:pos="4613"/>
          <w:tab w:val="num" w:pos="4897"/>
        </w:tabs>
        <w:ind w:left="426" w:hanging="426"/>
        <w:jc w:val="center"/>
        <w:rPr>
          <w:rFonts w:cs="Tahoma"/>
          <w:sz w:val="20"/>
          <w:szCs w:val="20"/>
        </w:rPr>
      </w:pPr>
      <w:r w:rsidRPr="00FB65C0">
        <w:rPr>
          <w:rFonts w:cs="Tahoma"/>
          <w:sz w:val="20"/>
          <w:szCs w:val="20"/>
        </w:rPr>
        <w:t>člen</w:t>
      </w:r>
    </w:p>
    <w:p w14:paraId="65F7B26E" w14:textId="77777777" w:rsidR="00C9374A" w:rsidRPr="00FB65C0" w:rsidRDefault="00C9374A" w:rsidP="00AC1D76">
      <w:pPr>
        <w:keepNext/>
        <w:keepLines/>
        <w:jc w:val="both"/>
        <w:rPr>
          <w:rFonts w:cs="Tahoma"/>
          <w:sz w:val="20"/>
          <w:szCs w:val="20"/>
        </w:rPr>
      </w:pPr>
    </w:p>
    <w:p w14:paraId="6A852483" w14:textId="77777777" w:rsidR="00BE395C" w:rsidRPr="00FB65C0" w:rsidRDefault="00BE395C" w:rsidP="00AC1D76">
      <w:pPr>
        <w:keepNext/>
        <w:keepLines/>
        <w:jc w:val="both"/>
        <w:rPr>
          <w:rFonts w:cs="Tahoma"/>
          <w:sz w:val="20"/>
          <w:szCs w:val="20"/>
        </w:rPr>
      </w:pPr>
      <w:r w:rsidRPr="00FB65C0">
        <w:rPr>
          <w:rFonts w:cs="Tahoma"/>
          <w:sz w:val="20"/>
          <w:szCs w:val="20"/>
        </w:rPr>
        <w:t>Okvirni sporazum je sestavljen in podpisan v petih (5) enakih izvodih, od katerih tri (3) izvode prejme naročnik in dva (2) izvoda izvajalec.</w:t>
      </w:r>
    </w:p>
    <w:p w14:paraId="10D6ADC7" w14:textId="77777777" w:rsidR="00BE395C" w:rsidRPr="00FB65C0" w:rsidRDefault="00BE395C" w:rsidP="00AC1D76">
      <w:pPr>
        <w:keepNext/>
        <w:keepLines/>
        <w:jc w:val="both"/>
        <w:rPr>
          <w:rFonts w:cs="Tahoma"/>
          <w:sz w:val="20"/>
          <w:szCs w:val="20"/>
        </w:rPr>
      </w:pPr>
    </w:p>
    <w:p w14:paraId="16D56C42" w14:textId="77777777" w:rsidR="00BE395C" w:rsidRPr="00FB65C0" w:rsidRDefault="00BE395C" w:rsidP="00AC1D76">
      <w:pPr>
        <w:keepNext/>
        <w:keepLines/>
        <w:jc w:val="both"/>
        <w:rPr>
          <w:rFonts w:cs="Tahoma"/>
          <w:sz w:val="20"/>
          <w:szCs w:val="20"/>
        </w:rPr>
      </w:pPr>
    </w:p>
    <w:p w14:paraId="14A6E5F6" w14:textId="77777777" w:rsidR="00BE395C" w:rsidRPr="00FB65C0" w:rsidRDefault="00BE395C" w:rsidP="00AC1D76">
      <w:pPr>
        <w:keepNext/>
        <w:keepLines/>
        <w:tabs>
          <w:tab w:val="left" w:pos="1134"/>
          <w:tab w:val="left" w:pos="4820"/>
        </w:tabs>
        <w:rPr>
          <w:rFonts w:cs="Tahoma"/>
          <w:sz w:val="20"/>
          <w:szCs w:val="20"/>
        </w:rPr>
      </w:pPr>
      <w:r w:rsidRPr="00FB65C0">
        <w:rPr>
          <w:rFonts w:cs="Tahoma"/>
          <w:sz w:val="20"/>
          <w:szCs w:val="20"/>
        </w:rPr>
        <w:t>______________, dne ___________</w:t>
      </w:r>
      <w:r w:rsidRPr="00FB65C0">
        <w:rPr>
          <w:rFonts w:cs="Tahoma"/>
          <w:sz w:val="20"/>
          <w:szCs w:val="20"/>
        </w:rPr>
        <w:tab/>
      </w:r>
      <w:r w:rsidRPr="00FB65C0">
        <w:rPr>
          <w:rFonts w:cs="Tahoma"/>
          <w:sz w:val="20"/>
          <w:szCs w:val="20"/>
        </w:rPr>
        <w:tab/>
      </w:r>
      <w:r w:rsidRPr="00FB65C0">
        <w:rPr>
          <w:rFonts w:cs="Tahoma"/>
          <w:sz w:val="20"/>
          <w:szCs w:val="20"/>
        </w:rPr>
        <w:tab/>
        <w:t>Ljubljana, dne _____________</w:t>
      </w:r>
    </w:p>
    <w:p w14:paraId="61D0DADE" w14:textId="77777777" w:rsidR="00BE395C" w:rsidRPr="00FB65C0" w:rsidRDefault="00BE395C" w:rsidP="00AC1D76">
      <w:pPr>
        <w:keepNext/>
        <w:keepLines/>
        <w:tabs>
          <w:tab w:val="left" w:pos="4820"/>
        </w:tabs>
        <w:rPr>
          <w:rFonts w:cs="Tahoma"/>
          <w:sz w:val="20"/>
          <w:szCs w:val="20"/>
        </w:rPr>
      </w:pPr>
    </w:p>
    <w:p w14:paraId="246961F3" w14:textId="77777777" w:rsidR="00BE395C" w:rsidRPr="00FB65C0" w:rsidRDefault="00BE395C" w:rsidP="00AC1D76">
      <w:pPr>
        <w:keepNext/>
        <w:keepLines/>
        <w:tabs>
          <w:tab w:val="left" w:pos="4820"/>
        </w:tabs>
        <w:rPr>
          <w:rFonts w:cs="Tahoma"/>
          <w:sz w:val="20"/>
          <w:szCs w:val="20"/>
        </w:rPr>
      </w:pPr>
    </w:p>
    <w:p w14:paraId="79DF5EF2" w14:textId="77777777" w:rsidR="00BE395C" w:rsidRPr="00FB65C0" w:rsidRDefault="00BE395C" w:rsidP="00AC1D76">
      <w:pPr>
        <w:keepNext/>
        <w:keepLines/>
        <w:tabs>
          <w:tab w:val="left" w:pos="4820"/>
        </w:tabs>
        <w:rPr>
          <w:rFonts w:cs="Tahoma"/>
          <w:sz w:val="20"/>
          <w:szCs w:val="20"/>
        </w:rPr>
      </w:pPr>
      <w:r w:rsidRPr="00FB65C0">
        <w:rPr>
          <w:rFonts w:cs="Tahoma"/>
          <w:b/>
          <w:sz w:val="20"/>
          <w:szCs w:val="20"/>
        </w:rPr>
        <w:t>IZVAJALEC:</w:t>
      </w:r>
      <w:r w:rsidRPr="00FB65C0">
        <w:rPr>
          <w:rFonts w:cs="Tahoma"/>
          <w:b/>
          <w:sz w:val="20"/>
          <w:szCs w:val="20"/>
        </w:rPr>
        <w:tab/>
      </w:r>
      <w:r w:rsidRPr="00FB65C0">
        <w:rPr>
          <w:rFonts w:cs="Tahoma"/>
          <w:b/>
          <w:sz w:val="20"/>
          <w:szCs w:val="20"/>
        </w:rPr>
        <w:tab/>
      </w:r>
      <w:r w:rsidRPr="00FB65C0">
        <w:rPr>
          <w:rFonts w:cs="Tahoma"/>
          <w:b/>
          <w:sz w:val="20"/>
          <w:szCs w:val="20"/>
        </w:rPr>
        <w:tab/>
        <w:t>NAROČNIK:</w:t>
      </w:r>
      <w:r w:rsidRPr="00FB65C0">
        <w:rPr>
          <w:rFonts w:cs="Tahoma"/>
          <w:sz w:val="20"/>
          <w:szCs w:val="20"/>
        </w:rPr>
        <w:tab/>
      </w:r>
      <w:r w:rsidRPr="00FB65C0">
        <w:rPr>
          <w:rFonts w:cs="Tahoma"/>
          <w:sz w:val="20"/>
          <w:szCs w:val="20"/>
        </w:rPr>
        <w:tab/>
      </w:r>
      <w:r w:rsidRPr="00FB65C0">
        <w:rPr>
          <w:rFonts w:cs="Tahoma"/>
          <w:sz w:val="20"/>
          <w:szCs w:val="20"/>
        </w:rPr>
        <w:tab/>
      </w:r>
    </w:p>
    <w:p w14:paraId="094A688C" w14:textId="77777777" w:rsidR="00BE395C" w:rsidRPr="00FB65C0" w:rsidRDefault="00BE395C" w:rsidP="00AC1D76">
      <w:pPr>
        <w:keepNext/>
        <w:keepLines/>
        <w:ind w:left="4956" w:firstLine="708"/>
        <w:jc w:val="both"/>
        <w:rPr>
          <w:rFonts w:cs="Tahoma"/>
          <w:bCs/>
          <w:sz w:val="20"/>
          <w:szCs w:val="20"/>
        </w:rPr>
      </w:pPr>
      <w:r w:rsidRPr="00FB65C0">
        <w:rPr>
          <w:rFonts w:cs="Tahoma"/>
          <w:bCs/>
          <w:sz w:val="20"/>
          <w:szCs w:val="20"/>
        </w:rPr>
        <w:t>JAVNO PODJETJE</w:t>
      </w:r>
      <w:r w:rsidRPr="00FB65C0">
        <w:rPr>
          <w:rFonts w:cs="Tahoma"/>
          <w:bCs/>
          <w:sz w:val="20"/>
          <w:szCs w:val="20"/>
        </w:rPr>
        <w:tab/>
      </w:r>
      <w:r w:rsidRPr="00FB65C0">
        <w:rPr>
          <w:rFonts w:cs="Tahoma"/>
          <w:bCs/>
          <w:sz w:val="20"/>
          <w:szCs w:val="20"/>
        </w:rPr>
        <w:tab/>
      </w:r>
      <w:r w:rsidRPr="00FB65C0">
        <w:rPr>
          <w:rFonts w:cs="Tahoma"/>
          <w:bCs/>
          <w:sz w:val="20"/>
          <w:szCs w:val="20"/>
        </w:rPr>
        <w:tab/>
      </w:r>
      <w:r w:rsidRPr="00FB65C0">
        <w:rPr>
          <w:rFonts w:cs="Tahoma"/>
          <w:bCs/>
          <w:sz w:val="20"/>
          <w:szCs w:val="20"/>
        </w:rPr>
        <w:tab/>
        <w:t xml:space="preserve">LJUBLJANSKI POTNIŠKI PROMET, </w:t>
      </w:r>
      <w:r w:rsidRPr="00FB65C0">
        <w:rPr>
          <w:rFonts w:cs="Tahoma"/>
          <w:sz w:val="20"/>
          <w:szCs w:val="20"/>
        </w:rPr>
        <w:t>d.o.o.</w:t>
      </w:r>
    </w:p>
    <w:p w14:paraId="06997571" w14:textId="77777777" w:rsidR="00BE395C" w:rsidRPr="00FB65C0" w:rsidRDefault="00BE395C" w:rsidP="00AC1D76">
      <w:pPr>
        <w:keepNext/>
        <w:keepLines/>
        <w:ind w:left="4956" w:firstLine="708"/>
        <w:jc w:val="both"/>
        <w:rPr>
          <w:rFonts w:cs="Tahoma"/>
          <w:snapToGrid w:val="0"/>
          <w:sz w:val="20"/>
          <w:szCs w:val="20"/>
        </w:rPr>
      </w:pPr>
      <w:r w:rsidRPr="00FB65C0">
        <w:rPr>
          <w:rFonts w:cs="Tahoma"/>
          <w:sz w:val="20"/>
          <w:szCs w:val="20"/>
        </w:rPr>
        <w:t>Direktor:</w:t>
      </w:r>
      <w:r w:rsidRPr="00FB65C0">
        <w:rPr>
          <w:rFonts w:cs="Tahoma"/>
          <w:sz w:val="20"/>
          <w:szCs w:val="20"/>
        </w:rPr>
        <w:tab/>
      </w:r>
      <w:r w:rsidRPr="00FB65C0">
        <w:rPr>
          <w:rFonts w:cs="Tahoma"/>
          <w:sz w:val="20"/>
          <w:szCs w:val="20"/>
        </w:rPr>
        <w:tab/>
      </w:r>
      <w:r w:rsidRPr="00FB65C0">
        <w:rPr>
          <w:rFonts w:cs="Tahoma"/>
          <w:sz w:val="20"/>
          <w:szCs w:val="20"/>
        </w:rPr>
        <w:tab/>
      </w:r>
      <w:r w:rsidRPr="00FB65C0">
        <w:rPr>
          <w:rFonts w:cs="Tahoma"/>
          <w:snapToGrid w:val="0"/>
          <w:sz w:val="20"/>
          <w:szCs w:val="20"/>
        </w:rPr>
        <w:tab/>
        <w:t>Peter Horvat</w:t>
      </w:r>
    </w:p>
    <w:p w14:paraId="483B1477" w14:textId="77777777" w:rsidR="007A75EE" w:rsidRPr="00FB65C0" w:rsidRDefault="007A75EE" w:rsidP="00AC1D76">
      <w:pPr>
        <w:keepNext/>
        <w:keepLines/>
        <w:spacing w:after="120"/>
        <w:rPr>
          <w:rFonts w:cs="Tahoma"/>
          <w:snapToGrid w:val="0"/>
          <w:sz w:val="20"/>
          <w:szCs w:val="20"/>
        </w:rPr>
      </w:pPr>
    </w:p>
    <w:p w14:paraId="1D8CFDB6" w14:textId="77777777" w:rsidR="004674BA" w:rsidRPr="00FB65C0" w:rsidRDefault="004674BA" w:rsidP="00AC1D76">
      <w:pPr>
        <w:keepNext/>
        <w:keepLines/>
        <w:spacing w:after="120"/>
        <w:rPr>
          <w:rFonts w:cs="Tahoma"/>
          <w:snapToGrid w:val="0"/>
          <w:sz w:val="20"/>
          <w:szCs w:val="20"/>
        </w:rPr>
      </w:pPr>
    </w:p>
    <w:p w14:paraId="44EDF8D9" w14:textId="77777777" w:rsidR="004674BA" w:rsidRPr="00FB65C0" w:rsidRDefault="004674BA" w:rsidP="00AC1D76">
      <w:pPr>
        <w:keepNext/>
        <w:keepLines/>
        <w:spacing w:after="120"/>
        <w:rPr>
          <w:rFonts w:cs="Tahoma"/>
          <w:snapToGrid w:val="0"/>
          <w:sz w:val="20"/>
          <w:szCs w:val="20"/>
        </w:rPr>
      </w:pPr>
    </w:p>
    <w:p w14:paraId="7190AAB1" w14:textId="77777777" w:rsidR="00FB65C0" w:rsidRDefault="00FB65C0" w:rsidP="00AC1D76">
      <w:pPr>
        <w:keepNext/>
        <w:keepLines/>
        <w:spacing w:after="120"/>
        <w:rPr>
          <w:rFonts w:cs="Tahoma"/>
          <w:snapToGrid w:val="0"/>
          <w:sz w:val="20"/>
          <w:szCs w:val="20"/>
        </w:rPr>
      </w:pPr>
    </w:p>
    <w:p w14:paraId="231E5E22" w14:textId="77777777" w:rsidR="00FB65C0" w:rsidRDefault="00FB65C0" w:rsidP="00AC1D76">
      <w:pPr>
        <w:keepNext/>
        <w:keepLines/>
        <w:spacing w:after="120"/>
        <w:rPr>
          <w:rFonts w:cs="Tahoma"/>
          <w:snapToGrid w:val="0"/>
          <w:sz w:val="20"/>
          <w:szCs w:val="20"/>
        </w:rPr>
      </w:pPr>
    </w:p>
    <w:p w14:paraId="78706C7A" w14:textId="55F13F83" w:rsidR="00BE395C" w:rsidRPr="00FB65C0" w:rsidRDefault="00BE395C" w:rsidP="00AC1D76">
      <w:pPr>
        <w:keepNext/>
        <w:keepLines/>
        <w:spacing w:after="120"/>
        <w:rPr>
          <w:rFonts w:cs="Tahoma"/>
          <w:snapToGrid w:val="0"/>
          <w:sz w:val="20"/>
          <w:szCs w:val="20"/>
        </w:rPr>
      </w:pPr>
      <w:r w:rsidRPr="00FB65C0">
        <w:rPr>
          <w:rFonts w:cs="Tahoma"/>
          <w:snapToGrid w:val="0"/>
          <w:sz w:val="20"/>
          <w:szCs w:val="20"/>
        </w:rPr>
        <w:t>Priloge:</w:t>
      </w:r>
    </w:p>
    <w:p w14:paraId="0BFE87C0" w14:textId="77777777" w:rsidR="00BE395C" w:rsidRPr="00FB65C0" w:rsidRDefault="00BE395C" w:rsidP="00AC1D76">
      <w:pPr>
        <w:keepNext/>
        <w:keepLines/>
        <w:numPr>
          <w:ilvl w:val="0"/>
          <w:numId w:val="35"/>
        </w:numPr>
        <w:rPr>
          <w:rFonts w:cs="Tahoma"/>
          <w:snapToGrid w:val="0"/>
          <w:sz w:val="20"/>
          <w:szCs w:val="20"/>
        </w:rPr>
      </w:pPr>
      <w:r w:rsidRPr="00FB65C0">
        <w:rPr>
          <w:rFonts w:cs="Tahoma"/>
          <w:snapToGrid w:val="0"/>
          <w:sz w:val="20"/>
          <w:szCs w:val="20"/>
        </w:rPr>
        <w:t>Ponudba izvajalca št. ________ z dne _____________,</w:t>
      </w:r>
    </w:p>
    <w:p w14:paraId="3EAA74F1" w14:textId="77777777" w:rsidR="00BF3649" w:rsidRPr="00FB65C0" w:rsidRDefault="00BE395C" w:rsidP="00AC1D76">
      <w:pPr>
        <w:keepNext/>
        <w:keepLines/>
        <w:numPr>
          <w:ilvl w:val="0"/>
          <w:numId w:val="35"/>
        </w:numPr>
        <w:rPr>
          <w:rFonts w:cs="Tahoma"/>
          <w:snapToGrid w:val="0"/>
          <w:sz w:val="20"/>
          <w:szCs w:val="20"/>
        </w:rPr>
      </w:pPr>
      <w:r w:rsidRPr="00FB65C0">
        <w:rPr>
          <w:rFonts w:cs="Tahoma"/>
          <w:sz w:val="20"/>
          <w:szCs w:val="20"/>
        </w:rPr>
        <w:t>Seznam vozil in voznikov.</w:t>
      </w:r>
    </w:p>
    <w:p w14:paraId="2C551120" w14:textId="77777777" w:rsidR="00C31E21" w:rsidRPr="00FB65C0" w:rsidRDefault="00C31E21" w:rsidP="00AC1D76">
      <w:pPr>
        <w:keepNext/>
        <w:keepLines/>
        <w:jc w:val="both"/>
        <w:rPr>
          <w:rFonts w:cs="Tahoma"/>
          <w:sz w:val="20"/>
          <w:szCs w:val="20"/>
        </w:rPr>
      </w:pPr>
    </w:p>
    <w:p w14:paraId="567ECEB7" w14:textId="77777777" w:rsidR="007B0045" w:rsidRPr="00FB65C0" w:rsidRDefault="007B0045" w:rsidP="00AC1D76">
      <w:pPr>
        <w:keepNext/>
        <w:keepLines/>
        <w:spacing w:after="200" w:line="276" w:lineRule="auto"/>
        <w:rPr>
          <w:rFonts w:cs="Tahoma"/>
          <w:sz w:val="20"/>
          <w:szCs w:val="20"/>
        </w:rPr>
      </w:pPr>
      <w:r w:rsidRPr="00FB65C0">
        <w:rPr>
          <w:rFonts w:cs="Tahoma"/>
          <w:sz w:val="20"/>
          <w:szCs w:val="20"/>
        </w:rPr>
        <w:br w:type="page"/>
      </w:r>
    </w:p>
    <w:p w14:paraId="59CD375E" w14:textId="77777777" w:rsidR="00C31E21" w:rsidRPr="00FA422B" w:rsidRDefault="00C31E21" w:rsidP="00AC1D76">
      <w:pPr>
        <w:keepNext/>
        <w:keepLines/>
        <w:jc w:val="both"/>
        <w:rPr>
          <w:rFonts w:cs="Tahoma"/>
          <w:sz w:val="20"/>
          <w:szCs w:val="20"/>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329"/>
      </w:tblGrid>
      <w:tr w:rsidR="000575FF" w:rsidRPr="00FA422B" w14:paraId="4AFBD525" w14:textId="77777777" w:rsidTr="00115987">
        <w:tc>
          <w:tcPr>
            <w:tcW w:w="599" w:type="dxa"/>
            <w:tcBorders>
              <w:top w:val="single" w:sz="4" w:space="0" w:color="auto"/>
              <w:bottom w:val="single" w:sz="4" w:space="0" w:color="auto"/>
              <w:right w:val="nil"/>
            </w:tcBorders>
          </w:tcPr>
          <w:p w14:paraId="30D1F8C7" w14:textId="77777777" w:rsidR="000575FF" w:rsidRPr="00FA422B" w:rsidRDefault="000575FF" w:rsidP="00AC1D76">
            <w:pPr>
              <w:keepNext/>
              <w:keepLines/>
              <w:jc w:val="both"/>
              <w:rPr>
                <w:rFonts w:cs="Tahoma"/>
                <w:sz w:val="20"/>
                <w:szCs w:val="20"/>
              </w:rPr>
            </w:pPr>
            <w:r w:rsidRPr="00FA422B">
              <w:rPr>
                <w:rFonts w:cs="Tahoma"/>
                <w:sz w:val="20"/>
                <w:szCs w:val="20"/>
              </w:rPr>
              <w:br w:type="page"/>
            </w:r>
            <w:r w:rsidRPr="00FA422B">
              <w:rPr>
                <w:rFonts w:cs="Tahoma"/>
                <w:sz w:val="20"/>
                <w:szCs w:val="20"/>
              </w:rPr>
              <w:br w:type="page"/>
            </w:r>
            <w:r w:rsidRPr="00FA422B">
              <w:rPr>
                <w:rFonts w:cs="Tahoma"/>
                <w:sz w:val="20"/>
                <w:szCs w:val="20"/>
              </w:rPr>
              <w:br w:type="page"/>
              <w:t xml:space="preserve">      </w:t>
            </w:r>
          </w:p>
        </w:tc>
        <w:tc>
          <w:tcPr>
            <w:tcW w:w="7653" w:type="dxa"/>
            <w:tcBorders>
              <w:top w:val="single" w:sz="4" w:space="0" w:color="auto"/>
              <w:left w:val="nil"/>
              <w:bottom w:val="single" w:sz="4" w:space="0" w:color="auto"/>
            </w:tcBorders>
          </w:tcPr>
          <w:p w14:paraId="0241A5CA" w14:textId="77777777" w:rsidR="000575FF" w:rsidRPr="00FA422B" w:rsidRDefault="00C91129" w:rsidP="00AC1D76">
            <w:pPr>
              <w:keepNext/>
              <w:keepLines/>
              <w:jc w:val="both"/>
              <w:rPr>
                <w:rFonts w:cs="Tahoma"/>
                <w:sz w:val="20"/>
                <w:szCs w:val="20"/>
              </w:rPr>
            </w:pPr>
            <w:r w:rsidRPr="00FA422B">
              <w:rPr>
                <w:rFonts w:cs="Tahoma"/>
                <w:sz w:val="20"/>
                <w:szCs w:val="20"/>
              </w:rPr>
              <w:t>MENIČNA IZJAVA</w:t>
            </w:r>
            <w:r w:rsidR="000575FF" w:rsidRPr="00FA422B">
              <w:rPr>
                <w:rFonts w:cs="Tahoma"/>
                <w:sz w:val="20"/>
                <w:szCs w:val="20"/>
              </w:rPr>
              <w:t xml:space="preserve"> ZA ZAVAROVANJE DOBRE IZVEDBE OBVEZNOSTI</w:t>
            </w:r>
            <w:r w:rsidR="005B42A3" w:rsidRPr="00FA422B">
              <w:rPr>
                <w:rFonts w:cs="Tahoma"/>
                <w:sz w:val="20"/>
                <w:szCs w:val="20"/>
              </w:rPr>
              <w:t xml:space="preserve"> IZ OKVIRNEGA SPORAZUMA</w:t>
            </w:r>
          </w:p>
        </w:tc>
        <w:tc>
          <w:tcPr>
            <w:tcW w:w="912" w:type="dxa"/>
            <w:tcBorders>
              <w:top w:val="single" w:sz="4" w:space="0" w:color="auto"/>
              <w:bottom w:val="single" w:sz="4" w:space="0" w:color="auto"/>
              <w:right w:val="nil"/>
            </w:tcBorders>
          </w:tcPr>
          <w:p w14:paraId="2B81F267" w14:textId="77777777" w:rsidR="000575FF" w:rsidRPr="00FA422B" w:rsidRDefault="00A277B0" w:rsidP="00AC1D76">
            <w:pPr>
              <w:keepNext/>
              <w:keepLines/>
              <w:jc w:val="both"/>
              <w:rPr>
                <w:rFonts w:cs="Tahoma"/>
                <w:b/>
                <w:sz w:val="20"/>
                <w:szCs w:val="20"/>
              </w:rPr>
            </w:pPr>
            <w:r w:rsidRPr="00FA422B">
              <w:rPr>
                <w:rFonts w:cs="Tahoma"/>
                <w:b/>
                <w:sz w:val="20"/>
                <w:szCs w:val="20"/>
              </w:rPr>
              <w:t>P</w:t>
            </w:r>
            <w:r w:rsidR="000575FF" w:rsidRPr="00FA422B">
              <w:rPr>
                <w:rFonts w:cs="Tahoma"/>
                <w:b/>
                <w:sz w:val="20"/>
                <w:szCs w:val="20"/>
              </w:rPr>
              <w:t xml:space="preserve">riloga </w:t>
            </w:r>
          </w:p>
        </w:tc>
        <w:tc>
          <w:tcPr>
            <w:tcW w:w="329" w:type="dxa"/>
            <w:tcBorders>
              <w:top w:val="single" w:sz="4" w:space="0" w:color="auto"/>
              <w:left w:val="nil"/>
              <w:bottom w:val="single" w:sz="4" w:space="0" w:color="auto"/>
            </w:tcBorders>
          </w:tcPr>
          <w:p w14:paraId="333D1FDB" w14:textId="77777777" w:rsidR="000575FF" w:rsidRPr="00FA422B" w:rsidRDefault="009E53C9" w:rsidP="00AC1D76">
            <w:pPr>
              <w:keepNext/>
              <w:keepLines/>
              <w:jc w:val="both"/>
              <w:rPr>
                <w:rFonts w:cs="Tahoma"/>
                <w:b/>
                <w:sz w:val="20"/>
                <w:szCs w:val="20"/>
              </w:rPr>
            </w:pPr>
            <w:r>
              <w:rPr>
                <w:rFonts w:cs="Tahoma"/>
                <w:b/>
                <w:sz w:val="20"/>
                <w:szCs w:val="20"/>
              </w:rPr>
              <w:t>6</w:t>
            </w:r>
          </w:p>
        </w:tc>
      </w:tr>
    </w:tbl>
    <w:p w14:paraId="3A2CDC4F" w14:textId="77777777" w:rsidR="000575FF" w:rsidRPr="00FA422B" w:rsidRDefault="000575FF" w:rsidP="00AC1D76">
      <w:pPr>
        <w:keepNext/>
        <w:keepLines/>
        <w:jc w:val="both"/>
        <w:rPr>
          <w:rFonts w:cs="Tahoma"/>
          <w:sz w:val="20"/>
          <w:szCs w:val="20"/>
        </w:rPr>
      </w:pPr>
    </w:p>
    <w:p w14:paraId="660CA3CE" w14:textId="77777777" w:rsidR="00DD5F23" w:rsidRPr="00FA422B" w:rsidRDefault="00EA7C8D" w:rsidP="00AC1D76">
      <w:pPr>
        <w:keepNext/>
        <w:keepLines/>
        <w:jc w:val="both"/>
        <w:rPr>
          <w:rFonts w:ascii="Times New Roman" w:hAnsi="Times New Roman"/>
          <w:sz w:val="20"/>
          <w:szCs w:val="20"/>
        </w:rPr>
      </w:pPr>
      <w:r w:rsidRPr="00FA422B">
        <w:rPr>
          <w:rFonts w:cs="Tahoma"/>
          <w:sz w:val="20"/>
          <w:szCs w:val="20"/>
        </w:rPr>
        <w:t>Izvajalec</w:t>
      </w:r>
      <w:r w:rsidR="0003308D" w:rsidRPr="00FA422B">
        <w:rPr>
          <w:rFonts w:cs="Tahoma"/>
          <w:sz w:val="20"/>
          <w:szCs w:val="20"/>
        </w:rPr>
        <w:t>:</w:t>
      </w:r>
    </w:p>
    <w:p w14:paraId="0DF4FF43" w14:textId="77777777" w:rsidR="0003308D" w:rsidRPr="00FA422B" w:rsidRDefault="0003308D" w:rsidP="00AC1D76">
      <w:pPr>
        <w:keepNext/>
        <w:keepLines/>
        <w:rPr>
          <w:rFonts w:ascii="Times New Roman" w:hAnsi="Times New Roman"/>
          <w:sz w:val="20"/>
          <w:szCs w:val="20"/>
        </w:rPr>
      </w:pPr>
      <w:r w:rsidRPr="00FA422B">
        <w:rPr>
          <w:rFonts w:ascii="Times New Roman" w:hAnsi="Times New Roman"/>
          <w:sz w:val="20"/>
          <w:szCs w:val="20"/>
        </w:rPr>
        <w:t>______________________________</w:t>
      </w:r>
    </w:p>
    <w:p w14:paraId="0AF176A0" w14:textId="77777777" w:rsidR="0003308D" w:rsidRPr="00FA422B" w:rsidRDefault="0003308D" w:rsidP="00AC1D76">
      <w:pPr>
        <w:keepNext/>
        <w:keepLines/>
        <w:rPr>
          <w:rFonts w:ascii="Times New Roman" w:hAnsi="Times New Roman"/>
          <w:sz w:val="20"/>
          <w:szCs w:val="20"/>
        </w:rPr>
      </w:pPr>
    </w:p>
    <w:p w14:paraId="6C607DF6" w14:textId="77777777" w:rsidR="00D85714" w:rsidRPr="00FA422B" w:rsidRDefault="00D85714" w:rsidP="00AC1D76">
      <w:pPr>
        <w:keepNext/>
        <w:keepLines/>
        <w:jc w:val="center"/>
        <w:rPr>
          <w:rFonts w:cs="Tahoma"/>
          <w:b/>
          <w:sz w:val="20"/>
          <w:szCs w:val="20"/>
        </w:rPr>
      </w:pPr>
      <w:r w:rsidRPr="00FA422B">
        <w:rPr>
          <w:rFonts w:cs="Tahoma"/>
          <w:b/>
          <w:sz w:val="20"/>
          <w:szCs w:val="20"/>
          <w:lang w:val="x-none"/>
        </w:rPr>
        <w:t>MENIČNA IZJAVA</w:t>
      </w:r>
    </w:p>
    <w:p w14:paraId="4CCD3C27" w14:textId="77777777" w:rsidR="00D85714" w:rsidRPr="00FA422B" w:rsidRDefault="00D85714" w:rsidP="00AC1D76">
      <w:pPr>
        <w:keepNext/>
        <w:keepLines/>
        <w:jc w:val="center"/>
        <w:rPr>
          <w:rFonts w:cs="Tahoma"/>
          <w:b/>
          <w:sz w:val="20"/>
          <w:szCs w:val="20"/>
        </w:rPr>
      </w:pPr>
      <w:r w:rsidRPr="00FA422B">
        <w:rPr>
          <w:rFonts w:cs="Tahoma"/>
          <w:b/>
          <w:sz w:val="20"/>
          <w:szCs w:val="20"/>
        </w:rPr>
        <w:t>za zavarovanje dobre izvedbe obveznosti</w:t>
      </w:r>
      <w:r w:rsidR="00FA422B" w:rsidRPr="00FA422B">
        <w:rPr>
          <w:rFonts w:cs="Tahoma"/>
          <w:b/>
          <w:sz w:val="20"/>
          <w:szCs w:val="20"/>
        </w:rPr>
        <w:t xml:space="preserve"> iz okvirnega sporazuma</w:t>
      </w:r>
    </w:p>
    <w:p w14:paraId="788992AF" w14:textId="77777777" w:rsidR="00D85714" w:rsidRPr="00FA422B" w:rsidRDefault="00D85714" w:rsidP="00AC1D76">
      <w:pPr>
        <w:keepNext/>
        <w:keepLines/>
        <w:jc w:val="both"/>
        <w:rPr>
          <w:rFonts w:cs="Tahoma"/>
          <w:sz w:val="20"/>
          <w:szCs w:val="20"/>
        </w:rPr>
      </w:pPr>
    </w:p>
    <w:p w14:paraId="50CD40B4" w14:textId="7F913372" w:rsidR="004674BA" w:rsidRPr="004674BA" w:rsidRDefault="00D85714" w:rsidP="00AC1D76">
      <w:pPr>
        <w:keepNext/>
        <w:keepLines/>
        <w:jc w:val="both"/>
        <w:rPr>
          <w:rFonts w:cs="Tahoma"/>
          <w:sz w:val="20"/>
          <w:szCs w:val="20"/>
        </w:rPr>
      </w:pPr>
      <w:r w:rsidRPr="00FA422B">
        <w:rPr>
          <w:rFonts w:cs="Tahoma"/>
          <w:sz w:val="20"/>
          <w:szCs w:val="20"/>
        </w:rPr>
        <w:t xml:space="preserve">V skladu </w:t>
      </w:r>
      <w:r w:rsidR="004674BA" w:rsidRPr="00FA422B">
        <w:rPr>
          <w:rFonts w:cs="Tahoma"/>
          <w:sz w:val="20"/>
          <w:szCs w:val="20"/>
        </w:rPr>
        <w:t>z okvirnim sporazumom</w:t>
      </w:r>
      <w:r w:rsidRPr="00FA422B">
        <w:rPr>
          <w:rFonts w:cs="Tahoma"/>
          <w:sz w:val="20"/>
          <w:szCs w:val="20"/>
        </w:rPr>
        <w:t xml:space="preserve"> za javno naročilo št. </w:t>
      </w:r>
      <w:r w:rsidR="00B846DC" w:rsidRPr="00FA422B">
        <w:rPr>
          <w:rFonts w:cs="Tahoma"/>
          <w:b/>
          <w:sz w:val="20"/>
          <w:szCs w:val="20"/>
        </w:rPr>
        <w:t>LPP-134/24</w:t>
      </w:r>
      <w:r w:rsidR="00012EB1" w:rsidRPr="00FA422B">
        <w:rPr>
          <w:rFonts w:cs="Tahoma"/>
          <w:b/>
          <w:sz w:val="20"/>
          <w:szCs w:val="20"/>
        </w:rPr>
        <w:t xml:space="preserve"> </w:t>
      </w:r>
      <w:r w:rsidR="009679DD">
        <w:rPr>
          <w:rFonts w:cs="Tahoma"/>
          <w:b/>
          <w:sz w:val="20"/>
          <w:szCs w:val="20"/>
        </w:rPr>
        <w:t xml:space="preserve"> Izvajanje posebnega linijskega prevoza v Občini Medvode</w:t>
      </w:r>
      <w:r w:rsidRPr="00FA422B">
        <w:rPr>
          <w:rFonts w:cs="Tahoma"/>
          <w:sz w:val="20"/>
          <w:szCs w:val="20"/>
        </w:rPr>
        <w:t>,</w:t>
      </w:r>
      <w:r w:rsidR="00FA422B" w:rsidRPr="00FA422B">
        <w:rPr>
          <w:rFonts w:cs="Tahoma"/>
          <w:sz w:val="20"/>
          <w:szCs w:val="20"/>
        </w:rPr>
        <w:t xml:space="preserve"> </w:t>
      </w:r>
      <w:r w:rsidR="004674BA" w:rsidRPr="004674BA">
        <w:rPr>
          <w:rFonts w:eastAsia="Calibri" w:cs="Tahoma"/>
          <w:sz w:val="20"/>
          <w:szCs w:val="20"/>
          <w:lang w:eastAsia="en-US"/>
        </w:rPr>
        <w:t xml:space="preserve">sklenjenim dne ________, med naročnikom: _________________________ (v nadaljevanju tudi: upravičenec) in </w:t>
      </w:r>
      <w:r w:rsidR="004674BA" w:rsidRPr="004674BA">
        <w:rPr>
          <w:rFonts w:cs="Tahoma"/>
          <w:sz w:val="20"/>
          <w:szCs w:val="20"/>
        </w:rPr>
        <w:t>izvajalcem: ___________________________</w:t>
      </w:r>
      <w:r w:rsidR="004674BA" w:rsidRPr="004674BA">
        <w:rPr>
          <w:rFonts w:eastAsia="Calibri" w:cs="Tahoma"/>
          <w:sz w:val="20"/>
          <w:szCs w:val="20"/>
          <w:lang w:eastAsia="en-US"/>
        </w:rPr>
        <w:t xml:space="preserve">, je izvajalec dolžan izvesti storitve, po ceni in v skladu z določili  zgoraj navedenega okvirnega sporazuma. </w:t>
      </w:r>
    </w:p>
    <w:p w14:paraId="6D38206A" w14:textId="77777777" w:rsidR="004674BA" w:rsidRPr="004674BA" w:rsidRDefault="004674BA" w:rsidP="00AC1D76">
      <w:pPr>
        <w:keepNext/>
        <w:keepLines/>
        <w:jc w:val="both"/>
        <w:outlineLvl w:val="0"/>
        <w:rPr>
          <w:rFonts w:eastAsia="Calibri" w:cs="Tahoma"/>
          <w:sz w:val="20"/>
          <w:szCs w:val="20"/>
          <w:lang w:eastAsia="en-US"/>
        </w:rPr>
      </w:pPr>
    </w:p>
    <w:p w14:paraId="1D407959" w14:textId="77777777" w:rsidR="004674BA" w:rsidRPr="004674BA" w:rsidRDefault="004674BA" w:rsidP="00AC1D76">
      <w:pPr>
        <w:keepNext/>
        <w:keepLines/>
        <w:jc w:val="both"/>
        <w:outlineLvl w:val="0"/>
        <w:rPr>
          <w:rFonts w:cs="Tahoma"/>
          <w:sz w:val="20"/>
          <w:szCs w:val="20"/>
        </w:rPr>
      </w:pPr>
      <w:r w:rsidRPr="004674BA">
        <w:rPr>
          <w:rFonts w:cs="Tahoma"/>
          <w:sz w:val="20"/>
          <w:szCs w:val="20"/>
        </w:rPr>
        <w:t>Kot garancijo za dobro izvedbo obveznosti iz okvirnega sporazuma mi kot izvajalec izdajamo eno bianko menico s pooblastilom za njeno izpolnitev in unovčenje, na kateri so podpisane pooblaščene osebe za zastopanje:</w:t>
      </w:r>
    </w:p>
    <w:p w14:paraId="4D7C021B" w14:textId="77777777" w:rsidR="004674BA" w:rsidRPr="004674BA" w:rsidRDefault="004674BA" w:rsidP="00AC1D76">
      <w:pPr>
        <w:keepNext/>
        <w:keepLines/>
        <w:jc w:val="both"/>
        <w:outlineLvl w:val="0"/>
        <w:rPr>
          <w:rFonts w:cs="Tahoma"/>
          <w:sz w:val="20"/>
          <w:szCs w:val="20"/>
        </w:rPr>
      </w:pPr>
    </w:p>
    <w:p w14:paraId="2969972F" w14:textId="77777777" w:rsidR="004674BA" w:rsidRPr="004674BA" w:rsidRDefault="004674BA" w:rsidP="00AC1D76">
      <w:pPr>
        <w:keepNext/>
        <w:keepLines/>
        <w:spacing w:after="120"/>
        <w:jc w:val="both"/>
        <w:outlineLvl w:val="0"/>
        <w:rPr>
          <w:rFonts w:cs="Tahoma"/>
          <w:sz w:val="20"/>
          <w:szCs w:val="20"/>
        </w:rPr>
      </w:pPr>
      <w:r w:rsidRPr="004674BA">
        <w:rPr>
          <w:rFonts w:cs="Tahoma"/>
          <w:sz w:val="20"/>
          <w:szCs w:val="20"/>
        </w:rPr>
        <w:t>………………………………………………………………………………………………………………………………………………………</w:t>
      </w:r>
    </w:p>
    <w:p w14:paraId="52D9A397" w14:textId="77777777" w:rsidR="004674BA" w:rsidRPr="004674BA" w:rsidRDefault="004674BA" w:rsidP="00AC1D76">
      <w:pPr>
        <w:keepNext/>
        <w:keepLines/>
        <w:jc w:val="both"/>
        <w:outlineLvl w:val="0"/>
        <w:rPr>
          <w:rFonts w:cs="Tahoma"/>
          <w:sz w:val="20"/>
          <w:szCs w:val="20"/>
        </w:rPr>
      </w:pPr>
      <w:r w:rsidRPr="004674BA">
        <w:rPr>
          <w:rFonts w:cs="Tahoma"/>
          <w:sz w:val="20"/>
          <w:szCs w:val="20"/>
        </w:rPr>
        <w:t xml:space="preserve">(Ime in priimek)                        </w:t>
      </w:r>
      <w:r w:rsidRPr="004674BA">
        <w:rPr>
          <w:rFonts w:cs="Tahoma"/>
          <w:sz w:val="20"/>
          <w:szCs w:val="20"/>
        </w:rPr>
        <w:tab/>
        <w:t xml:space="preserve">(Funkcija zastopnika)               </w:t>
      </w:r>
      <w:r w:rsidRPr="004674BA">
        <w:rPr>
          <w:rFonts w:cs="Tahoma"/>
          <w:sz w:val="20"/>
          <w:szCs w:val="20"/>
        </w:rPr>
        <w:tab/>
      </w:r>
      <w:r w:rsidRPr="004674BA">
        <w:rPr>
          <w:rFonts w:cs="Tahoma"/>
          <w:sz w:val="20"/>
          <w:szCs w:val="20"/>
        </w:rPr>
        <w:tab/>
      </w:r>
      <w:r w:rsidRPr="004674BA">
        <w:rPr>
          <w:rFonts w:cs="Tahoma"/>
          <w:sz w:val="20"/>
          <w:szCs w:val="20"/>
        </w:rPr>
        <w:tab/>
        <w:t>(Podpis)</w:t>
      </w:r>
    </w:p>
    <w:p w14:paraId="0265B692" w14:textId="77777777" w:rsidR="004674BA" w:rsidRPr="004674BA" w:rsidRDefault="004674BA" w:rsidP="00AC1D76">
      <w:pPr>
        <w:keepNext/>
        <w:keepLines/>
        <w:jc w:val="both"/>
        <w:outlineLvl w:val="0"/>
        <w:rPr>
          <w:rFonts w:cs="Tahoma"/>
          <w:sz w:val="20"/>
          <w:szCs w:val="20"/>
        </w:rPr>
      </w:pPr>
    </w:p>
    <w:p w14:paraId="1319A2EF" w14:textId="77777777" w:rsidR="004674BA" w:rsidRPr="004674BA" w:rsidRDefault="004674BA" w:rsidP="00AC1D76">
      <w:pPr>
        <w:keepNext/>
        <w:keepLines/>
        <w:spacing w:after="120"/>
        <w:jc w:val="both"/>
        <w:outlineLvl w:val="0"/>
        <w:rPr>
          <w:rFonts w:cs="Tahoma"/>
          <w:sz w:val="20"/>
          <w:szCs w:val="20"/>
        </w:rPr>
      </w:pPr>
      <w:r w:rsidRPr="004674BA">
        <w:rPr>
          <w:rFonts w:cs="Tahoma"/>
          <w:sz w:val="20"/>
          <w:szCs w:val="20"/>
        </w:rPr>
        <w:t xml:space="preserve">Pooblaščamo </w:t>
      </w:r>
      <w:r w:rsidRPr="004674BA">
        <w:rPr>
          <w:rFonts w:eastAsia="Calibri" w:cs="Tahoma"/>
          <w:sz w:val="20"/>
          <w:szCs w:val="20"/>
          <w:lang w:eastAsia="en-US"/>
        </w:rPr>
        <w:t>____________________________ (upravičenec)</w:t>
      </w:r>
      <w:r w:rsidRPr="004674BA">
        <w:rPr>
          <w:rFonts w:cs="Tahoma"/>
          <w:sz w:val="20"/>
          <w:szCs w:val="20"/>
        </w:rPr>
        <w:t>, da v primeru, če mi kot izvajalec ne bomo izpolnili obveznosti po okvirnem sporazumu v dogovorjeni kvaliteti, količini in rokih, opredeljenih v zgoraj citiranem okvirnem sporazumu, da:</w:t>
      </w:r>
    </w:p>
    <w:p w14:paraId="598C5E87" w14:textId="77777777" w:rsidR="004674BA" w:rsidRPr="004674BA" w:rsidRDefault="004674BA" w:rsidP="00AC1D76">
      <w:pPr>
        <w:keepNext/>
        <w:keepLines/>
        <w:numPr>
          <w:ilvl w:val="0"/>
          <w:numId w:val="12"/>
        </w:numPr>
        <w:tabs>
          <w:tab w:val="num" w:pos="435"/>
        </w:tabs>
        <w:ind w:left="431" w:hanging="357"/>
        <w:jc w:val="both"/>
        <w:outlineLvl w:val="0"/>
        <w:rPr>
          <w:rFonts w:cs="Tahoma"/>
          <w:sz w:val="20"/>
          <w:szCs w:val="20"/>
        </w:rPr>
      </w:pPr>
      <w:r w:rsidRPr="004674BA">
        <w:rPr>
          <w:rFonts w:cs="Tahoma"/>
          <w:sz w:val="20"/>
          <w:szCs w:val="20"/>
        </w:rPr>
        <w:t>izpolni bianko menico v višini do __________ EUR,</w:t>
      </w:r>
    </w:p>
    <w:p w14:paraId="79133842" w14:textId="77777777" w:rsidR="004674BA" w:rsidRPr="004674BA" w:rsidRDefault="004674BA" w:rsidP="00AC1D76">
      <w:pPr>
        <w:keepNext/>
        <w:keepLines/>
        <w:numPr>
          <w:ilvl w:val="0"/>
          <w:numId w:val="12"/>
        </w:numPr>
        <w:tabs>
          <w:tab w:val="num" w:pos="435"/>
        </w:tabs>
        <w:ind w:left="431" w:hanging="357"/>
        <w:jc w:val="both"/>
        <w:outlineLvl w:val="0"/>
        <w:rPr>
          <w:rFonts w:cs="Tahoma"/>
          <w:sz w:val="20"/>
          <w:szCs w:val="20"/>
        </w:rPr>
      </w:pPr>
      <w:r w:rsidRPr="004674BA">
        <w:rPr>
          <w:rFonts w:cs="Tahoma"/>
          <w:sz w:val="20"/>
          <w:szCs w:val="20"/>
        </w:rPr>
        <w:t>da izpolni vse druge sestavne dele menic, ki niso izpolnjeni,</w:t>
      </w:r>
    </w:p>
    <w:p w14:paraId="7162264C" w14:textId="77777777" w:rsidR="004674BA" w:rsidRPr="004674BA" w:rsidRDefault="004674BA" w:rsidP="00AC1D76">
      <w:pPr>
        <w:keepNext/>
        <w:keepLines/>
        <w:numPr>
          <w:ilvl w:val="0"/>
          <w:numId w:val="12"/>
        </w:numPr>
        <w:tabs>
          <w:tab w:val="num" w:pos="435"/>
        </w:tabs>
        <w:spacing w:line="276" w:lineRule="auto"/>
        <w:ind w:left="431" w:hanging="357"/>
        <w:jc w:val="both"/>
        <w:outlineLvl w:val="0"/>
        <w:rPr>
          <w:rFonts w:cs="Tahoma"/>
          <w:sz w:val="20"/>
          <w:szCs w:val="20"/>
        </w:rPr>
      </w:pPr>
      <w:r w:rsidRPr="004674BA">
        <w:rPr>
          <w:rFonts w:cs="Tahoma"/>
          <w:sz w:val="20"/>
          <w:szCs w:val="20"/>
        </w:rPr>
        <w:t>da po potrebi zapiše na menici tudi katerokoli menično klavzulo, ki sicer ni bistvena menična sestavina.</w:t>
      </w:r>
    </w:p>
    <w:p w14:paraId="5D642838" w14:textId="77777777" w:rsidR="004674BA" w:rsidRPr="004674BA" w:rsidRDefault="004674BA" w:rsidP="00AC1D76">
      <w:pPr>
        <w:keepNext/>
        <w:keepLines/>
        <w:jc w:val="both"/>
        <w:outlineLvl w:val="0"/>
        <w:rPr>
          <w:rFonts w:cs="Tahoma"/>
          <w:sz w:val="20"/>
          <w:szCs w:val="20"/>
        </w:rPr>
      </w:pPr>
    </w:p>
    <w:p w14:paraId="6667DADC" w14:textId="77777777" w:rsidR="004674BA" w:rsidRPr="004674BA" w:rsidRDefault="004674BA" w:rsidP="00AC1D76">
      <w:pPr>
        <w:keepNext/>
        <w:keepLines/>
        <w:jc w:val="both"/>
        <w:outlineLvl w:val="0"/>
        <w:rPr>
          <w:rFonts w:cs="Tahoma"/>
          <w:sz w:val="20"/>
          <w:szCs w:val="20"/>
        </w:rPr>
      </w:pPr>
      <w:r w:rsidRPr="004674BA">
        <w:rPr>
          <w:rFonts w:cs="Tahoma"/>
          <w:sz w:val="20"/>
          <w:szCs w:val="20"/>
        </w:rPr>
        <w:t xml:space="preserve">V primeru spremembe upnika predmetnih terjatev, veljajo določbe tega pooblastila tudi v korist novih upnikov. Pooblaščamo </w:t>
      </w:r>
      <w:r w:rsidRPr="004674BA">
        <w:rPr>
          <w:rFonts w:eastAsia="Calibri" w:cs="Tahoma"/>
          <w:sz w:val="20"/>
          <w:szCs w:val="20"/>
          <w:lang w:eastAsia="en-US"/>
        </w:rPr>
        <w:t>____________________________ (upravičenec)</w:t>
      </w:r>
      <w:r w:rsidRPr="004674BA">
        <w:rPr>
          <w:rFonts w:cs="Tahoma"/>
          <w:sz w:val="20"/>
          <w:szCs w:val="20"/>
        </w:rPr>
        <w:t xml:space="preserve">, da menico po potrebi domicilira pri katerikoli banki, pri kateri imamo odprt račun. </w:t>
      </w:r>
    </w:p>
    <w:p w14:paraId="3944270E" w14:textId="77777777" w:rsidR="004674BA" w:rsidRPr="004674BA" w:rsidRDefault="004674BA" w:rsidP="00AC1D76">
      <w:pPr>
        <w:keepNext/>
        <w:keepLines/>
        <w:jc w:val="both"/>
        <w:outlineLvl w:val="0"/>
        <w:rPr>
          <w:rFonts w:cs="Tahoma"/>
          <w:sz w:val="20"/>
          <w:szCs w:val="20"/>
        </w:rPr>
      </w:pPr>
    </w:p>
    <w:p w14:paraId="069B049A" w14:textId="77777777" w:rsidR="004674BA" w:rsidRPr="004674BA" w:rsidRDefault="004674BA" w:rsidP="00AC1D76">
      <w:pPr>
        <w:keepNext/>
        <w:keepLines/>
        <w:jc w:val="both"/>
        <w:outlineLvl w:val="0"/>
        <w:rPr>
          <w:rFonts w:cs="Tahoma"/>
          <w:sz w:val="20"/>
          <w:szCs w:val="20"/>
        </w:rPr>
      </w:pPr>
      <w:r w:rsidRPr="004674BA">
        <w:rPr>
          <w:rFonts w:cs="Tahoma"/>
          <w:sz w:val="20"/>
          <w:szCs w:val="20"/>
        </w:rPr>
        <w:t xml:space="preserve">S to menično izjavo pooblaščamo ___________________ (navedba banke), da v breme našega transakcijskega računa št. SI56 __________________ unovči predloženo menico do ___________  oziroma še najkasneje trideset (30) dni po preteku veljavnosti okvirnega sporazuma. </w:t>
      </w:r>
    </w:p>
    <w:p w14:paraId="040C4A7C" w14:textId="77777777" w:rsidR="004674BA" w:rsidRPr="004674BA" w:rsidRDefault="004674BA" w:rsidP="00AC1D76">
      <w:pPr>
        <w:keepNext/>
        <w:keepLines/>
        <w:jc w:val="both"/>
        <w:outlineLvl w:val="0"/>
        <w:rPr>
          <w:rFonts w:cs="Tahoma"/>
          <w:sz w:val="20"/>
          <w:szCs w:val="20"/>
        </w:rPr>
      </w:pPr>
    </w:p>
    <w:p w14:paraId="669235E9" w14:textId="77777777" w:rsidR="004674BA" w:rsidRPr="004674BA" w:rsidRDefault="004674BA" w:rsidP="00AC1D76">
      <w:pPr>
        <w:keepNext/>
        <w:keepLines/>
        <w:jc w:val="both"/>
        <w:outlineLvl w:val="0"/>
        <w:rPr>
          <w:rFonts w:cs="Tahoma"/>
          <w:sz w:val="20"/>
          <w:szCs w:val="20"/>
        </w:rPr>
      </w:pPr>
      <w:r w:rsidRPr="004674BA">
        <w:rPr>
          <w:rFonts w:cs="Tahoma"/>
          <w:sz w:val="20"/>
          <w:szCs w:val="20"/>
        </w:rPr>
        <w:t xml:space="preserve">Pooblaščamo tudi katerokoli banko, pri kateri bi imeli odprt račun, da v breme našega transakcijskega računa unovči predloženo menico. </w:t>
      </w:r>
    </w:p>
    <w:p w14:paraId="122B14B2" w14:textId="77777777" w:rsidR="004674BA" w:rsidRPr="004674BA" w:rsidRDefault="004674BA" w:rsidP="00AC1D76">
      <w:pPr>
        <w:keepNext/>
        <w:keepLines/>
        <w:jc w:val="both"/>
        <w:outlineLvl w:val="0"/>
        <w:rPr>
          <w:rFonts w:cs="Tahoma"/>
          <w:sz w:val="20"/>
          <w:szCs w:val="20"/>
        </w:rPr>
      </w:pPr>
    </w:p>
    <w:p w14:paraId="19C5BD78" w14:textId="77777777" w:rsidR="004674BA" w:rsidRPr="004674BA" w:rsidRDefault="004674BA" w:rsidP="00AC1D76">
      <w:pPr>
        <w:keepNext/>
        <w:keepLines/>
        <w:jc w:val="both"/>
        <w:outlineLvl w:val="0"/>
        <w:rPr>
          <w:rFonts w:cs="Tahoma"/>
          <w:sz w:val="20"/>
          <w:szCs w:val="20"/>
        </w:rPr>
      </w:pPr>
      <w:r w:rsidRPr="004674BA">
        <w:rPr>
          <w:rFonts w:cs="Tahoma"/>
          <w:sz w:val="20"/>
          <w:szCs w:val="20"/>
        </w:rPr>
        <w:t xml:space="preserve">S podpisom tega pooblastila soglašamo, da </w:t>
      </w:r>
      <w:r w:rsidRPr="004674BA">
        <w:rPr>
          <w:rFonts w:eastAsia="Calibri" w:cs="Tahoma"/>
          <w:sz w:val="20"/>
          <w:szCs w:val="20"/>
          <w:lang w:eastAsia="en-US"/>
        </w:rPr>
        <w:t>____________________________ (upravičenec)</w:t>
      </w:r>
      <w:r w:rsidRPr="004674BA">
        <w:rPr>
          <w:rFonts w:cs="Tahoma"/>
          <w:sz w:val="20"/>
          <w:szCs w:val="20"/>
        </w:rPr>
        <w:t>, opravi poizvedbe o številkah transakcijskih računov pri katerikoli banki, finančni organizaciji ali upravljavcu baz podatkov o računih.</w:t>
      </w:r>
    </w:p>
    <w:p w14:paraId="52025F09" w14:textId="77777777" w:rsidR="004674BA" w:rsidRPr="004674BA" w:rsidRDefault="004674BA" w:rsidP="00AC1D76">
      <w:pPr>
        <w:keepNext/>
        <w:keepLines/>
        <w:jc w:val="both"/>
        <w:outlineLvl w:val="0"/>
        <w:rPr>
          <w:rFonts w:cs="Tahoma"/>
          <w:sz w:val="20"/>
          <w:szCs w:val="20"/>
        </w:rPr>
      </w:pPr>
    </w:p>
    <w:p w14:paraId="4004D02F" w14:textId="77777777" w:rsidR="004674BA" w:rsidRPr="004674BA" w:rsidRDefault="004674BA" w:rsidP="00AC1D76">
      <w:pPr>
        <w:keepNext/>
        <w:keepLines/>
        <w:jc w:val="both"/>
        <w:outlineLvl w:val="0"/>
        <w:rPr>
          <w:rFonts w:cs="Tahoma"/>
          <w:sz w:val="20"/>
          <w:szCs w:val="20"/>
        </w:rPr>
      </w:pPr>
      <w:r w:rsidRPr="004674BA">
        <w:rPr>
          <w:rFonts w:cs="Tahoma"/>
          <w:sz w:val="20"/>
          <w:szCs w:val="20"/>
        </w:rPr>
        <w:t>Zavezujemo se, da tega pooblastila ne bomo preklicali.</w:t>
      </w:r>
    </w:p>
    <w:p w14:paraId="13B374D7" w14:textId="77777777" w:rsidR="004674BA" w:rsidRPr="004674BA" w:rsidRDefault="004674BA" w:rsidP="00AC1D76">
      <w:pPr>
        <w:keepNext/>
        <w:keepLines/>
        <w:jc w:val="both"/>
        <w:outlineLvl w:val="0"/>
        <w:rPr>
          <w:rFonts w:cs="Tahoma"/>
          <w:sz w:val="20"/>
          <w:szCs w:val="20"/>
        </w:rPr>
      </w:pPr>
    </w:p>
    <w:p w14:paraId="669626CF" w14:textId="77777777" w:rsidR="004674BA" w:rsidRPr="004674BA" w:rsidRDefault="004674BA" w:rsidP="00AC1D76">
      <w:pPr>
        <w:keepNext/>
        <w:keepLines/>
        <w:jc w:val="both"/>
        <w:outlineLvl w:val="0"/>
        <w:rPr>
          <w:rFonts w:cs="Tahoma"/>
          <w:sz w:val="20"/>
          <w:szCs w:val="20"/>
        </w:rPr>
      </w:pPr>
    </w:p>
    <w:p w14:paraId="295BB0B6" w14:textId="77777777" w:rsidR="004674BA" w:rsidRPr="004674BA" w:rsidRDefault="004674BA" w:rsidP="00AC1D76">
      <w:pPr>
        <w:keepNext/>
        <w:keepLines/>
        <w:jc w:val="both"/>
        <w:outlineLvl w:val="0"/>
        <w:rPr>
          <w:rFonts w:cs="Tahoma"/>
          <w:sz w:val="20"/>
          <w:szCs w:val="20"/>
          <w:u w:val="single"/>
        </w:rPr>
      </w:pPr>
      <w:r w:rsidRPr="004674BA">
        <w:rPr>
          <w:rFonts w:cs="Tahoma"/>
          <w:sz w:val="20"/>
          <w:szCs w:val="20"/>
        </w:rPr>
        <w:t>Kraj, datum</w:t>
      </w:r>
      <w:r w:rsidRPr="004674BA">
        <w:rPr>
          <w:rFonts w:cs="Tahoma"/>
          <w:sz w:val="20"/>
          <w:szCs w:val="20"/>
        </w:rPr>
        <w:tab/>
      </w:r>
      <w:r w:rsidRPr="004674BA">
        <w:rPr>
          <w:rFonts w:cs="Tahoma"/>
          <w:sz w:val="20"/>
          <w:szCs w:val="20"/>
        </w:rPr>
        <w:tab/>
      </w:r>
      <w:r w:rsidRPr="004674BA">
        <w:rPr>
          <w:rFonts w:cs="Tahoma"/>
          <w:sz w:val="20"/>
          <w:szCs w:val="20"/>
        </w:rPr>
        <w:tab/>
      </w:r>
      <w:r w:rsidRPr="004674BA">
        <w:rPr>
          <w:rFonts w:cs="Tahoma"/>
          <w:sz w:val="20"/>
          <w:szCs w:val="20"/>
        </w:rPr>
        <w:tab/>
      </w:r>
      <w:r w:rsidRPr="004674BA">
        <w:rPr>
          <w:rFonts w:cs="Tahoma"/>
          <w:sz w:val="20"/>
          <w:szCs w:val="20"/>
        </w:rPr>
        <w:tab/>
        <w:t>Žig</w:t>
      </w:r>
      <w:r w:rsidRPr="004674BA">
        <w:rPr>
          <w:rFonts w:cs="Tahoma"/>
          <w:sz w:val="20"/>
          <w:szCs w:val="20"/>
        </w:rPr>
        <w:tab/>
      </w:r>
      <w:r w:rsidRPr="004674BA">
        <w:rPr>
          <w:rFonts w:cs="Tahoma"/>
          <w:sz w:val="20"/>
          <w:szCs w:val="20"/>
        </w:rPr>
        <w:tab/>
      </w:r>
      <w:r w:rsidRPr="004674BA">
        <w:rPr>
          <w:rFonts w:cs="Tahoma"/>
          <w:sz w:val="20"/>
          <w:szCs w:val="20"/>
        </w:rPr>
        <w:tab/>
      </w:r>
      <w:r w:rsidRPr="004674BA">
        <w:rPr>
          <w:rFonts w:cs="Tahoma"/>
          <w:sz w:val="20"/>
          <w:szCs w:val="20"/>
          <w:u w:val="single"/>
        </w:rPr>
        <w:t xml:space="preserve">Izdajatelj menice: </w:t>
      </w:r>
    </w:p>
    <w:p w14:paraId="3D9703F8" w14:textId="77777777" w:rsidR="004674BA" w:rsidRPr="004674BA" w:rsidRDefault="004674BA" w:rsidP="00AC1D76">
      <w:pPr>
        <w:keepNext/>
        <w:keepLines/>
        <w:jc w:val="both"/>
        <w:outlineLvl w:val="0"/>
        <w:rPr>
          <w:rFonts w:cs="Tahoma"/>
          <w:sz w:val="20"/>
          <w:szCs w:val="20"/>
        </w:rPr>
      </w:pPr>
    </w:p>
    <w:p w14:paraId="6580105E" w14:textId="77777777" w:rsidR="004674BA" w:rsidRPr="004674BA" w:rsidRDefault="004674BA" w:rsidP="00AC1D76">
      <w:pPr>
        <w:keepNext/>
        <w:keepLines/>
        <w:jc w:val="both"/>
        <w:outlineLvl w:val="0"/>
        <w:rPr>
          <w:rFonts w:cs="Tahoma"/>
          <w:sz w:val="20"/>
          <w:szCs w:val="20"/>
        </w:rPr>
      </w:pPr>
    </w:p>
    <w:p w14:paraId="7D00C6BA" w14:textId="77777777" w:rsidR="004674BA" w:rsidRPr="004674BA" w:rsidRDefault="004674BA" w:rsidP="00AC1D76">
      <w:pPr>
        <w:keepNext/>
        <w:keepLines/>
        <w:jc w:val="both"/>
        <w:rPr>
          <w:rFonts w:cs="Tahoma"/>
          <w:b/>
          <w:i/>
          <w:color w:val="000000"/>
          <w:sz w:val="22"/>
          <w:szCs w:val="20"/>
          <w:u w:val="single"/>
        </w:rPr>
      </w:pPr>
      <w:r w:rsidRPr="004674BA">
        <w:rPr>
          <w:rFonts w:cs="Tahoma"/>
          <w:sz w:val="20"/>
          <w:szCs w:val="20"/>
        </w:rPr>
        <w:t>Priloga: 1 bianko menica</w:t>
      </w:r>
    </w:p>
    <w:p w14:paraId="21D4D2F2" w14:textId="77777777" w:rsidR="004674BA" w:rsidRDefault="004674BA" w:rsidP="00AC1D76">
      <w:pPr>
        <w:keepNext/>
        <w:keepLines/>
        <w:jc w:val="both"/>
        <w:rPr>
          <w:rFonts w:cs="Tahoma"/>
          <w:sz w:val="20"/>
          <w:szCs w:val="20"/>
        </w:rPr>
      </w:pPr>
    </w:p>
    <w:p w14:paraId="7CAD4DAD" w14:textId="77777777" w:rsidR="004674BA" w:rsidRDefault="004674BA" w:rsidP="00AC1D76">
      <w:pPr>
        <w:keepNext/>
        <w:keepLines/>
        <w:jc w:val="both"/>
        <w:rPr>
          <w:rFonts w:cs="Tahoma"/>
          <w:sz w:val="20"/>
          <w:szCs w:val="20"/>
        </w:rPr>
      </w:pPr>
    </w:p>
    <w:p w14:paraId="1F89D5CB" w14:textId="77777777" w:rsidR="004674BA" w:rsidRDefault="004674BA" w:rsidP="00AC1D76">
      <w:pPr>
        <w:keepNext/>
        <w:keepLines/>
        <w:jc w:val="both"/>
        <w:rPr>
          <w:rFonts w:cs="Tahoma"/>
          <w:sz w:val="20"/>
          <w:szCs w:val="20"/>
        </w:rPr>
      </w:pPr>
    </w:p>
    <w:p w14:paraId="05DB8E9D" w14:textId="77777777" w:rsidR="004674BA" w:rsidRDefault="004674BA" w:rsidP="00AC1D76">
      <w:pPr>
        <w:keepNext/>
        <w:keepLines/>
        <w:jc w:val="both"/>
        <w:rPr>
          <w:rFonts w:cs="Tahoma"/>
          <w:sz w:val="20"/>
          <w:szCs w:val="20"/>
        </w:rPr>
      </w:pPr>
    </w:p>
    <w:sectPr w:rsidR="004674BA" w:rsidSect="00A71F09">
      <w:footerReference w:type="first" r:id="rId23"/>
      <w:pgSz w:w="11906" w:h="16838" w:code="9"/>
      <w:pgMar w:top="1701" w:right="1134" w:bottom="1276" w:left="1276" w:header="425" w:footer="533"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BBBE65" w14:textId="77777777" w:rsidR="00463DA7" w:rsidRDefault="00463DA7">
      <w:r>
        <w:separator/>
      </w:r>
    </w:p>
  </w:endnote>
  <w:endnote w:type="continuationSeparator" w:id="0">
    <w:p w14:paraId="59874B65" w14:textId="77777777" w:rsidR="00463DA7" w:rsidRDefault="00463D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MS Gothic"/>
    <w:charset w:val="80"/>
    <w:family w:val="auto"/>
    <w:pitch w:val="default"/>
    <w:sig w:usb0="00000001"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Yu Gothic"/>
    <w:panose1 w:val="020B0604020202020204"/>
    <w:charset w:val="80"/>
    <w:family w:val="swiss"/>
    <w:pitch w:val="variable"/>
    <w:sig w:usb0="00000000"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EE"/>
    <w:family w:val="modern"/>
    <w:pitch w:val="fixed"/>
    <w:sig w:usb0="E00006FF" w:usb1="0000FCFF" w:usb2="00000001" w:usb3="00000000" w:csb0="000001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1C60E8" w14:textId="77777777" w:rsidR="0030102F" w:rsidRDefault="0030102F" w:rsidP="00474AC6">
    <w:pPr>
      <w:pStyle w:val="Noga"/>
      <w:tabs>
        <w:tab w:val="left" w:pos="1134"/>
        <w:tab w:val="left" w:pos="1985"/>
      </w:tabs>
      <w:ind w:right="-1134"/>
      <w:jc w:val="right"/>
    </w:pPr>
    <w:r>
      <w:t xml:space="preserve">                     </w:t>
    </w:r>
    <w:r>
      <w:rPr>
        <w:noProof/>
      </w:rPr>
      <w:drawing>
        <wp:inline distT="0" distB="0" distL="0" distR="0" wp14:anchorId="08E4D3C9" wp14:editId="4D9D88A1">
          <wp:extent cx="3790800" cy="28800"/>
          <wp:effectExtent l="0" t="0" r="0" b="9525"/>
          <wp:docPr id="2" name="Slika 2"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opis_noga_2"/>
                  <pic:cNvPicPr>
                    <a:picLocks noChangeAspect="1" noChangeArrowheads="1"/>
                  </pic:cNvPicPr>
                </pic:nvPicPr>
                <pic:blipFill>
                  <a:blip r:embed="rId1"/>
                  <a:srcRect/>
                  <a:stretch>
                    <a:fillRect/>
                  </a:stretch>
                </pic:blipFill>
                <pic:spPr bwMode="auto">
                  <a:xfrm>
                    <a:off x="0" y="0"/>
                    <a:ext cx="3790800" cy="28800"/>
                  </a:xfrm>
                  <a:prstGeom prst="rect">
                    <a:avLst/>
                  </a:prstGeom>
                  <a:noFill/>
                  <a:ln w="9525">
                    <a:noFill/>
                    <a:miter lim="800000"/>
                    <a:headEnd/>
                    <a:tailEnd/>
                  </a:ln>
                </pic:spPr>
              </pic:pic>
            </a:graphicData>
          </a:graphic>
        </wp:inline>
      </w:drawing>
    </w:r>
  </w:p>
  <w:p w14:paraId="4BBE6578" w14:textId="77777777" w:rsidR="0030102F" w:rsidRDefault="0030102F" w:rsidP="00474AC6">
    <w:pPr>
      <w:pStyle w:val="Noga"/>
      <w:jc w:val="center"/>
      <w:rPr>
        <w:sz w:val="16"/>
        <w:szCs w:val="16"/>
      </w:rPr>
    </w:pPr>
  </w:p>
  <w:p w14:paraId="6247877B" w14:textId="77777777" w:rsidR="0030102F" w:rsidRDefault="0030102F" w:rsidP="00A71F09">
    <w:pPr>
      <w:pStyle w:val="Noga"/>
      <w:jc w:val="center"/>
      <w:rPr>
        <w:sz w:val="16"/>
        <w:szCs w:val="16"/>
      </w:rPr>
    </w:pPr>
    <w:r>
      <w:rPr>
        <w:sz w:val="16"/>
        <w:szCs w:val="16"/>
      </w:rPr>
      <w:t xml:space="preserve"> </w:t>
    </w: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sidR="00D31096">
      <w:rPr>
        <w:noProof/>
        <w:sz w:val="16"/>
        <w:szCs w:val="16"/>
      </w:rPr>
      <w:t>55</w:t>
    </w:r>
    <w:r w:rsidRPr="0039471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32B86" w14:textId="77777777" w:rsidR="0030102F" w:rsidRPr="0078179F" w:rsidRDefault="0030102F" w:rsidP="006D56E0">
    <w:pPr>
      <w:tabs>
        <w:tab w:val="center" w:pos="4536"/>
        <w:tab w:val="right" w:pos="9923"/>
      </w:tabs>
      <w:spacing w:after="200" w:line="276" w:lineRule="auto"/>
      <w:ind w:right="-1134"/>
      <w:jc w:val="both"/>
      <w:rPr>
        <w:rFonts w:eastAsia="Calibri"/>
        <w:sz w:val="20"/>
        <w:szCs w:val="22"/>
        <w:lang w:eastAsia="en-US"/>
      </w:rPr>
    </w:pPr>
    <w:r w:rsidRPr="0078179F">
      <w:rPr>
        <w:rFonts w:eastAsia="Calibri"/>
        <w:sz w:val="16"/>
        <w:szCs w:val="16"/>
        <w:lang w:eastAsia="en-US"/>
      </w:rPr>
      <w:tab/>
    </w:r>
    <w:r w:rsidRPr="0078179F">
      <w:rPr>
        <w:rFonts w:eastAsia="Calibri"/>
        <w:sz w:val="16"/>
        <w:szCs w:val="16"/>
        <w:lang w:eastAsia="en-US"/>
      </w:rPr>
      <w:tab/>
    </w:r>
    <w:r w:rsidRPr="0078179F">
      <w:rPr>
        <w:rFonts w:eastAsia="Calibri"/>
        <w:color w:val="808080"/>
        <w:sz w:val="20"/>
        <w:szCs w:val="22"/>
        <w:lang w:eastAsia="en-US"/>
      </w:rPr>
      <w:t xml:space="preserve">   </w:t>
    </w:r>
    <w:r>
      <w:rPr>
        <w:noProof/>
      </w:rPr>
      <w:drawing>
        <wp:inline distT="0" distB="0" distL="0" distR="0" wp14:anchorId="13101C0B" wp14:editId="6C1088EB">
          <wp:extent cx="2479040" cy="798195"/>
          <wp:effectExtent l="0" t="0" r="0" b="1905"/>
          <wp:docPr id="4" name="Slika 4"/>
          <wp:cNvGraphicFramePr/>
          <a:graphic xmlns:a="http://schemas.openxmlformats.org/drawingml/2006/main">
            <a:graphicData uri="http://schemas.openxmlformats.org/drawingml/2006/picture">
              <pic:pic xmlns:pic="http://schemas.openxmlformats.org/drawingml/2006/picture">
                <pic:nvPicPr>
                  <pic:cNvPr id="20" name="Slika 20"/>
                  <pic:cNvPicPr/>
                </pic:nvPicPr>
                <pic:blipFill>
                  <a:blip r:embed="rId1"/>
                  <a:stretch>
                    <a:fillRect/>
                  </a:stretch>
                </pic:blipFill>
                <pic:spPr>
                  <a:xfrm>
                    <a:off x="0" y="0"/>
                    <a:ext cx="2479040" cy="798195"/>
                  </a:xfrm>
                  <a:prstGeom prst="rect">
                    <a:avLst/>
                  </a:prstGeom>
                </pic:spPr>
              </pic:pic>
            </a:graphicData>
          </a:graphic>
        </wp:inline>
      </w:drawing>
    </w:r>
    <w:r>
      <w:rPr>
        <w:rFonts w:eastAsia="Calibri"/>
        <w:color w:val="808080"/>
        <w:sz w:val="20"/>
        <w:szCs w:val="22"/>
        <w:lang w:eastAsia="en-US"/>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CC3633" w14:textId="77777777" w:rsidR="0030102F" w:rsidRDefault="0030102F" w:rsidP="005471DF">
    <w:pPr>
      <w:pStyle w:val="Noga"/>
      <w:tabs>
        <w:tab w:val="clear" w:pos="4536"/>
        <w:tab w:val="clear" w:pos="9072"/>
      </w:tabs>
      <w:ind w:right="-1134"/>
      <w:jc w:val="right"/>
    </w:pPr>
    <w:r>
      <w:rPr>
        <w:noProof/>
      </w:rPr>
      <w:drawing>
        <wp:inline distT="0" distB="0" distL="0" distR="0" wp14:anchorId="51617EAE" wp14:editId="2445B4DA">
          <wp:extent cx="612000" cy="612000"/>
          <wp:effectExtent l="0" t="0" r="0" b="0"/>
          <wp:docPr id="7" name="Slika 7" descr="druzini prijazno-polni bre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ruzini prijazno-polni brez"/>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12000" cy="612000"/>
                  </a:xfrm>
                  <a:prstGeom prst="rect">
                    <a:avLst/>
                  </a:prstGeom>
                  <a:noFill/>
                  <a:ln>
                    <a:noFill/>
                  </a:ln>
                </pic:spPr>
              </pic:pic>
            </a:graphicData>
          </a:graphic>
        </wp:inline>
      </w:drawing>
    </w:r>
    <w:r>
      <w:t xml:space="preserve">         </w:t>
    </w:r>
    <w:r>
      <w:tab/>
    </w:r>
    <w:r>
      <w:tab/>
    </w:r>
    <w:r>
      <w:tab/>
      <w:t xml:space="preserve">                    </w:t>
    </w:r>
    <w:r>
      <w:rPr>
        <w:noProof/>
      </w:rPr>
      <w:drawing>
        <wp:inline distT="0" distB="0" distL="0" distR="0" wp14:anchorId="2137C84B" wp14:editId="740BA874">
          <wp:extent cx="3438525" cy="628650"/>
          <wp:effectExtent l="19050" t="0" r="9525" b="0"/>
          <wp:docPr id="8" name="Slika 8" descr="dopis_n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opis_noga"/>
                  <pic:cNvPicPr>
                    <a:picLocks noChangeAspect="1" noChangeArrowheads="1"/>
                  </pic:cNvPicPr>
                </pic:nvPicPr>
                <pic:blipFill>
                  <a:blip r:embed="rId2"/>
                  <a:srcRect/>
                  <a:stretch>
                    <a:fillRect/>
                  </a:stretch>
                </pic:blipFill>
                <pic:spPr bwMode="auto">
                  <a:xfrm>
                    <a:off x="0" y="0"/>
                    <a:ext cx="3438525" cy="628650"/>
                  </a:xfrm>
                  <a:prstGeom prst="rect">
                    <a:avLst/>
                  </a:prstGeom>
                  <a:noFill/>
                  <a:ln w="9525">
                    <a:noFill/>
                    <a:miter lim="800000"/>
                    <a:headEnd/>
                    <a:tailEnd/>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9DFB77" w14:textId="77777777" w:rsidR="00463DA7" w:rsidRDefault="00463DA7">
      <w:r>
        <w:separator/>
      </w:r>
    </w:p>
  </w:footnote>
  <w:footnote w:type="continuationSeparator" w:id="0">
    <w:p w14:paraId="11C3D975" w14:textId="77777777" w:rsidR="00463DA7" w:rsidRDefault="00463D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67AC3" w14:textId="77777777" w:rsidR="0030102F" w:rsidRDefault="0030102F" w:rsidP="00474AC6">
    <w:pPr>
      <w:pStyle w:val="Glava"/>
      <w:jc w:val="center"/>
    </w:pPr>
    <w:r>
      <w:rPr>
        <w:noProof/>
      </w:rPr>
      <w:drawing>
        <wp:inline distT="0" distB="0" distL="0" distR="0" wp14:anchorId="3273A98A" wp14:editId="1A3BF2F8">
          <wp:extent cx="828675" cy="609600"/>
          <wp:effectExtent l="19050" t="0" r="9525" b="0"/>
          <wp:docPr id="1" name="Slika 1"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pis_glava_2"/>
                  <pic:cNvPicPr>
                    <a:picLocks noChangeAspect="1" noChangeArrowheads="1"/>
                  </pic:cNvPicPr>
                </pic:nvPicPr>
                <pic:blipFill>
                  <a:blip r:embed="rId1"/>
                  <a:srcRect/>
                  <a:stretch>
                    <a:fillRect/>
                  </a:stretch>
                </pic:blipFill>
                <pic:spPr bwMode="auto">
                  <a:xfrm>
                    <a:off x="0" y="0"/>
                    <a:ext cx="828675" cy="609600"/>
                  </a:xfrm>
                  <a:prstGeom prst="rect">
                    <a:avLst/>
                  </a:prstGeom>
                  <a:noFill/>
                  <a:ln w="9525">
                    <a:noFill/>
                    <a:miter lim="800000"/>
                    <a:headEnd/>
                    <a:tailEnd/>
                  </a:ln>
                </pic:spPr>
              </pic:pic>
            </a:graphicData>
          </a:graphic>
        </wp:inline>
      </w:drawing>
    </w:r>
  </w:p>
  <w:p w14:paraId="1090716B" w14:textId="77777777" w:rsidR="0030102F" w:rsidRDefault="0030102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E7D77F" w14:textId="77777777" w:rsidR="0030102F" w:rsidRDefault="0030102F">
    <w:pPr>
      <w:pStyle w:val="Glava"/>
    </w:pPr>
  </w:p>
  <w:p w14:paraId="5242F6AE" w14:textId="77777777" w:rsidR="0030102F" w:rsidRDefault="0030102F" w:rsidP="00474AC6">
    <w:pPr>
      <w:pStyle w:val="Glava"/>
      <w:tabs>
        <w:tab w:val="clear" w:pos="9072"/>
      </w:tabs>
      <w:ind w:right="-1134"/>
      <w:jc w:val="right"/>
    </w:pPr>
  </w:p>
  <w:p w14:paraId="6DFE5F5A" w14:textId="77777777" w:rsidR="0030102F" w:rsidRDefault="0030102F" w:rsidP="0057210D">
    <w:pPr>
      <w:pStyle w:val="Glava"/>
      <w:tabs>
        <w:tab w:val="clear" w:pos="4536"/>
        <w:tab w:val="clear" w:pos="9072"/>
        <w:tab w:val="left" w:pos="5930"/>
      </w:tabs>
      <w:ind w:right="-1134"/>
      <w:jc w:val="right"/>
    </w:pPr>
    <w:r>
      <w:tab/>
    </w:r>
    <w:r>
      <w:rPr>
        <w:noProof/>
      </w:rPr>
      <w:drawing>
        <wp:inline distT="0" distB="0" distL="0" distR="0" wp14:anchorId="2F8F74B0" wp14:editId="2D7C4281">
          <wp:extent cx="3438525" cy="1823085"/>
          <wp:effectExtent l="0" t="0" r="9525" b="5715"/>
          <wp:docPr id="3" name="Slika 3"/>
          <wp:cNvGraphicFramePr/>
          <a:graphic xmlns:a="http://schemas.openxmlformats.org/drawingml/2006/main">
            <a:graphicData uri="http://schemas.openxmlformats.org/drawingml/2006/picture">
              <pic:pic xmlns:pic="http://schemas.openxmlformats.org/drawingml/2006/picture">
                <pic:nvPicPr>
                  <pic:cNvPr id="19" name="Slika 19"/>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C53E69CA"/>
    <w:lvl w:ilvl="0">
      <w:start w:val="1"/>
      <w:numFmt w:val="decimal"/>
      <w:pStyle w:val="Otevilenseznam2"/>
      <w:lvlText w:val="%1."/>
      <w:lvlJc w:val="left"/>
      <w:pPr>
        <w:tabs>
          <w:tab w:val="num" w:pos="643"/>
        </w:tabs>
        <w:ind w:left="643" w:hanging="360"/>
      </w:pPr>
    </w:lvl>
  </w:abstractNum>
  <w:abstractNum w:abstractNumId="1" w15:restartNumberingAfterBreak="0">
    <w:nsid w:val="FFFFFF81"/>
    <w:multiLevelType w:val="singleLevel"/>
    <w:tmpl w:val="9648B44C"/>
    <w:lvl w:ilvl="0">
      <w:start w:val="1"/>
      <w:numFmt w:val="bullet"/>
      <w:pStyle w:val="Oznaenseznam4"/>
      <w:lvlText w:val=""/>
      <w:lvlJc w:val="left"/>
      <w:pPr>
        <w:tabs>
          <w:tab w:val="num" w:pos="1209"/>
        </w:tabs>
        <w:ind w:left="1209" w:hanging="360"/>
      </w:pPr>
      <w:rPr>
        <w:rFonts w:ascii="Symbol" w:hAnsi="Symbol" w:hint="default"/>
      </w:rPr>
    </w:lvl>
  </w:abstractNum>
  <w:abstractNum w:abstractNumId="2" w15:restartNumberingAfterBreak="0">
    <w:nsid w:val="FFFFFFFE"/>
    <w:multiLevelType w:val="singleLevel"/>
    <w:tmpl w:val="C50CE034"/>
    <w:lvl w:ilvl="0">
      <w:numFmt w:val="decimal"/>
      <w:lvlText w:val="*"/>
      <w:lvlJc w:val="left"/>
    </w:lvl>
  </w:abstractNum>
  <w:abstractNum w:abstractNumId="3"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4" w15:restartNumberingAfterBreak="0">
    <w:nsid w:val="0000000C"/>
    <w:multiLevelType w:val="singleLevel"/>
    <w:tmpl w:val="0000000C"/>
    <w:name w:val="WW8Num12"/>
    <w:lvl w:ilvl="0">
      <w:start w:val="1"/>
      <w:numFmt w:val="bullet"/>
      <w:lvlText w:val=""/>
      <w:lvlJc w:val="left"/>
      <w:pPr>
        <w:tabs>
          <w:tab w:val="num" w:pos="0"/>
        </w:tabs>
        <w:ind w:left="720" w:hanging="360"/>
      </w:pPr>
      <w:rPr>
        <w:rFonts w:ascii="Symbol" w:hAnsi="Symbol"/>
        <w:b/>
      </w:rPr>
    </w:lvl>
  </w:abstractNum>
  <w:abstractNum w:abstractNumId="5"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6" w15:restartNumberingAfterBreak="0">
    <w:nsid w:val="07FF7DEF"/>
    <w:multiLevelType w:val="hybridMultilevel"/>
    <w:tmpl w:val="0DF495CC"/>
    <w:lvl w:ilvl="0" w:tplc="D9402A30">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7" w15:restartNumberingAfterBreak="0">
    <w:nsid w:val="08D2087F"/>
    <w:multiLevelType w:val="hybridMultilevel"/>
    <w:tmpl w:val="1288641E"/>
    <w:lvl w:ilvl="0" w:tplc="4C9455F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0BDE0285"/>
    <w:multiLevelType w:val="hybridMultilevel"/>
    <w:tmpl w:val="8D7AEDD0"/>
    <w:lvl w:ilvl="0" w:tplc="56AC9B0C">
      <w:start w:val="1"/>
      <w:numFmt w:val="bullet"/>
      <w:lvlText w:val=""/>
      <w:lvlJc w:val="left"/>
      <w:pPr>
        <w:ind w:left="720" w:hanging="360"/>
      </w:pPr>
      <w:rPr>
        <w:rFonts w:ascii="Symbol" w:hAnsi="Symbol" w:hint="default"/>
        <w:sz w:val="40"/>
        <w:szCs w:val="4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18CD1C14"/>
    <w:multiLevelType w:val="hybridMultilevel"/>
    <w:tmpl w:val="E550F594"/>
    <w:lvl w:ilvl="0" w:tplc="F7BC859C">
      <w:start w:val="1"/>
      <w:numFmt w:val="lowerLetter"/>
      <w:lvlText w:val="%1)"/>
      <w:lvlJc w:val="left"/>
      <w:pPr>
        <w:ind w:left="720" w:hanging="360"/>
      </w:pPr>
      <w:rPr>
        <w:rFonts w:ascii="Tahoma" w:eastAsia="Times New Roman" w:hAnsi="Tahoma" w:cs="Tahoma"/>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3" w15:restartNumberingAfterBreak="0">
    <w:nsid w:val="207972F4"/>
    <w:multiLevelType w:val="hybridMultilevel"/>
    <w:tmpl w:val="6AD849A6"/>
    <w:lvl w:ilvl="0" w:tplc="F7BC859C">
      <w:start w:val="1"/>
      <w:numFmt w:val="lowerLetter"/>
      <w:lvlText w:val="%1)"/>
      <w:lvlJc w:val="left"/>
      <w:pPr>
        <w:ind w:left="720" w:hanging="360"/>
      </w:pPr>
      <w:rPr>
        <w:rFonts w:ascii="Tahoma" w:eastAsia="Times New Roman" w:hAnsi="Tahoma" w:cs="Tahoma"/>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26937EDD"/>
    <w:multiLevelType w:val="hybridMultilevel"/>
    <w:tmpl w:val="F006B482"/>
    <w:lvl w:ilvl="0" w:tplc="511273A2">
      <w:start w:val="1"/>
      <w:numFmt w:val="bullet"/>
      <w:lvlText w:val=""/>
      <w:lvlJc w:val="left"/>
      <w:pPr>
        <w:ind w:left="720" w:hanging="360"/>
      </w:pPr>
      <w:rPr>
        <w:rFonts w:ascii="Wingdings" w:hAnsi="Wingdings"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29D0431B"/>
    <w:multiLevelType w:val="hybridMultilevel"/>
    <w:tmpl w:val="798ECC5C"/>
    <w:lvl w:ilvl="0" w:tplc="F2FE9BDC">
      <w:start w:val="1"/>
      <w:numFmt w:val="bullet"/>
      <w:lvlText w:val=""/>
      <w:lvlJc w:val="left"/>
      <w:pPr>
        <w:tabs>
          <w:tab w:val="num" w:pos="1077"/>
        </w:tabs>
        <w:ind w:left="1077" w:hanging="170"/>
      </w:pPr>
      <w:rPr>
        <w:rFonts w:ascii="Symbol" w:hAnsi="Symbol" w:hint="default"/>
      </w:rPr>
    </w:lvl>
    <w:lvl w:ilvl="1" w:tplc="6BD64932">
      <w:start w:val="1"/>
      <w:numFmt w:val="bullet"/>
      <w:lvlText w:val=""/>
      <w:lvlJc w:val="left"/>
      <w:pPr>
        <w:tabs>
          <w:tab w:val="num" w:pos="1365"/>
        </w:tabs>
        <w:ind w:left="1365" w:hanging="285"/>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6" w15:restartNumberingAfterBreak="0">
    <w:nsid w:val="2BF46766"/>
    <w:multiLevelType w:val="hybridMultilevel"/>
    <w:tmpl w:val="45308DB8"/>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7" w15:restartNumberingAfterBreak="0">
    <w:nsid w:val="2BF479D4"/>
    <w:multiLevelType w:val="multilevel"/>
    <w:tmpl w:val="957AF6F2"/>
    <w:lvl w:ilvl="0">
      <w:start w:val="2"/>
      <w:numFmt w:val="decimal"/>
      <w:lvlText w:val="%1."/>
      <w:lvlJc w:val="left"/>
      <w:pPr>
        <w:tabs>
          <w:tab w:val="num" w:pos="395"/>
        </w:tabs>
        <w:ind w:left="395" w:hanging="395"/>
      </w:pPr>
      <w:rPr>
        <w:rFonts w:hint="default"/>
      </w:rPr>
    </w:lvl>
    <w:lvl w:ilvl="1">
      <w:start w:val="1"/>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8" w15:restartNumberingAfterBreak="0">
    <w:nsid w:val="345F5A10"/>
    <w:multiLevelType w:val="hybridMultilevel"/>
    <w:tmpl w:val="26AE5A4A"/>
    <w:lvl w:ilvl="0" w:tplc="56AC9B0C">
      <w:start w:val="1"/>
      <w:numFmt w:val="bullet"/>
      <w:lvlText w:val=""/>
      <w:lvlJc w:val="left"/>
      <w:pPr>
        <w:ind w:left="720" w:hanging="360"/>
      </w:pPr>
      <w:rPr>
        <w:rFonts w:ascii="Symbol" w:hAnsi="Symbol" w:hint="default"/>
        <w:sz w:val="40"/>
        <w:szCs w:val="4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37BC59C7"/>
    <w:multiLevelType w:val="hybridMultilevel"/>
    <w:tmpl w:val="6ADE20FA"/>
    <w:lvl w:ilvl="0" w:tplc="802CB8A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3A657E2D"/>
    <w:multiLevelType w:val="hybridMultilevel"/>
    <w:tmpl w:val="CDF0F1F6"/>
    <w:name w:val="WW8Num42"/>
    <w:lvl w:ilvl="0" w:tplc="1480BFD0">
      <w:start w:val="1"/>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417D1596"/>
    <w:multiLevelType w:val="multilevel"/>
    <w:tmpl w:val="DDCA27FA"/>
    <w:lvl w:ilvl="0">
      <w:start w:val="1"/>
      <w:numFmt w:val="decimal"/>
      <w:pStyle w:val="Naslov1"/>
      <w:lvlText w:val="%1."/>
      <w:lvlJc w:val="left"/>
      <w:pPr>
        <w:tabs>
          <w:tab w:val="num" w:pos="567"/>
        </w:tabs>
        <w:ind w:left="2438" w:hanging="2438"/>
      </w:pPr>
      <w:rPr>
        <w:rFonts w:hint="default"/>
      </w:rPr>
    </w:lvl>
    <w:lvl w:ilvl="1">
      <w:start w:val="1"/>
      <w:numFmt w:val="decimal"/>
      <w:pStyle w:val="Naslov2"/>
      <w:lvlText w:val="%1.%2"/>
      <w:lvlJc w:val="left"/>
      <w:pPr>
        <w:tabs>
          <w:tab w:val="num" w:pos="216"/>
        </w:tabs>
        <w:ind w:left="680" w:hanging="68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slov3"/>
      <w:lvlText w:val="%1.%2.%3"/>
      <w:lvlJc w:val="left"/>
      <w:pPr>
        <w:tabs>
          <w:tab w:val="num" w:pos="720"/>
        </w:tabs>
        <w:ind w:left="737" w:hanging="737"/>
      </w:pPr>
      <w:rPr>
        <w:rFonts w:hint="default"/>
      </w:rPr>
    </w:lvl>
    <w:lvl w:ilvl="3">
      <w:start w:val="1"/>
      <w:numFmt w:val="decimal"/>
      <w:lvlText w:val="%1.%2.%3.%4"/>
      <w:lvlJc w:val="left"/>
      <w:pPr>
        <w:tabs>
          <w:tab w:val="num" w:pos="907"/>
        </w:tabs>
        <w:ind w:left="0" w:firstLine="0"/>
      </w:pPr>
      <w:rPr>
        <w:rFonts w:hint="default"/>
      </w:rPr>
    </w:lvl>
    <w:lvl w:ilvl="4">
      <w:start w:val="1"/>
      <w:numFmt w:val="decimal"/>
      <w:lvlText w:val="%1.%2.%3.%4.%5"/>
      <w:lvlJc w:val="left"/>
      <w:pPr>
        <w:tabs>
          <w:tab w:val="num" w:pos="648"/>
        </w:tabs>
        <w:ind w:left="648" w:hanging="1008"/>
      </w:pPr>
      <w:rPr>
        <w:rFonts w:hint="default"/>
      </w:rPr>
    </w:lvl>
    <w:lvl w:ilvl="5">
      <w:start w:val="1"/>
      <w:numFmt w:val="decimal"/>
      <w:lvlText w:val="%1.%2.%3.%4.%5.%6"/>
      <w:lvlJc w:val="left"/>
      <w:pPr>
        <w:tabs>
          <w:tab w:val="num" w:pos="792"/>
        </w:tabs>
        <w:ind w:left="792" w:hanging="1152"/>
      </w:pPr>
      <w:rPr>
        <w:rFonts w:hint="default"/>
      </w:rPr>
    </w:lvl>
    <w:lvl w:ilvl="6">
      <w:start w:val="1"/>
      <w:numFmt w:val="decimal"/>
      <w:lvlText w:val="%1.%2.%3.%4.%5.%6.%7"/>
      <w:lvlJc w:val="left"/>
      <w:pPr>
        <w:tabs>
          <w:tab w:val="num" w:pos="936"/>
        </w:tabs>
        <w:ind w:left="936" w:hanging="1296"/>
      </w:pPr>
      <w:rPr>
        <w:rFonts w:hint="default"/>
      </w:rPr>
    </w:lvl>
    <w:lvl w:ilvl="7">
      <w:start w:val="1"/>
      <w:numFmt w:val="decimal"/>
      <w:lvlText w:val="%1.%2.%3.%4.%5.%6.%7.%8"/>
      <w:lvlJc w:val="left"/>
      <w:pPr>
        <w:tabs>
          <w:tab w:val="num" w:pos="1080"/>
        </w:tabs>
        <w:ind w:left="1080" w:hanging="1440"/>
      </w:pPr>
      <w:rPr>
        <w:rFonts w:hint="default"/>
      </w:rPr>
    </w:lvl>
    <w:lvl w:ilvl="8">
      <w:start w:val="1"/>
      <w:numFmt w:val="decimal"/>
      <w:lvlText w:val="%1.%2.%3.%4.%5.%6.%7.%8.%9"/>
      <w:lvlJc w:val="left"/>
      <w:pPr>
        <w:tabs>
          <w:tab w:val="num" w:pos="1224"/>
        </w:tabs>
        <w:ind w:left="1224" w:hanging="1584"/>
      </w:pPr>
      <w:rPr>
        <w:rFonts w:hint="default"/>
      </w:rPr>
    </w:lvl>
  </w:abstractNum>
  <w:abstractNum w:abstractNumId="23" w15:restartNumberingAfterBreak="0">
    <w:nsid w:val="448A1583"/>
    <w:multiLevelType w:val="hybridMultilevel"/>
    <w:tmpl w:val="6BDA1C6A"/>
    <w:lvl w:ilvl="0" w:tplc="639E2088">
      <w:start w:val="2"/>
      <w:numFmt w:val="upperRoman"/>
      <w:lvlText w:val="%1."/>
      <w:lvlJc w:val="left"/>
      <w:pPr>
        <w:tabs>
          <w:tab w:val="num" w:pos="1440"/>
        </w:tabs>
        <w:ind w:left="1440" w:hanging="1080"/>
      </w:pPr>
      <w:rPr>
        <w:rFonts w:hint="default"/>
        <w:b/>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4" w15:restartNumberingAfterBreak="0">
    <w:nsid w:val="45452F7B"/>
    <w:multiLevelType w:val="singleLevel"/>
    <w:tmpl w:val="F2B0E236"/>
    <w:lvl w:ilvl="0">
      <w:start w:val="1"/>
      <w:numFmt w:val="bullet"/>
      <w:lvlText w:val="−"/>
      <w:lvlJc w:val="left"/>
      <w:pPr>
        <w:ind w:left="360" w:hanging="360"/>
      </w:pPr>
      <w:rPr>
        <w:rFonts w:ascii="Arial" w:hAnsi="Arial" w:hint="default"/>
      </w:rPr>
    </w:lvl>
  </w:abstractNum>
  <w:abstractNum w:abstractNumId="25" w15:restartNumberingAfterBreak="0">
    <w:nsid w:val="4BF248D4"/>
    <w:multiLevelType w:val="multilevel"/>
    <w:tmpl w:val="644C3920"/>
    <w:lvl w:ilvl="0">
      <w:start w:val="1"/>
      <w:numFmt w:val="decimal"/>
      <w:pStyle w:val="cambriaalineje"/>
      <w:lvlText w:val="%1."/>
      <w:lvlJc w:val="left"/>
      <w:pPr>
        <w:ind w:left="786" w:hanging="360"/>
      </w:pPr>
      <w:rPr>
        <w:rFonts w:ascii="Cambria" w:hAnsi="Cambria" w:hint="default"/>
        <w:b w:val="0"/>
        <w:bCs w:val="0"/>
        <w:i w:val="0"/>
        <w:iCs w:val="0"/>
        <w:caps w:val="0"/>
        <w:smallCaps w:val="0"/>
        <w:strike w:val="0"/>
        <w:dstrike w:val="0"/>
        <w:noProof w:val="0"/>
        <w:vanish w:val="0"/>
        <w:color w:val="000000"/>
        <w:spacing w:val="0"/>
        <w:kern w:val="0"/>
        <w:position w:val="0"/>
        <w:u w:val="none"/>
        <w:vertAlign w:val="baseline"/>
        <w:em w:val="none"/>
      </w:rPr>
    </w:lvl>
    <w:lvl w:ilvl="1">
      <w:start w:val="2"/>
      <w:numFmt w:val="decimal"/>
      <w:isLgl/>
      <w:lvlText w:val="%1.%2."/>
      <w:lvlJc w:val="left"/>
      <w:pPr>
        <w:ind w:left="1146" w:hanging="720"/>
      </w:pPr>
      <w:rPr>
        <w:rFonts w:hint="default"/>
      </w:rPr>
    </w:lvl>
    <w:lvl w:ilvl="2">
      <w:start w:val="1"/>
      <w:numFmt w:val="decimal"/>
      <w:isLgl/>
      <w:lvlText w:val="%1.%2.%3."/>
      <w:lvlJc w:val="left"/>
      <w:pPr>
        <w:ind w:left="1506" w:hanging="1080"/>
      </w:pPr>
      <w:rPr>
        <w:rFonts w:hint="default"/>
      </w:rPr>
    </w:lvl>
    <w:lvl w:ilvl="3">
      <w:start w:val="1"/>
      <w:numFmt w:val="decimal"/>
      <w:isLgl/>
      <w:lvlText w:val="%1.%2.%3.%4."/>
      <w:lvlJc w:val="left"/>
      <w:pPr>
        <w:ind w:left="1866" w:hanging="1440"/>
      </w:pPr>
      <w:rPr>
        <w:rFonts w:hint="default"/>
      </w:rPr>
    </w:lvl>
    <w:lvl w:ilvl="4">
      <w:start w:val="1"/>
      <w:numFmt w:val="decimal"/>
      <w:isLgl/>
      <w:lvlText w:val="%1.%2.%3.%4.%5."/>
      <w:lvlJc w:val="left"/>
      <w:pPr>
        <w:ind w:left="2226" w:hanging="1800"/>
      </w:pPr>
      <w:rPr>
        <w:rFonts w:hint="default"/>
      </w:rPr>
    </w:lvl>
    <w:lvl w:ilvl="5">
      <w:start w:val="1"/>
      <w:numFmt w:val="decimal"/>
      <w:isLgl/>
      <w:lvlText w:val="%1.%2.%3.%4.%5.%6."/>
      <w:lvlJc w:val="left"/>
      <w:pPr>
        <w:ind w:left="2226" w:hanging="1800"/>
      </w:pPr>
      <w:rPr>
        <w:rFonts w:hint="default"/>
      </w:rPr>
    </w:lvl>
    <w:lvl w:ilvl="6">
      <w:start w:val="1"/>
      <w:numFmt w:val="decimal"/>
      <w:isLgl/>
      <w:lvlText w:val="%1.%2.%3.%4.%5.%6.%7."/>
      <w:lvlJc w:val="left"/>
      <w:pPr>
        <w:ind w:left="2586" w:hanging="2160"/>
      </w:pPr>
      <w:rPr>
        <w:rFonts w:hint="default"/>
      </w:rPr>
    </w:lvl>
    <w:lvl w:ilvl="7">
      <w:start w:val="1"/>
      <w:numFmt w:val="decimal"/>
      <w:isLgl/>
      <w:lvlText w:val="%1.%2.%3.%4.%5.%6.%7.%8."/>
      <w:lvlJc w:val="left"/>
      <w:pPr>
        <w:ind w:left="2946" w:hanging="2520"/>
      </w:pPr>
      <w:rPr>
        <w:rFonts w:hint="default"/>
      </w:rPr>
    </w:lvl>
    <w:lvl w:ilvl="8">
      <w:start w:val="1"/>
      <w:numFmt w:val="decimal"/>
      <w:isLgl/>
      <w:lvlText w:val="%1.%2.%3.%4.%5.%6.%7.%8.%9."/>
      <w:lvlJc w:val="left"/>
      <w:pPr>
        <w:ind w:left="3306" w:hanging="2880"/>
      </w:pPr>
      <w:rPr>
        <w:rFonts w:hint="default"/>
      </w:rPr>
    </w:lvl>
  </w:abstractNum>
  <w:abstractNum w:abstractNumId="26" w15:restartNumberingAfterBreak="0">
    <w:nsid w:val="4CBF0095"/>
    <w:multiLevelType w:val="hybridMultilevel"/>
    <w:tmpl w:val="00484A00"/>
    <w:lvl w:ilvl="0" w:tplc="26BEA80A">
      <w:start w:val="1"/>
      <w:numFmt w:val="bullet"/>
      <w:lvlText w:val=""/>
      <w:lvlJc w:val="left"/>
      <w:pPr>
        <w:ind w:left="1440" w:hanging="360"/>
      </w:pPr>
      <w:rPr>
        <w:rFonts w:ascii="Symbol" w:hAnsi="Symbol" w:hint="default"/>
      </w:rPr>
    </w:lvl>
    <w:lvl w:ilvl="1" w:tplc="04240003">
      <w:start w:val="1"/>
      <w:numFmt w:val="bullet"/>
      <w:lvlText w:val="o"/>
      <w:lvlJc w:val="left"/>
      <w:pPr>
        <w:ind w:left="2160" w:hanging="360"/>
      </w:pPr>
      <w:rPr>
        <w:rFonts w:ascii="Courier New" w:hAnsi="Courier New" w:cs="Courier New" w:hint="default"/>
      </w:rPr>
    </w:lvl>
    <w:lvl w:ilvl="2" w:tplc="04240005">
      <w:start w:val="1"/>
      <w:numFmt w:val="bullet"/>
      <w:lvlText w:val=""/>
      <w:lvlJc w:val="left"/>
      <w:pPr>
        <w:ind w:left="2880" w:hanging="360"/>
      </w:pPr>
      <w:rPr>
        <w:rFonts w:ascii="Wingdings" w:hAnsi="Wingdings" w:hint="default"/>
      </w:rPr>
    </w:lvl>
    <w:lvl w:ilvl="3" w:tplc="04240001">
      <w:start w:val="1"/>
      <w:numFmt w:val="bullet"/>
      <w:lvlText w:val=""/>
      <w:lvlJc w:val="left"/>
      <w:pPr>
        <w:ind w:left="3600" w:hanging="360"/>
      </w:pPr>
      <w:rPr>
        <w:rFonts w:ascii="Symbol" w:hAnsi="Symbol" w:hint="default"/>
      </w:rPr>
    </w:lvl>
    <w:lvl w:ilvl="4" w:tplc="04240003">
      <w:start w:val="1"/>
      <w:numFmt w:val="bullet"/>
      <w:lvlText w:val="o"/>
      <w:lvlJc w:val="left"/>
      <w:pPr>
        <w:ind w:left="4320" w:hanging="360"/>
      </w:pPr>
      <w:rPr>
        <w:rFonts w:ascii="Courier New" w:hAnsi="Courier New" w:cs="Courier New" w:hint="default"/>
      </w:rPr>
    </w:lvl>
    <w:lvl w:ilvl="5" w:tplc="04240005">
      <w:start w:val="1"/>
      <w:numFmt w:val="bullet"/>
      <w:lvlText w:val=""/>
      <w:lvlJc w:val="left"/>
      <w:pPr>
        <w:ind w:left="5040" w:hanging="360"/>
      </w:pPr>
      <w:rPr>
        <w:rFonts w:ascii="Wingdings" w:hAnsi="Wingdings" w:hint="default"/>
      </w:rPr>
    </w:lvl>
    <w:lvl w:ilvl="6" w:tplc="04240001">
      <w:start w:val="1"/>
      <w:numFmt w:val="bullet"/>
      <w:lvlText w:val=""/>
      <w:lvlJc w:val="left"/>
      <w:pPr>
        <w:ind w:left="5760" w:hanging="360"/>
      </w:pPr>
      <w:rPr>
        <w:rFonts w:ascii="Symbol" w:hAnsi="Symbol" w:hint="default"/>
      </w:rPr>
    </w:lvl>
    <w:lvl w:ilvl="7" w:tplc="04240003">
      <w:start w:val="1"/>
      <w:numFmt w:val="bullet"/>
      <w:lvlText w:val="o"/>
      <w:lvlJc w:val="left"/>
      <w:pPr>
        <w:ind w:left="6480" w:hanging="360"/>
      </w:pPr>
      <w:rPr>
        <w:rFonts w:ascii="Courier New" w:hAnsi="Courier New" w:cs="Courier New" w:hint="default"/>
      </w:rPr>
    </w:lvl>
    <w:lvl w:ilvl="8" w:tplc="04240005">
      <w:start w:val="1"/>
      <w:numFmt w:val="bullet"/>
      <w:lvlText w:val=""/>
      <w:lvlJc w:val="left"/>
      <w:pPr>
        <w:ind w:left="7200" w:hanging="360"/>
      </w:pPr>
      <w:rPr>
        <w:rFonts w:ascii="Wingdings" w:hAnsi="Wingdings" w:hint="default"/>
      </w:rPr>
    </w:lvl>
  </w:abstractNum>
  <w:abstractNum w:abstractNumId="27" w15:restartNumberingAfterBreak="0">
    <w:nsid w:val="4F801AD8"/>
    <w:multiLevelType w:val="singleLevel"/>
    <w:tmpl w:val="D29A1298"/>
    <w:lvl w:ilvl="0">
      <w:start w:val="1"/>
      <w:numFmt w:val="decimal"/>
      <w:lvlText w:val="%1."/>
      <w:lvlJc w:val="left"/>
      <w:pPr>
        <w:ind w:left="720" w:hanging="360"/>
      </w:pPr>
      <w:rPr>
        <w:rFonts w:hint="default"/>
        <w:b w:val="0"/>
        <w:sz w:val="20"/>
        <w:szCs w:val="20"/>
      </w:rPr>
    </w:lvl>
  </w:abstractNum>
  <w:abstractNum w:abstractNumId="28" w15:restartNumberingAfterBreak="0">
    <w:nsid w:val="51C42224"/>
    <w:multiLevelType w:val="hybridMultilevel"/>
    <w:tmpl w:val="E6E69930"/>
    <w:lvl w:ilvl="0" w:tplc="F2B0E236">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53C50089"/>
    <w:multiLevelType w:val="hybridMultilevel"/>
    <w:tmpl w:val="2334C6FE"/>
    <w:lvl w:ilvl="0" w:tplc="B5D428A6">
      <w:start w:val="1"/>
      <w:numFmt w:val="upperRoman"/>
      <w:lvlText w:val="%1."/>
      <w:lvlJc w:val="left"/>
      <w:pPr>
        <w:ind w:left="1080" w:hanging="72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58DC437F"/>
    <w:multiLevelType w:val="hybridMultilevel"/>
    <w:tmpl w:val="FC388A82"/>
    <w:lvl w:ilvl="0" w:tplc="04240001">
      <w:start w:val="1"/>
      <w:numFmt w:val="bullet"/>
      <w:lvlText w:val=""/>
      <w:lvlJc w:val="left"/>
      <w:pPr>
        <w:ind w:left="1080" w:hanging="720"/>
      </w:pPr>
      <w:rPr>
        <w:rFonts w:ascii="Symbol" w:hAnsi="Symbol" w:hint="default"/>
        <w:sz w:val="22"/>
        <w:szCs w:val="22"/>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1" w15:restartNumberingAfterBreak="0">
    <w:nsid w:val="5A2C205A"/>
    <w:multiLevelType w:val="hybridMultilevel"/>
    <w:tmpl w:val="A0A8D15C"/>
    <w:lvl w:ilvl="0" w:tplc="49107DC2">
      <w:start w:val="3"/>
      <w:numFmt w:val="bullet"/>
      <w:lvlText w:val="-"/>
      <w:lvlJc w:val="left"/>
      <w:pPr>
        <w:ind w:left="720" w:hanging="360"/>
      </w:pPr>
      <w:rPr>
        <w:rFonts w:ascii="Times New Roman" w:eastAsia="Arial"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5ABA4CFA"/>
    <w:multiLevelType w:val="hybridMultilevel"/>
    <w:tmpl w:val="14649134"/>
    <w:lvl w:ilvl="0" w:tplc="6164959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3" w15:restartNumberingAfterBreak="0">
    <w:nsid w:val="616E09AF"/>
    <w:multiLevelType w:val="hybridMultilevel"/>
    <w:tmpl w:val="CE1CBA8E"/>
    <w:lvl w:ilvl="0" w:tplc="56AC9B0C">
      <w:start w:val="1"/>
      <w:numFmt w:val="bullet"/>
      <w:lvlText w:val=""/>
      <w:lvlJc w:val="left"/>
      <w:pPr>
        <w:ind w:left="720" w:hanging="360"/>
      </w:pPr>
      <w:rPr>
        <w:rFonts w:ascii="Symbol" w:hAnsi="Symbol" w:hint="default"/>
        <w:sz w:val="40"/>
        <w:szCs w:val="4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70AE0BC5"/>
    <w:multiLevelType w:val="singleLevel"/>
    <w:tmpl w:val="D9402A30"/>
    <w:lvl w:ilvl="0">
      <w:start w:val="1"/>
      <w:numFmt w:val="bullet"/>
      <w:lvlText w:val=""/>
      <w:lvlJc w:val="left"/>
      <w:pPr>
        <w:ind w:left="435" w:hanging="360"/>
      </w:pPr>
      <w:rPr>
        <w:rFonts w:ascii="Symbol" w:hAnsi="Symbol" w:hint="default"/>
      </w:rPr>
    </w:lvl>
  </w:abstractNum>
  <w:abstractNum w:abstractNumId="35" w15:restartNumberingAfterBreak="0">
    <w:nsid w:val="71E351C7"/>
    <w:multiLevelType w:val="hybridMultilevel"/>
    <w:tmpl w:val="E2C0786E"/>
    <w:lvl w:ilvl="0" w:tplc="FFFFFFFF">
      <w:start w:val="3"/>
      <w:numFmt w:val="bullet"/>
      <w:lvlText w:val="-"/>
      <w:lvlJc w:val="left"/>
      <w:pPr>
        <w:tabs>
          <w:tab w:val="num" w:pos="720"/>
        </w:tabs>
        <w:ind w:left="720" w:hanging="360"/>
      </w:pPr>
      <w:rPr>
        <w:rFonts w:ascii="Arial" w:eastAsia="Times New Roman" w:hAnsi="Arial" w:cs="Arial" w:hint="default"/>
      </w:rPr>
    </w:lvl>
    <w:lvl w:ilvl="1" w:tplc="A948DB28">
      <w:start w:val="1"/>
      <w:numFmt w:val="decimal"/>
      <w:lvlText w:val="%2."/>
      <w:lvlJc w:val="left"/>
      <w:pPr>
        <w:tabs>
          <w:tab w:val="num" w:pos="4613"/>
        </w:tabs>
        <w:ind w:left="4613" w:hanging="360"/>
      </w:pPr>
      <w:rPr>
        <w:rFonts w:hint="default"/>
        <w:b w:val="0"/>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6" w15:restartNumberingAfterBreak="0">
    <w:nsid w:val="766853EA"/>
    <w:multiLevelType w:val="multilevel"/>
    <w:tmpl w:val="C6DECF20"/>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sz w:val="20"/>
        <w:szCs w:val="20"/>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37" w15:restartNumberingAfterBreak="0">
    <w:nsid w:val="792D78EF"/>
    <w:multiLevelType w:val="hybridMultilevel"/>
    <w:tmpl w:val="6AD849A6"/>
    <w:lvl w:ilvl="0" w:tplc="F7BC859C">
      <w:start w:val="1"/>
      <w:numFmt w:val="lowerLetter"/>
      <w:lvlText w:val="%1)"/>
      <w:lvlJc w:val="left"/>
      <w:pPr>
        <w:ind w:left="720" w:hanging="360"/>
      </w:pPr>
      <w:rPr>
        <w:rFonts w:ascii="Tahoma" w:eastAsia="Times New Roman" w:hAnsi="Tahoma" w:cs="Tahoma"/>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7F443110"/>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num w:numId="1">
    <w:abstractNumId w:val="22"/>
  </w:num>
  <w:num w:numId="2">
    <w:abstractNumId w:val="9"/>
  </w:num>
  <w:num w:numId="3">
    <w:abstractNumId w:val="12"/>
  </w:num>
  <w:num w:numId="4">
    <w:abstractNumId w:val="24"/>
  </w:num>
  <w:num w:numId="5">
    <w:abstractNumId w:val="17"/>
  </w:num>
  <w:num w:numId="6">
    <w:abstractNumId w:val="19"/>
  </w:num>
  <w:num w:numId="7">
    <w:abstractNumId w:val="0"/>
  </w:num>
  <w:num w:numId="8">
    <w:abstractNumId w:val="15"/>
  </w:num>
  <w:num w:numId="9">
    <w:abstractNumId w:val="1"/>
  </w:num>
  <w:num w:numId="10">
    <w:abstractNumId w:val="8"/>
  </w:num>
  <w:num w:numId="11">
    <w:abstractNumId w:val="21"/>
  </w:num>
  <w:num w:numId="12">
    <w:abstractNumId w:val="34"/>
  </w:num>
  <w:num w:numId="13">
    <w:abstractNumId w:val="25"/>
  </w:num>
  <w:num w:numId="14">
    <w:abstractNumId w:val="18"/>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5"/>
  </w:num>
  <w:num w:numId="17">
    <w:abstractNumId w:val="11"/>
  </w:num>
  <w:num w:numId="18">
    <w:abstractNumId w:val="7"/>
  </w:num>
  <w:num w:numId="19">
    <w:abstractNumId w:val="19"/>
  </w:num>
  <w:num w:numId="20">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2"/>
  </w:num>
  <w:num w:numId="22">
    <w:abstractNumId w:val="23"/>
  </w:num>
  <w:num w:numId="23">
    <w:abstractNumId w:val="35"/>
  </w:num>
  <w:num w:numId="24">
    <w:abstractNumId w:val="36"/>
  </w:num>
  <w:num w:numId="25">
    <w:abstractNumId w:val="33"/>
  </w:num>
  <w:num w:numId="26">
    <w:abstractNumId w:val="38"/>
  </w:num>
  <w:num w:numId="27">
    <w:abstractNumId w:val="13"/>
  </w:num>
  <w:num w:numId="28">
    <w:abstractNumId w:val="37"/>
  </w:num>
  <w:num w:numId="29">
    <w:abstractNumId w:val="16"/>
  </w:num>
  <w:num w:numId="30">
    <w:abstractNumId w:val="10"/>
  </w:num>
  <w:num w:numId="31">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6"/>
  </w:num>
  <w:num w:numId="33">
    <w:abstractNumId w:val="6"/>
  </w:num>
  <w:num w:numId="34">
    <w:abstractNumId w:val="14"/>
  </w:num>
  <w:num w:numId="35">
    <w:abstractNumId w:val="28"/>
  </w:num>
  <w:num w:numId="36">
    <w:abstractNumId w:val="27"/>
  </w:num>
  <w:num w:numId="37">
    <w:abstractNumId w:val="29"/>
  </w:num>
  <w:num w:numId="38">
    <w:abstractNumId w:val="2"/>
    <w:lvlOverride w:ilvl="0">
      <w:lvl w:ilvl="0">
        <w:start w:val="1"/>
        <w:numFmt w:val="bullet"/>
        <w:lvlText w:val=""/>
        <w:legacy w:legacy="1" w:legacySpace="120" w:legacyIndent="397"/>
        <w:lvlJc w:val="left"/>
        <w:pPr>
          <w:ind w:left="397" w:hanging="397"/>
        </w:pPr>
        <w:rPr>
          <w:rFonts w:ascii="Symbol" w:hAnsi="Symbol" w:hint="default"/>
        </w:rPr>
      </w:lvl>
    </w:lvlOverride>
  </w:num>
  <w:num w:numId="39">
    <w:abstractNumId w:val="31"/>
  </w:num>
  <w:num w:numId="40">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6"/>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9"/>
  <w:hideGrammaticalErrors/>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1EFB"/>
    <w:rsid w:val="00000002"/>
    <w:rsid w:val="000016F9"/>
    <w:rsid w:val="00006A30"/>
    <w:rsid w:val="00007085"/>
    <w:rsid w:val="00007CA6"/>
    <w:rsid w:val="0001018C"/>
    <w:rsid w:val="000106EA"/>
    <w:rsid w:val="00011086"/>
    <w:rsid w:val="00011379"/>
    <w:rsid w:val="0001201B"/>
    <w:rsid w:val="00012EB1"/>
    <w:rsid w:val="00015071"/>
    <w:rsid w:val="000202AA"/>
    <w:rsid w:val="00021BC4"/>
    <w:rsid w:val="000220A9"/>
    <w:rsid w:val="00023CE8"/>
    <w:rsid w:val="00024AA2"/>
    <w:rsid w:val="00025177"/>
    <w:rsid w:val="00030C63"/>
    <w:rsid w:val="00030DC5"/>
    <w:rsid w:val="000312AA"/>
    <w:rsid w:val="0003308D"/>
    <w:rsid w:val="000379CD"/>
    <w:rsid w:val="0004077A"/>
    <w:rsid w:val="00042945"/>
    <w:rsid w:val="0004349E"/>
    <w:rsid w:val="000442D0"/>
    <w:rsid w:val="00046294"/>
    <w:rsid w:val="0004661F"/>
    <w:rsid w:val="000468CC"/>
    <w:rsid w:val="00047189"/>
    <w:rsid w:val="000503E2"/>
    <w:rsid w:val="00050471"/>
    <w:rsid w:val="00052E02"/>
    <w:rsid w:val="00053796"/>
    <w:rsid w:val="0005451E"/>
    <w:rsid w:val="00055E31"/>
    <w:rsid w:val="000575FF"/>
    <w:rsid w:val="00063079"/>
    <w:rsid w:val="00063509"/>
    <w:rsid w:val="00064417"/>
    <w:rsid w:val="00064645"/>
    <w:rsid w:val="00065240"/>
    <w:rsid w:val="000657E1"/>
    <w:rsid w:val="00065DD1"/>
    <w:rsid w:val="0006674B"/>
    <w:rsid w:val="00072E47"/>
    <w:rsid w:val="0007456A"/>
    <w:rsid w:val="0007473A"/>
    <w:rsid w:val="000769AE"/>
    <w:rsid w:val="0008103A"/>
    <w:rsid w:val="00082EDE"/>
    <w:rsid w:val="00083A53"/>
    <w:rsid w:val="00085704"/>
    <w:rsid w:val="00085CDD"/>
    <w:rsid w:val="00086458"/>
    <w:rsid w:val="00087B4A"/>
    <w:rsid w:val="00087C28"/>
    <w:rsid w:val="00087D7A"/>
    <w:rsid w:val="00091318"/>
    <w:rsid w:val="00091E37"/>
    <w:rsid w:val="000921E0"/>
    <w:rsid w:val="00093249"/>
    <w:rsid w:val="00093EDC"/>
    <w:rsid w:val="0009536C"/>
    <w:rsid w:val="000956F8"/>
    <w:rsid w:val="000A385D"/>
    <w:rsid w:val="000A3E18"/>
    <w:rsid w:val="000A4517"/>
    <w:rsid w:val="000A4D00"/>
    <w:rsid w:val="000A5AFF"/>
    <w:rsid w:val="000A5E3E"/>
    <w:rsid w:val="000B0488"/>
    <w:rsid w:val="000B08D9"/>
    <w:rsid w:val="000B1194"/>
    <w:rsid w:val="000B1256"/>
    <w:rsid w:val="000B2462"/>
    <w:rsid w:val="000B29F2"/>
    <w:rsid w:val="000B74C7"/>
    <w:rsid w:val="000B76B5"/>
    <w:rsid w:val="000B7D64"/>
    <w:rsid w:val="000B7E6A"/>
    <w:rsid w:val="000C08FA"/>
    <w:rsid w:val="000C12DA"/>
    <w:rsid w:val="000C3D5D"/>
    <w:rsid w:val="000C4020"/>
    <w:rsid w:val="000D138B"/>
    <w:rsid w:val="000D1934"/>
    <w:rsid w:val="000D313E"/>
    <w:rsid w:val="000D3B5D"/>
    <w:rsid w:val="000D5C3A"/>
    <w:rsid w:val="000D7191"/>
    <w:rsid w:val="000E1133"/>
    <w:rsid w:val="000E2A00"/>
    <w:rsid w:val="000E4C10"/>
    <w:rsid w:val="000E727F"/>
    <w:rsid w:val="000F0388"/>
    <w:rsid w:val="000F0C33"/>
    <w:rsid w:val="000F2B8C"/>
    <w:rsid w:val="000F5ED1"/>
    <w:rsid w:val="000F6F17"/>
    <w:rsid w:val="000F7672"/>
    <w:rsid w:val="00103A47"/>
    <w:rsid w:val="00104564"/>
    <w:rsid w:val="0010581A"/>
    <w:rsid w:val="00106B62"/>
    <w:rsid w:val="00107E39"/>
    <w:rsid w:val="0011053C"/>
    <w:rsid w:val="001105A6"/>
    <w:rsid w:val="00112288"/>
    <w:rsid w:val="00112639"/>
    <w:rsid w:val="00112B38"/>
    <w:rsid w:val="00113823"/>
    <w:rsid w:val="0011419B"/>
    <w:rsid w:val="00114B6E"/>
    <w:rsid w:val="001151DD"/>
    <w:rsid w:val="00115987"/>
    <w:rsid w:val="00115D7D"/>
    <w:rsid w:val="001209E8"/>
    <w:rsid w:val="001216FD"/>
    <w:rsid w:val="00122FEF"/>
    <w:rsid w:val="001241C9"/>
    <w:rsid w:val="00124417"/>
    <w:rsid w:val="001258EF"/>
    <w:rsid w:val="0012647C"/>
    <w:rsid w:val="0013117D"/>
    <w:rsid w:val="00133512"/>
    <w:rsid w:val="00134D15"/>
    <w:rsid w:val="001355DF"/>
    <w:rsid w:val="00145A8F"/>
    <w:rsid w:val="00146F0D"/>
    <w:rsid w:val="00146FE5"/>
    <w:rsid w:val="0015109B"/>
    <w:rsid w:val="0015127E"/>
    <w:rsid w:val="00152609"/>
    <w:rsid w:val="001538B4"/>
    <w:rsid w:val="0015754C"/>
    <w:rsid w:val="0016003D"/>
    <w:rsid w:val="0016075A"/>
    <w:rsid w:val="001612D4"/>
    <w:rsid w:val="0016259C"/>
    <w:rsid w:val="001642F1"/>
    <w:rsid w:val="00164E27"/>
    <w:rsid w:val="001674C9"/>
    <w:rsid w:val="00167CF5"/>
    <w:rsid w:val="00170F62"/>
    <w:rsid w:val="001716A9"/>
    <w:rsid w:val="00172ABB"/>
    <w:rsid w:val="0017300E"/>
    <w:rsid w:val="0017474A"/>
    <w:rsid w:val="001761A9"/>
    <w:rsid w:val="0018017E"/>
    <w:rsid w:val="00181592"/>
    <w:rsid w:val="001815D7"/>
    <w:rsid w:val="00181B0A"/>
    <w:rsid w:val="001846A1"/>
    <w:rsid w:val="0018575F"/>
    <w:rsid w:val="00185C36"/>
    <w:rsid w:val="00186DF6"/>
    <w:rsid w:val="00187855"/>
    <w:rsid w:val="00187FCC"/>
    <w:rsid w:val="0019180E"/>
    <w:rsid w:val="00194057"/>
    <w:rsid w:val="0019621B"/>
    <w:rsid w:val="001A2342"/>
    <w:rsid w:val="001A2BBF"/>
    <w:rsid w:val="001A4763"/>
    <w:rsid w:val="001A6887"/>
    <w:rsid w:val="001A6E9D"/>
    <w:rsid w:val="001A75E2"/>
    <w:rsid w:val="001A7959"/>
    <w:rsid w:val="001B02EC"/>
    <w:rsid w:val="001B185F"/>
    <w:rsid w:val="001B1C73"/>
    <w:rsid w:val="001B23BF"/>
    <w:rsid w:val="001B252A"/>
    <w:rsid w:val="001B4216"/>
    <w:rsid w:val="001B7025"/>
    <w:rsid w:val="001B732B"/>
    <w:rsid w:val="001B7CE5"/>
    <w:rsid w:val="001C4B02"/>
    <w:rsid w:val="001C53E0"/>
    <w:rsid w:val="001C7D29"/>
    <w:rsid w:val="001D2641"/>
    <w:rsid w:val="001D4C01"/>
    <w:rsid w:val="001D4ED8"/>
    <w:rsid w:val="001D684C"/>
    <w:rsid w:val="001D6BE1"/>
    <w:rsid w:val="001E05D8"/>
    <w:rsid w:val="001E0D6A"/>
    <w:rsid w:val="001E11D0"/>
    <w:rsid w:val="001E2146"/>
    <w:rsid w:val="001E5666"/>
    <w:rsid w:val="001E60CF"/>
    <w:rsid w:val="001F1533"/>
    <w:rsid w:val="001F2F55"/>
    <w:rsid w:val="001F331F"/>
    <w:rsid w:val="001F542C"/>
    <w:rsid w:val="001F5F7D"/>
    <w:rsid w:val="00201E22"/>
    <w:rsid w:val="00201EFB"/>
    <w:rsid w:val="0020237A"/>
    <w:rsid w:val="00203D60"/>
    <w:rsid w:val="00203F51"/>
    <w:rsid w:val="002051C5"/>
    <w:rsid w:val="002054FC"/>
    <w:rsid w:val="00205F75"/>
    <w:rsid w:val="0020756B"/>
    <w:rsid w:val="002113C6"/>
    <w:rsid w:val="0021356D"/>
    <w:rsid w:val="0021443A"/>
    <w:rsid w:val="00215328"/>
    <w:rsid w:val="00216891"/>
    <w:rsid w:val="00216988"/>
    <w:rsid w:val="00217598"/>
    <w:rsid w:val="00221222"/>
    <w:rsid w:val="00221A63"/>
    <w:rsid w:val="0022211E"/>
    <w:rsid w:val="00222AD5"/>
    <w:rsid w:val="0022542A"/>
    <w:rsid w:val="0022599E"/>
    <w:rsid w:val="002269E5"/>
    <w:rsid w:val="00227211"/>
    <w:rsid w:val="00227B3C"/>
    <w:rsid w:val="0023146D"/>
    <w:rsid w:val="00231DDC"/>
    <w:rsid w:val="00232899"/>
    <w:rsid w:val="00233981"/>
    <w:rsid w:val="0023408B"/>
    <w:rsid w:val="002346C4"/>
    <w:rsid w:val="00234FD8"/>
    <w:rsid w:val="00240A3D"/>
    <w:rsid w:val="00241834"/>
    <w:rsid w:val="00241BF8"/>
    <w:rsid w:val="00241D3D"/>
    <w:rsid w:val="002437DA"/>
    <w:rsid w:val="002455D5"/>
    <w:rsid w:val="002471CA"/>
    <w:rsid w:val="002479F2"/>
    <w:rsid w:val="00250499"/>
    <w:rsid w:val="002510D0"/>
    <w:rsid w:val="0025263F"/>
    <w:rsid w:val="002528A7"/>
    <w:rsid w:val="00256B41"/>
    <w:rsid w:val="00256BC5"/>
    <w:rsid w:val="00257C58"/>
    <w:rsid w:val="0026388B"/>
    <w:rsid w:val="002654A8"/>
    <w:rsid w:val="00270FA2"/>
    <w:rsid w:val="00271EDF"/>
    <w:rsid w:val="00276AA9"/>
    <w:rsid w:val="00276B12"/>
    <w:rsid w:val="00281958"/>
    <w:rsid w:val="00281FAE"/>
    <w:rsid w:val="00282349"/>
    <w:rsid w:val="00282B88"/>
    <w:rsid w:val="00282CA6"/>
    <w:rsid w:val="0028408B"/>
    <w:rsid w:val="00285883"/>
    <w:rsid w:val="002910F6"/>
    <w:rsid w:val="002947B6"/>
    <w:rsid w:val="00294989"/>
    <w:rsid w:val="002962F6"/>
    <w:rsid w:val="002A4387"/>
    <w:rsid w:val="002A4801"/>
    <w:rsid w:val="002A6A1D"/>
    <w:rsid w:val="002A6CC3"/>
    <w:rsid w:val="002B173A"/>
    <w:rsid w:val="002B254A"/>
    <w:rsid w:val="002B2DA4"/>
    <w:rsid w:val="002B3C1B"/>
    <w:rsid w:val="002B46EA"/>
    <w:rsid w:val="002B56AF"/>
    <w:rsid w:val="002B5B6D"/>
    <w:rsid w:val="002B6254"/>
    <w:rsid w:val="002B63BD"/>
    <w:rsid w:val="002C2FAC"/>
    <w:rsid w:val="002C3899"/>
    <w:rsid w:val="002C5D91"/>
    <w:rsid w:val="002C5E73"/>
    <w:rsid w:val="002C73B7"/>
    <w:rsid w:val="002C753C"/>
    <w:rsid w:val="002D3762"/>
    <w:rsid w:val="002D450B"/>
    <w:rsid w:val="002D492E"/>
    <w:rsid w:val="002E0FCB"/>
    <w:rsid w:val="002E4891"/>
    <w:rsid w:val="002E4AB7"/>
    <w:rsid w:val="002E4B13"/>
    <w:rsid w:val="002E5B8E"/>
    <w:rsid w:val="002F111A"/>
    <w:rsid w:val="002F179E"/>
    <w:rsid w:val="002F498A"/>
    <w:rsid w:val="002F791D"/>
    <w:rsid w:val="003004FF"/>
    <w:rsid w:val="0030102F"/>
    <w:rsid w:val="0030156A"/>
    <w:rsid w:val="00307ACC"/>
    <w:rsid w:val="0031064C"/>
    <w:rsid w:val="00310F71"/>
    <w:rsid w:val="00312EE2"/>
    <w:rsid w:val="00314C79"/>
    <w:rsid w:val="003151A6"/>
    <w:rsid w:val="00317656"/>
    <w:rsid w:val="0032191B"/>
    <w:rsid w:val="003247EC"/>
    <w:rsid w:val="00325FD7"/>
    <w:rsid w:val="00326376"/>
    <w:rsid w:val="00330041"/>
    <w:rsid w:val="003312C4"/>
    <w:rsid w:val="003350C2"/>
    <w:rsid w:val="00335790"/>
    <w:rsid w:val="00337295"/>
    <w:rsid w:val="00340A26"/>
    <w:rsid w:val="00341ACE"/>
    <w:rsid w:val="00342CDD"/>
    <w:rsid w:val="00344D27"/>
    <w:rsid w:val="00346460"/>
    <w:rsid w:val="00350D10"/>
    <w:rsid w:val="003526AB"/>
    <w:rsid w:val="003545B7"/>
    <w:rsid w:val="003574E4"/>
    <w:rsid w:val="00364E26"/>
    <w:rsid w:val="0036638C"/>
    <w:rsid w:val="003676BC"/>
    <w:rsid w:val="00371EDA"/>
    <w:rsid w:val="00372176"/>
    <w:rsid w:val="00375BF2"/>
    <w:rsid w:val="00376E51"/>
    <w:rsid w:val="00377B4B"/>
    <w:rsid w:val="0038231A"/>
    <w:rsid w:val="00383BE6"/>
    <w:rsid w:val="00385407"/>
    <w:rsid w:val="00386BE7"/>
    <w:rsid w:val="0039112E"/>
    <w:rsid w:val="0039222F"/>
    <w:rsid w:val="00392CD1"/>
    <w:rsid w:val="00393D5E"/>
    <w:rsid w:val="0039502D"/>
    <w:rsid w:val="003961CB"/>
    <w:rsid w:val="003964C7"/>
    <w:rsid w:val="00396CC3"/>
    <w:rsid w:val="003975B6"/>
    <w:rsid w:val="003A0361"/>
    <w:rsid w:val="003A1B2B"/>
    <w:rsid w:val="003A2263"/>
    <w:rsid w:val="003A4ED0"/>
    <w:rsid w:val="003A527A"/>
    <w:rsid w:val="003B450F"/>
    <w:rsid w:val="003B4BA3"/>
    <w:rsid w:val="003B61C9"/>
    <w:rsid w:val="003B7C9B"/>
    <w:rsid w:val="003C0994"/>
    <w:rsid w:val="003C18DD"/>
    <w:rsid w:val="003C1F33"/>
    <w:rsid w:val="003C2905"/>
    <w:rsid w:val="003C2E95"/>
    <w:rsid w:val="003C5792"/>
    <w:rsid w:val="003C7E08"/>
    <w:rsid w:val="003D12E0"/>
    <w:rsid w:val="003D2AD1"/>
    <w:rsid w:val="003D3141"/>
    <w:rsid w:val="003D57F0"/>
    <w:rsid w:val="003E0DD5"/>
    <w:rsid w:val="003E2E51"/>
    <w:rsid w:val="003E31B3"/>
    <w:rsid w:val="003E5DAA"/>
    <w:rsid w:val="003F09BA"/>
    <w:rsid w:val="003F744B"/>
    <w:rsid w:val="004003F4"/>
    <w:rsid w:val="00400FDC"/>
    <w:rsid w:val="00401AB3"/>
    <w:rsid w:val="0040402A"/>
    <w:rsid w:val="0040522E"/>
    <w:rsid w:val="00412B67"/>
    <w:rsid w:val="00412DD2"/>
    <w:rsid w:val="0041353A"/>
    <w:rsid w:val="00414AA2"/>
    <w:rsid w:val="004206D9"/>
    <w:rsid w:val="004215FD"/>
    <w:rsid w:val="004224F5"/>
    <w:rsid w:val="00423D16"/>
    <w:rsid w:val="00424B96"/>
    <w:rsid w:val="00425FF0"/>
    <w:rsid w:val="00426631"/>
    <w:rsid w:val="00430695"/>
    <w:rsid w:val="00430AB2"/>
    <w:rsid w:val="00430F9C"/>
    <w:rsid w:val="00431B95"/>
    <w:rsid w:val="004331CF"/>
    <w:rsid w:val="00433217"/>
    <w:rsid w:val="00435EA4"/>
    <w:rsid w:val="00441318"/>
    <w:rsid w:val="00441E9B"/>
    <w:rsid w:val="00443224"/>
    <w:rsid w:val="004440F2"/>
    <w:rsid w:val="00447277"/>
    <w:rsid w:val="004530C4"/>
    <w:rsid w:val="004544D4"/>
    <w:rsid w:val="004550FE"/>
    <w:rsid w:val="004553F7"/>
    <w:rsid w:val="004607BC"/>
    <w:rsid w:val="004616AC"/>
    <w:rsid w:val="00463DA7"/>
    <w:rsid w:val="00465B21"/>
    <w:rsid w:val="0046716F"/>
    <w:rsid w:val="004674BA"/>
    <w:rsid w:val="00471620"/>
    <w:rsid w:val="004741EA"/>
    <w:rsid w:val="00474618"/>
    <w:rsid w:val="00474AC6"/>
    <w:rsid w:val="00474FD5"/>
    <w:rsid w:val="00476412"/>
    <w:rsid w:val="0047710B"/>
    <w:rsid w:val="00477948"/>
    <w:rsid w:val="004808FD"/>
    <w:rsid w:val="00481F27"/>
    <w:rsid w:val="00482323"/>
    <w:rsid w:val="004830A2"/>
    <w:rsid w:val="00485E3B"/>
    <w:rsid w:val="0048672B"/>
    <w:rsid w:val="004868B9"/>
    <w:rsid w:val="00493733"/>
    <w:rsid w:val="00495105"/>
    <w:rsid w:val="00496324"/>
    <w:rsid w:val="004A07BD"/>
    <w:rsid w:val="004A7CF4"/>
    <w:rsid w:val="004A7FB4"/>
    <w:rsid w:val="004B0F46"/>
    <w:rsid w:val="004B4D0F"/>
    <w:rsid w:val="004C063F"/>
    <w:rsid w:val="004C16AF"/>
    <w:rsid w:val="004C48FF"/>
    <w:rsid w:val="004C4A8F"/>
    <w:rsid w:val="004D41F7"/>
    <w:rsid w:val="004D442E"/>
    <w:rsid w:val="004D5284"/>
    <w:rsid w:val="004D6C24"/>
    <w:rsid w:val="004E0405"/>
    <w:rsid w:val="004E3843"/>
    <w:rsid w:val="004E45FC"/>
    <w:rsid w:val="004E55B0"/>
    <w:rsid w:val="004E64AB"/>
    <w:rsid w:val="004E6989"/>
    <w:rsid w:val="004E78C8"/>
    <w:rsid w:val="004E7D84"/>
    <w:rsid w:val="004E7FD3"/>
    <w:rsid w:val="004F0146"/>
    <w:rsid w:val="004F1382"/>
    <w:rsid w:val="004F1835"/>
    <w:rsid w:val="004F194F"/>
    <w:rsid w:val="004F24BA"/>
    <w:rsid w:val="004F2C73"/>
    <w:rsid w:val="004F5575"/>
    <w:rsid w:val="004F5A16"/>
    <w:rsid w:val="004F5AB8"/>
    <w:rsid w:val="004F607D"/>
    <w:rsid w:val="004F680C"/>
    <w:rsid w:val="004F6D8D"/>
    <w:rsid w:val="004F7CA3"/>
    <w:rsid w:val="005018DE"/>
    <w:rsid w:val="005030FE"/>
    <w:rsid w:val="005032F1"/>
    <w:rsid w:val="0050333D"/>
    <w:rsid w:val="005042B0"/>
    <w:rsid w:val="00504E8D"/>
    <w:rsid w:val="0050561A"/>
    <w:rsid w:val="00505D67"/>
    <w:rsid w:val="005062F5"/>
    <w:rsid w:val="00506838"/>
    <w:rsid w:val="00506E72"/>
    <w:rsid w:val="00510BB1"/>
    <w:rsid w:val="00512BB5"/>
    <w:rsid w:val="0051618E"/>
    <w:rsid w:val="00516376"/>
    <w:rsid w:val="0051649C"/>
    <w:rsid w:val="00517C26"/>
    <w:rsid w:val="00520D39"/>
    <w:rsid w:val="00521F0D"/>
    <w:rsid w:val="00522526"/>
    <w:rsid w:val="005232D3"/>
    <w:rsid w:val="0052560F"/>
    <w:rsid w:val="00525CA1"/>
    <w:rsid w:val="00527AA7"/>
    <w:rsid w:val="00527D32"/>
    <w:rsid w:val="00527FE3"/>
    <w:rsid w:val="005314A7"/>
    <w:rsid w:val="00531FA4"/>
    <w:rsid w:val="00533A47"/>
    <w:rsid w:val="00534E5F"/>
    <w:rsid w:val="005355BC"/>
    <w:rsid w:val="00535898"/>
    <w:rsid w:val="00536D44"/>
    <w:rsid w:val="00540BA2"/>
    <w:rsid w:val="005419AA"/>
    <w:rsid w:val="005423AD"/>
    <w:rsid w:val="0054383A"/>
    <w:rsid w:val="005471DF"/>
    <w:rsid w:val="0054730C"/>
    <w:rsid w:val="00551BF3"/>
    <w:rsid w:val="00551FC8"/>
    <w:rsid w:val="00555132"/>
    <w:rsid w:val="00557892"/>
    <w:rsid w:val="00557EE9"/>
    <w:rsid w:val="005612A4"/>
    <w:rsid w:val="0056351E"/>
    <w:rsid w:val="00563AA6"/>
    <w:rsid w:val="005642D5"/>
    <w:rsid w:val="00566636"/>
    <w:rsid w:val="00566B58"/>
    <w:rsid w:val="0057210D"/>
    <w:rsid w:val="00573B3C"/>
    <w:rsid w:val="005743DA"/>
    <w:rsid w:val="00577A28"/>
    <w:rsid w:val="00584C39"/>
    <w:rsid w:val="00584F54"/>
    <w:rsid w:val="005874EB"/>
    <w:rsid w:val="0059077D"/>
    <w:rsid w:val="0059253A"/>
    <w:rsid w:val="0059610B"/>
    <w:rsid w:val="005A10E9"/>
    <w:rsid w:val="005A2005"/>
    <w:rsid w:val="005A3302"/>
    <w:rsid w:val="005A37F0"/>
    <w:rsid w:val="005A6C8B"/>
    <w:rsid w:val="005B0817"/>
    <w:rsid w:val="005B0992"/>
    <w:rsid w:val="005B09CC"/>
    <w:rsid w:val="005B2577"/>
    <w:rsid w:val="005B32B7"/>
    <w:rsid w:val="005B3A4A"/>
    <w:rsid w:val="005B3ED2"/>
    <w:rsid w:val="005B40DA"/>
    <w:rsid w:val="005B42A3"/>
    <w:rsid w:val="005B5911"/>
    <w:rsid w:val="005B6379"/>
    <w:rsid w:val="005B723C"/>
    <w:rsid w:val="005C138A"/>
    <w:rsid w:val="005C177B"/>
    <w:rsid w:val="005C366B"/>
    <w:rsid w:val="005C61E0"/>
    <w:rsid w:val="005C624A"/>
    <w:rsid w:val="005C73FB"/>
    <w:rsid w:val="005D0492"/>
    <w:rsid w:val="005D1943"/>
    <w:rsid w:val="005D2568"/>
    <w:rsid w:val="005D28DE"/>
    <w:rsid w:val="005D3609"/>
    <w:rsid w:val="005D3D20"/>
    <w:rsid w:val="005D6410"/>
    <w:rsid w:val="005D75A3"/>
    <w:rsid w:val="005E443A"/>
    <w:rsid w:val="005E4569"/>
    <w:rsid w:val="005E4911"/>
    <w:rsid w:val="005E49B9"/>
    <w:rsid w:val="005E663A"/>
    <w:rsid w:val="005F1EA2"/>
    <w:rsid w:val="005F3660"/>
    <w:rsid w:val="005F61CE"/>
    <w:rsid w:val="005F69A9"/>
    <w:rsid w:val="005F72AB"/>
    <w:rsid w:val="00600E8A"/>
    <w:rsid w:val="0060581C"/>
    <w:rsid w:val="006061D5"/>
    <w:rsid w:val="006126C6"/>
    <w:rsid w:val="006128FF"/>
    <w:rsid w:val="00612D30"/>
    <w:rsid w:val="00613891"/>
    <w:rsid w:val="00613CEF"/>
    <w:rsid w:val="0061528A"/>
    <w:rsid w:val="00620244"/>
    <w:rsid w:val="006210D2"/>
    <w:rsid w:val="0062254C"/>
    <w:rsid w:val="00623340"/>
    <w:rsid w:val="00623596"/>
    <w:rsid w:val="00623FAD"/>
    <w:rsid w:val="006265EC"/>
    <w:rsid w:val="0062687E"/>
    <w:rsid w:val="00631AA4"/>
    <w:rsid w:val="0063240D"/>
    <w:rsid w:val="00635341"/>
    <w:rsid w:val="0063583C"/>
    <w:rsid w:val="00636F8E"/>
    <w:rsid w:val="0063714E"/>
    <w:rsid w:val="00642201"/>
    <w:rsid w:val="0064566C"/>
    <w:rsid w:val="0064583F"/>
    <w:rsid w:val="00647409"/>
    <w:rsid w:val="00647CB9"/>
    <w:rsid w:val="00651492"/>
    <w:rsid w:val="00656ACD"/>
    <w:rsid w:val="00656C9E"/>
    <w:rsid w:val="00660F01"/>
    <w:rsid w:val="00660FF8"/>
    <w:rsid w:val="00661F02"/>
    <w:rsid w:val="0066272D"/>
    <w:rsid w:val="00663354"/>
    <w:rsid w:val="00666918"/>
    <w:rsid w:val="00670709"/>
    <w:rsid w:val="006707A3"/>
    <w:rsid w:val="0067188D"/>
    <w:rsid w:val="006731E0"/>
    <w:rsid w:val="006749E9"/>
    <w:rsid w:val="00676B07"/>
    <w:rsid w:val="00680A1E"/>
    <w:rsid w:val="00681AA0"/>
    <w:rsid w:val="006825EF"/>
    <w:rsid w:val="00684B01"/>
    <w:rsid w:val="00685CD5"/>
    <w:rsid w:val="00686837"/>
    <w:rsid w:val="00687B1D"/>
    <w:rsid w:val="006901F6"/>
    <w:rsid w:val="0069550F"/>
    <w:rsid w:val="0069704B"/>
    <w:rsid w:val="00697A3D"/>
    <w:rsid w:val="00697EEA"/>
    <w:rsid w:val="006A0A6D"/>
    <w:rsid w:val="006A0B8F"/>
    <w:rsid w:val="006A5856"/>
    <w:rsid w:val="006A76E6"/>
    <w:rsid w:val="006A7EAC"/>
    <w:rsid w:val="006B0A7B"/>
    <w:rsid w:val="006B40F4"/>
    <w:rsid w:val="006C1D80"/>
    <w:rsid w:val="006C2EE9"/>
    <w:rsid w:val="006C2F25"/>
    <w:rsid w:val="006C522C"/>
    <w:rsid w:val="006C5927"/>
    <w:rsid w:val="006D0ACB"/>
    <w:rsid w:val="006D0D3F"/>
    <w:rsid w:val="006D2799"/>
    <w:rsid w:val="006D3120"/>
    <w:rsid w:val="006D56E0"/>
    <w:rsid w:val="006E22EC"/>
    <w:rsid w:val="006E2694"/>
    <w:rsid w:val="006E390E"/>
    <w:rsid w:val="006E4665"/>
    <w:rsid w:val="006E5B54"/>
    <w:rsid w:val="006E5CEF"/>
    <w:rsid w:val="006E5E81"/>
    <w:rsid w:val="006E603B"/>
    <w:rsid w:val="006E6A6D"/>
    <w:rsid w:val="006E6AC1"/>
    <w:rsid w:val="006F0549"/>
    <w:rsid w:val="006F1579"/>
    <w:rsid w:val="006F2E86"/>
    <w:rsid w:val="006F4006"/>
    <w:rsid w:val="00706344"/>
    <w:rsid w:val="0070727B"/>
    <w:rsid w:val="00707BA7"/>
    <w:rsid w:val="00707C82"/>
    <w:rsid w:val="007147CF"/>
    <w:rsid w:val="00717F97"/>
    <w:rsid w:val="00722E87"/>
    <w:rsid w:val="00727B8A"/>
    <w:rsid w:val="00731393"/>
    <w:rsid w:val="007323B0"/>
    <w:rsid w:val="00732656"/>
    <w:rsid w:val="00732AB5"/>
    <w:rsid w:val="00735D1A"/>
    <w:rsid w:val="0073709D"/>
    <w:rsid w:val="00740B98"/>
    <w:rsid w:val="007419D9"/>
    <w:rsid w:val="00741DE5"/>
    <w:rsid w:val="00746166"/>
    <w:rsid w:val="007503D9"/>
    <w:rsid w:val="007512AC"/>
    <w:rsid w:val="007537E2"/>
    <w:rsid w:val="00757068"/>
    <w:rsid w:val="00761512"/>
    <w:rsid w:val="00762631"/>
    <w:rsid w:val="0076263F"/>
    <w:rsid w:val="0076367D"/>
    <w:rsid w:val="00763EE2"/>
    <w:rsid w:val="00765180"/>
    <w:rsid w:val="0077054B"/>
    <w:rsid w:val="007712E5"/>
    <w:rsid w:val="007735FC"/>
    <w:rsid w:val="00775989"/>
    <w:rsid w:val="00775F25"/>
    <w:rsid w:val="00776191"/>
    <w:rsid w:val="0078179F"/>
    <w:rsid w:val="00781B4C"/>
    <w:rsid w:val="00782A7F"/>
    <w:rsid w:val="007850B4"/>
    <w:rsid w:val="00787C13"/>
    <w:rsid w:val="00787F72"/>
    <w:rsid w:val="00790DF1"/>
    <w:rsid w:val="00791088"/>
    <w:rsid w:val="0079257A"/>
    <w:rsid w:val="00792C16"/>
    <w:rsid w:val="00793980"/>
    <w:rsid w:val="00793B63"/>
    <w:rsid w:val="00794BBB"/>
    <w:rsid w:val="00796070"/>
    <w:rsid w:val="007A0514"/>
    <w:rsid w:val="007A0E81"/>
    <w:rsid w:val="007A25A4"/>
    <w:rsid w:val="007A2654"/>
    <w:rsid w:val="007A2809"/>
    <w:rsid w:val="007A2C7B"/>
    <w:rsid w:val="007A3232"/>
    <w:rsid w:val="007A3404"/>
    <w:rsid w:val="007A450F"/>
    <w:rsid w:val="007A4ECF"/>
    <w:rsid w:val="007A75EE"/>
    <w:rsid w:val="007B0045"/>
    <w:rsid w:val="007B2A69"/>
    <w:rsid w:val="007B2D79"/>
    <w:rsid w:val="007B3344"/>
    <w:rsid w:val="007B3AA3"/>
    <w:rsid w:val="007B51E8"/>
    <w:rsid w:val="007C484E"/>
    <w:rsid w:val="007C6ED9"/>
    <w:rsid w:val="007D3DDD"/>
    <w:rsid w:val="007D5B47"/>
    <w:rsid w:val="007D5DBF"/>
    <w:rsid w:val="007D6076"/>
    <w:rsid w:val="007D614F"/>
    <w:rsid w:val="007E19CA"/>
    <w:rsid w:val="007E448A"/>
    <w:rsid w:val="007E4B5D"/>
    <w:rsid w:val="007E5543"/>
    <w:rsid w:val="007F46AA"/>
    <w:rsid w:val="007F51A5"/>
    <w:rsid w:val="007F5CF6"/>
    <w:rsid w:val="008032E5"/>
    <w:rsid w:val="00803B01"/>
    <w:rsid w:val="00803D7E"/>
    <w:rsid w:val="008043E9"/>
    <w:rsid w:val="008064B0"/>
    <w:rsid w:val="00807093"/>
    <w:rsid w:val="008079EB"/>
    <w:rsid w:val="00807EF9"/>
    <w:rsid w:val="0081516A"/>
    <w:rsid w:val="00815548"/>
    <w:rsid w:val="00817D77"/>
    <w:rsid w:val="008262BF"/>
    <w:rsid w:val="0083120B"/>
    <w:rsid w:val="00832717"/>
    <w:rsid w:val="008330FB"/>
    <w:rsid w:val="0083510F"/>
    <w:rsid w:val="00840BBA"/>
    <w:rsid w:val="00843464"/>
    <w:rsid w:val="00843C25"/>
    <w:rsid w:val="00844B48"/>
    <w:rsid w:val="008461C3"/>
    <w:rsid w:val="00851D88"/>
    <w:rsid w:val="00855B82"/>
    <w:rsid w:val="00857FC3"/>
    <w:rsid w:val="00860B5D"/>
    <w:rsid w:val="00861387"/>
    <w:rsid w:val="00862CAC"/>
    <w:rsid w:val="00863AA8"/>
    <w:rsid w:val="00867923"/>
    <w:rsid w:val="00871CBA"/>
    <w:rsid w:val="00872074"/>
    <w:rsid w:val="00875373"/>
    <w:rsid w:val="00876A87"/>
    <w:rsid w:val="00876AC1"/>
    <w:rsid w:val="00876D1A"/>
    <w:rsid w:val="008770B7"/>
    <w:rsid w:val="00877C9C"/>
    <w:rsid w:val="0088017D"/>
    <w:rsid w:val="008812F0"/>
    <w:rsid w:val="008828E1"/>
    <w:rsid w:val="00883DED"/>
    <w:rsid w:val="008911FB"/>
    <w:rsid w:val="00892B20"/>
    <w:rsid w:val="00893283"/>
    <w:rsid w:val="008955FC"/>
    <w:rsid w:val="00895D59"/>
    <w:rsid w:val="00895DF0"/>
    <w:rsid w:val="00896E5A"/>
    <w:rsid w:val="0089782F"/>
    <w:rsid w:val="00897D9C"/>
    <w:rsid w:val="008A1E84"/>
    <w:rsid w:val="008A26AE"/>
    <w:rsid w:val="008A2E40"/>
    <w:rsid w:val="008A4ED5"/>
    <w:rsid w:val="008A62D3"/>
    <w:rsid w:val="008B5802"/>
    <w:rsid w:val="008C0117"/>
    <w:rsid w:val="008C02AD"/>
    <w:rsid w:val="008C1ADA"/>
    <w:rsid w:val="008C1B33"/>
    <w:rsid w:val="008C2AA3"/>
    <w:rsid w:val="008C33D2"/>
    <w:rsid w:val="008C5196"/>
    <w:rsid w:val="008C5752"/>
    <w:rsid w:val="008C7FE0"/>
    <w:rsid w:val="008D39BD"/>
    <w:rsid w:val="008D4630"/>
    <w:rsid w:val="008D50E7"/>
    <w:rsid w:val="008D62F1"/>
    <w:rsid w:val="008D7D61"/>
    <w:rsid w:val="008E28E3"/>
    <w:rsid w:val="008E3752"/>
    <w:rsid w:val="008E4A92"/>
    <w:rsid w:val="008E54FB"/>
    <w:rsid w:val="008E590E"/>
    <w:rsid w:val="008E6231"/>
    <w:rsid w:val="008E64C6"/>
    <w:rsid w:val="008E7813"/>
    <w:rsid w:val="008F19AC"/>
    <w:rsid w:val="008F4BD5"/>
    <w:rsid w:val="008F59E4"/>
    <w:rsid w:val="008F6395"/>
    <w:rsid w:val="008F73D0"/>
    <w:rsid w:val="008F756B"/>
    <w:rsid w:val="00900308"/>
    <w:rsid w:val="00901A47"/>
    <w:rsid w:val="00901F1E"/>
    <w:rsid w:val="00903007"/>
    <w:rsid w:val="00903366"/>
    <w:rsid w:val="00904F10"/>
    <w:rsid w:val="00907201"/>
    <w:rsid w:val="00915A90"/>
    <w:rsid w:val="009163D5"/>
    <w:rsid w:val="00920CEC"/>
    <w:rsid w:val="00921BD7"/>
    <w:rsid w:val="009239B4"/>
    <w:rsid w:val="00923C01"/>
    <w:rsid w:val="0092586E"/>
    <w:rsid w:val="00927CE4"/>
    <w:rsid w:val="009315D8"/>
    <w:rsid w:val="00931B78"/>
    <w:rsid w:val="00933E56"/>
    <w:rsid w:val="009350CD"/>
    <w:rsid w:val="00935807"/>
    <w:rsid w:val="009362F1"/>
    <w:rsid w:val="0093753C"/>
    <w:rsid w:val="00942348"/>
    <w:rsid w:val="0094455C"/>
    <w:rsid w:val="009463FC"/>
    <w:rsid w:val="00950E8A"/>
    <w:rsid w:val="00950F2D"/>
    <w:rsid w:val="00952607"/>
    <w:rsid w:val="00952B0A"/>
    <w:rsid w:val="00953813"/>
    <w:rsid w:val="0095554A"/>
    <w:rsid w:val="00961920"/>
    <w:rsid w:val="00962EA8"/>
    <w:rsid w:val="00963F69"/>
    <w:rsid w:val="0096544A"/>
    <w:rsid w:val="009679DD"/>
    <w:rsid w:val="009765D2"/>
    <w:rsid w:val="0098333E"/>
    <w:rsid w:val="00983BB4"/>
    <w:rsid w:val="009842CF"/>
    <w:rsid w:val="00984C1E"/>
    <w:rsid w:val="00984D27"/>
    <w:rsid w:val="009877D4"/>
    <w:rsid w:val="00987E60"/>
    <w:rsid w:val="00991A5B"/>
    <w:rsid w:val="00991E7B"/>
    <w:rsid w:val="0099307F"/>
    <w:rsid w:val="00993247"/>
    <w:rsid w:val="009944C2"/>
    <w:rsid w:val="00996567"/>
    <w:rsid w:val="00996D9E"/>
    <w:rsid w:val="009A0A59"/>
    <w:rsid w:val="009A2E11"/>
    <w:rsid w:val="009A4457"/>
    <w:rsid w:val="009A4A88"/>
    <w:rsid w:val="009B0A80"/>
    <w:rsid w:val="009B0B9E"/>
    <w:rsid w:val="009B1A32"/>
    <w:rsid w:val="009B2068"/>
    <w:rsid w:val="009B40AA"/>
    <w:rsid w:val="009B5900"/>
    <w:rsid w:val="009C06B1"/>
    <w:rsid w:val="009C10C7"/>
    <w:rsid w:val="009C1307"/>
    <w:rsid w:val="009C6E1E"/>
    <w:rsid w:val="009C7729"/>
    <w:rsid w:val="009D0364"/>
    <w:rsid w:val="009D15DF"/>
    <w:rsid w:val="009D2528"/>
    <w:rsid w:val="009D4214"/>
    <w:rsid w:val="009D4318"/>
    <w:rsid w:val="009D4779"/>
    <w:rsid w:val="009D4B64"/>
    <w:rsid w:val="009E0172"/>
    <w:rsid w:val="009E0478"/>
    <w:rsid w:val="009E1DF4"/>
    <w:rsid w:val="009E1E7D"/>
    <w:rsid w:val="009E23A0"/>
    <w:rsid w:val="009E2483"/>
    <w:rsid w:val="009E2F26"/>
    <w:rsid w:val="009E4365"/>
    <w:rsid w:val="009E4809"/>
    <w:rsid w:val="009E53C9"/>
    <w:rsid w:val="009F0681"/>
    <w:rsid w:val="009F0CBE"/>
    <w:rsid w:val="009F2CE5"/>
    <w:rsid w:val="009F3992"/>
    <w:rsid w:val="009F4216"/>
    <w:rsid w:val="009F4EE1"/>
    <w:rsid w:val="00A00C7C"/>
    <w:rsid w:val="00A01EF6"/>
    <w:rsid w:val="00A01FD8"/>
    <w:rsid w:val="00A02BE1"/>
    <w:rsid w:val="00A047C2"/>
    <w:rsid w:val="00A0554A"/>
    <w:rsid w:val="00A05E8A"/>
    <w:rsid w:val="00A10410"/>
    <w:rsid w:val="00A1089B"/>
    <w:rsid w:val="00A10E05"/>
    <w:rsid w:val="00A115E7"/>
    <w:rsid w:val="00A12493"/>
    <w:rsid w:val="00A12B1C"/>
    <w:rsid w:val="00A142E8"/>
    <w:rsid w:val="00A15E3C"/>
    <w:rsid w:val="00A17841"/>
    <w:rsid w:val="00A1788B"/>
    <w:rsid w:val="00A20188"/>
    <w:rsid w:val="00A20792"/>
    <w:rsid w:val="00A24037"/>
    <w:rsid w:val="00A277B0"/>
    <w:rsid w:val="00A31253"/>
    <w:rsid w:val="00A31575"/>
    <w:rsid w:val="00A337D5"/>
    <w:rsid w:val="00A341BA"/>
    <w:rsid w:val="00A40563"/>
    <w:rsid w:val="00A41C53"/>
    <w:rsid w:val="00A43FC5"/>
    <w:rsid w:val="00A44349"/>
    <w:rsid w:val="00A455CE"/>
    <w:rsid w:val="00A50C5F"/>
    <w:rsid w:val="00A50F10"/>
    <w:rsid w:val="00A529A4"/>
    <w:rsid w:val="00A536E6"/>
    <w:rsid w:val="00A55DD8"/>
    <w:rsid w:val="00A55EED"/>
    <w:rsid w:val="00A57435"/>
    <w:rsid w:val="00A57CEE"/>
    <w:rsid w:val="00A57D5C"/>
    <w:rsid w:val="00A6032E"/>
    <w:rsid w:val="00A61BF2"/>
    <w:rsid w:val="00A6482F"/>
    <w:rsid w:val="00A67284"/>
    <w:rsid w:val="00A67AAD"/>
    <w:rsid w:val="00A67D7E"/>
    <w:rsid w:val="00A70271"/>
    <w:rsid w:val="00A70FBA"/>
    <w:rsid w:val="00A71F09"/>
    <w:rsid w:val="00A72309"/>
    <w:rsid w:val="00A7351F"/>
    <w:rsid w:val="00A7416B"/>
    <w:rsid w:val="00A77F85"/>
    <w:rsid w:val="00A81EF4"/>
    <w:rsid w:val="00A8462F"/>
    <w:rsid w:val="00A84F9B"/>
    <w:rsid w:val="00A8696B"/>
    <w:rsid w:val="00A874BD"/>
    <w:rsid w:val="00A94160"/>
    <w:rsid w:val="00A94B0B"/>
    <w:rsid w:val="00A95009"/>
    <w:rsid w:val="00AA22C9"/>
    <w:rsid w:val="00AA3D61"/>
    <w:rsid w:val="00AA3FD1"/>
    <w:rsid w:val="00AA41AB"/>
    <w:rsid w:val="00AB2C09"/>
    <w:rsid w:val="00AB325E"/>
    <w:rsid w:val="00AB6D87"/>
    <w:rsid w:val="00AC025C"/>
    <w:rsid w:val="00AC09EC"/>
    <w:rsid w:val="00AC19E2"/>
    <w:rsid w:val="00AC1A56"/>
    <w:rsid w:val="00AC1D76"/>
    <w:rsid w:val="00AC29B3"/>
    <w:rsid w:val="00AC3212"/>
    <w:rsid w:val="00AC5BB1"/>
    <w:rsid w:val="00AC5CD6"/>
    <w:rsid w:val="00AC67A5"/>
    <w:rsid w:val="00AC6A59"/>
    <w:rsid w:val="00AD064B"/>
    <w:rsid w:val="00AD0AB5"/>
    <w:rsid w:val="00AD23F9"/>
    <w:rsid w:val="00AD3A9B"/>
    <w:rsid w:val="00AD3B4F"/>
    <w:rsid w:val="00AE0EB1"/>
    <w:rsid w:val="00AE1046"/>
    <w:rsid w:val="00AE3972"/>
    <w:rsid w:val="00AE5FA1"/>
    <w:rsid w:val="00AE6ED5"/>
    <w:rsid w:val="00AE7083"/>
    <w:rsid w:val="00AE7569"/>
    <w:rsid w:val="00AF3A59"/>
    <w:rsid w:val="00B0206E"/>
    <w:rsid w:val="00B025A2"/>
    <w:rsid w:val="00B06178"/>
    <w:rsid w:val="00B0625F"/>
    <w:rsid w:val="00B15267"/>
    <w:rsid w:val="00B16745"/>
    <w:rsid w:val="00B20DC8"/>
    <w:rsid w:val="00B22705"/>
    <w:rsid w:val="00B22A2F"/>
    <w:rsid w:val="00B22D90"/>
    <w:rsid w:val="00B23CD8"/>
    <w:rsid w:val="00B2400A"/>
    <w:rsid w:val="00B2727F"/>
    <w:rsid w:val="00B31C4E"/>
    <w:rsid w:val="00B31D4E"/>
    <w:rsid w:val="00B34CBB"/>
    <w:rsid w:val="00B34E3D"/>
    <w:rsid w:val="00B350F9"/>
    <w:rsid w:val="00B35D62"/>
    <w:rsid w:val="00B36CDB"/>
    <w:rsid w:val="00B377E4"/>
    <w:rsid w:val="00B37D0C"/>
    <w:rsid w:val="00B40135"/>
    <w:rsid w:val="00B42343"/>
    <w:rsid w:val="00B42B77"/>
    <w:rsid w:val="00B45A62"/>
    <w:rsid w:val="00B47326"/>
    <w:rsid w:val="00B479E7"/>
    <w:rsid w:val="00B50DE5"/>
    <w:rsid w:val="00B527E9"/>
    <w:rsid w:val="00B53942"/>
    <w:rsid w:val="00B54EB8"/>
    <w:rsid w:val="00B55159"/>
    <w:rsid w:val="00B56652"/>
    <w:rsid w:val="00B576F6"/>
    <w:rsid w:val="00B60452"/>
    <w:rsid w:val="00B61BE5"/>
    <w:rsid w:val="00B650B8"/>
    <w:rsid w:val="00B65B20"/>
    <w:rsid w:val="00B67B81"/>
    <w:rsid w:val="00B70AF9"/>
    <w:rsid w:val="00B71D80"/>
    <w:rsid w:val="00B736B2"/>
    <w:rsid w:val="00B7430C"/>
    <w:rsid w:val="00B7511F"/>
    <w:rsid w:val="00B75E81"/>
    <w:rsid w:val="00B77C93"/>
    <w:rsid w:val="00B804FA"/>
    <w:rsid w:val="00B82898"/>
    <w:rsid w:val="00B83797"/>
    <w:rsid w:val="00B846DC"/>
    <w:rsid w:val="00B93EE1"/>
    <w:rsid w:val="00B94302"/>
    <w:rsid w:val="00B94F38"/>
    <w:rsid w:val="00BA3D29"/>
    <w:rsid w:val="00BA42E4"/>
    <w:rsid w:val="00BA6893"/>
    <w:rsid w:val="00BB084D"/>
    <w:rsid w:val="00BB26E0"/>
    <w:rsid w:val="00BB6332"/>
    <w:rsid w:val="00BB66C9"/>
    <w:rsid w:val="00BC5476"/>
    <w:rsid w:val="00BC5617"/>
    <w:rsid w:val="00BC58E7"/>
    <w:rsid w:val="00BC73A8"/>
    <w:rsid w:val="00BC7D1B"/>
    <w:rsid w:val="00BD0B18"/>
    <w:rsid w:val="00BD3995"/>
    <w:rsid w:val="00BD617C"/>
    <w:rsid w:val="00BD69D5"/>
    <w:rsid w:val="00BE041A"/>
    <w:rsid w:val="00BE11D5"/>
    <w:rsid w:val="00BE1C50"/>
    <w:rsid w:val="00BE1E33"/>
    <w:rsid w:val="00BE395C"/>
    <w:rsid w:val="00BE538A"/>
    <w:rsid w:val="00BE5F14"/>
    <w:rsid w:val="00BE630F"/>
    <w:rsid w:val="00BE7BCC"/>
    <w:rsid w:val="00BF03EE"/>
    <w:rsid w:val="00BF363B"/>
    <w:rsid w:val="00BF3649"/>
    <w:rsid w:val="00BF3C53"/>
    <w:rsid w:val="00BF45A4"/>
    <w:rsid w:val="00BF46DF"/>
    <w:rsid w:val="00BF4DDE"/>
    <w:rsid w:val="00BF5C8E"/>
    <w:rsid w:val="00BF6062"/>
    <w:rsid w:val="00BF7A08"/>
    <w:rsid w:val="00C00A20"/>
    <w:rsid w:val="00C03297"/>
    <w:rsid w:val="00C03AFA"/>
    <w:rsid w:val="00C03F9D"/>
    <w:rsid w:val="00C04429"/>
    <w:rsid w:val="00C04554"/>
    <w:rsid w:val="00C05E43"/>
    <w:rsid w:val="00C065DE"/>
    <w:rsid w:val="00C13BCF"/>
    <w:rsid w:val="00C13D9C"/>
    <w:rsid w:val="00C155FB"/>
    <w:rsid w:val="00C1782C"/>
    <w:rsid w:val="00C213FC"/>
    <w:rsid w:val="00C21A60"/>
    <w:rsid w:val="00C21D93"/>
    <w:rsid w:val="00C23268"/>
    <w:rsid w:val="00C235B8"/>
    <w:rsid w:val="00C245DB"/>
    <w:rsid w:val="00C306DA"/>
    <w:rsid w:val="00C31E21"/>
    <w:rsid w:val="00C33E60"/>
    <w:rsid w:val="00C35F50"/>
    <w:rsid w:val="00C36B37"/>
    <w:rsid w:val="00C40204"/>
    <w:rsid w:val="00C402E7"/>
    <w:rsid w:val="00C40EC6"/>
    <w:rsid w:val="00C41634"/>
    <w:rsid w:val="00C41754"/>
    <w:rsid w:val="00C42392"/>
    <w:rsid w:val="00C51576"/>
    <w:rsid w:val="00C54CB1"/>
    <w:rsid w:val="00C554CF"/>
    <w:rsid w:val="00C563CA"/>
    <w:rsid w:val="00C574F6"/>
    <w:rsid w:val="00C61EA1"/>
    <w:rsid w:val="00C65AA2"/>
    <w:rsid w:val="00C71454"/>
    <w:rsid w:val="00C7580D"/>
    <w:rsid w:val="00C75CF4"/>
    <w:rsid w:val="00C76881"/>
    <w:rsid w:val="00C76A57"/>
    <w:rsid w:val="00C806B6"/>
    <w:rsid w:val="00C81E78"/>
    <w:rsid w:val="00C827B0"/>
    <w:rsid w:val="00C82AF3"/>
    <w:rsid w:val="00C842B7"/>
    <w:rsid w:val="00C8470A"/>
    <w:rsid w:val="00C85103"/>
    <w:rsid w:val="00C90778"/>
    <w:rsid w:val="00C91129"/>
    <w:rsid w:val="00C927FE"/>
    <w:rsid w:val="00C93381"/>
    <w:rsid w:val="00C9374A"/>
    <w:rsid w:val="00C94A85"/>
    <w:rsid w:val="00C95DD4"/>
    <w:rsid w:val="00CA1FDC"/>
    <w:rsid w:val="00CA21CB"/>
    <w:rsid w:val="00CA2CF6"/>
    <w:rsid w:val="00CA5103"/>
    <w:rsid w:val="00CB2E52"/>
    <w:rsid w:val="00CB5D3C"/>
    <w:rsid w:val="00CC224A"/>
    <w:rsid w:val="00CC2CFE"/>
    <w:rsid w:val="00CC2D99"/>
    <w:rsid w:val="00CC3B5B"/>
    <w:rsid w:val="00CC41AA"/>
    <w:rsid w:val="00CC517F"/>
    <w:rsid w:val="00CC7784"/>
    <w:rsid w:val="00CC7B4D"/>
    <w:rsid w:val="00CD02E7"/>
    <w:rsid w:val="00CD200F"/>
    <w:rsid w:val="00CD3C22"/>
    <w:rsid w:val="00CD50A8"/>
    <w:rsid w:val="00CD565E"/>
    <w:rsid w:val="00CD660B"/>
    <w:rsid w:val="00CD674B"/>
    <w:rsid w:val="00CE0B04"/>
    <w:rsid w:val="00CE1155"/>
    <w:rsid w:val="00CE3C38"/>
    <w:rsid w:val="00CE4FE5"/>
    <w:rsid w:val="00CE7771"/>
    <w:rsid w:val="00CF0B0D"/>
    <w:rsid w:val="00CF38AC"/>
    <w:rsid w:val="00CF3CB4"/>
    <w:rsid w:val="00D05189"/>
    <w:rsid w:val="00D064BD"/>
    <w:rsid w:val="00D103A2"/>
    <w:rsid w:val="00D12749"/>
    <w:rsid w:val="00D12AA4"/>
    <w:rsid w:val="00D12FE5"/>
    <w:rsid w:val="00D14A52"/>
    <w:rsid w:val="00D164A6"/>
    <w:rsid w:val="00D16EC7"/>
    <w:rsid w:val="00D17180"/>
    <w:rsid w:val="00D200DA"/>
    <w:rsid w:val="00D22645"/>
    <w:rsid w:val="00D22BF2"/>
    <w:rsid w:val="00D23D18"/>
    <w:rsid w:val="00D25256"/>
    <w:rsid w:val="00D259E8"/>
    <w:rsid w:val="00D26084"/>
    <w:rsid w:val="00D269F9"/>
    <w:rsid w:val="00D30935"/>
    <w:rsid w:val="00D30BE9"/>
    <w:rsid w:val="00D31096"/>
    <w:rsid w:val="00D31EBF"/>
    <w:rsid w:val="00D3362E"/>
    <w:rsid w:val="00D35122"/>
    <w:rsid w:val="00D353B9"/>
    <w:rsid w:val="00D36A0F"/>
    <w:rsid w:val="00D401F2"/>
    <w:rsid w:val="00D40547"/>
    <w:rsid w:val="00D5275E"/>
    <w:rsid w:val="00D5436A"/>
    <w:rsid w:val="00D547B9"/>
    <w:rsid w:val="00D54B3E"/>
    <w:rsid w:val="00D55AB8"/>
    <w:rsid w:val="00D56417"/>
    <w:rsid w:val="00D62417"/>
    <w:rsid w:val="00D6465A"/>
    <w:rsid w:val="00D651AF"/>
    <w:rsid w:val="00D65A72"/>
    <w:rsid w:val="00D7170A"/>
    <w:rsid w:val="00D72C93"/>
    <w:rsid w:val="00D73786"/>
    <w:rsid w:val="00D7544F"/>
    <w:rsid w:val="00D77E40"/>
    <w:rsid w:val="00D80654"/>
    <w:rsid w:val="00D812C7"/>
    <w:rsid w:val="00D81FA5"/>
    <w:rsid w:val="00D82CD9"/>
    <w:rsid w:val="00D83047"/>
    <w:rsid w:val="00D84C68"/>
    <w:rsid w:val="00D85714"/>
    <w:rsid w:val="00D861C1"/>
    <w:rsid w:val="00D87A95"/>
    <w:rsid w:val="00D92209"/>
    <w:rsid w:val="00D9257B"/>
    <w:rsid w:val="00D961B9"/>
    <w:rsid w:val="00DA0445"/>
    <w:rsid w:val="00DA0FBF"/>
    <w:rsid w:val="00DA13D0"/>
    <w:rsid w:val="00DA2A36"/>
    <w:rsid w:val="00DA4234"/>
    <w:rsid w:val="00DA5C5A"/>
    <w:rsid w:val="00DA5DF0"/>
    <w:rsid w:val="00DA5DF1"/>
    <w:rsid w:val="00DB1115"/>
    <w:rsid w:val="00DB133E"/>
    <w:rsid w:val="00DB144C"/>
    <w:rsid w:val="00DB3F86"/>
    <w:rsid w:val="00DB75D4"/>
    <w:rsid w:val="00DC0022"/>
    <w:rsid w:val="00DC3C1D"/>
    <w:rsid w:val="00DC5228"/>
    <w:rsid w:val="00DC5CD8"/>
    <w:rsid w:val="00DC6D56"/>
    <w:rsid w:val="00DC6D5D"/>
    <w:rsid w:val="00DC7B2B"/>
    <w:rsid w:val="00DC7FC6"/>
    <w:rsid w:val="00DD1DC6"/>
    <w:rsid w:val="00DD2015"/>
    <w:rsid w:val="00DD216E"/>
    <w:rsid w:val="00DD26EB"/>
    <w:rsid w:val="00DD5A1F"/>
    <w:rsid w:val="00DD5F23"/>
    <w:rsid w:val="00DE036F"/>
    <w:rsid w:val="00DE0A9C"/>
    <w:rsid w:val="00DE0E9A"/>
    <w:rsid w:val="00DE0FD2"/>
    <w:rsid w:val="00DE190E"/>
    <w:rsid w:val="00DE1DEC"/>
    <w:rsid w:val="00DE5A0E"/>
    <w:rsid w:val="00DE6781"/>
    <w:rsid w:val="00DE75E3"/>
    <w:rsid w:val="00DF001C"/>
    <w:rsid w:val="00DF149C"/>
    <w:rsid w:val="00DF2714"/>
    <w:rsid w:val="00DF376A"/>
    <w:rsid w:val="00DF424F"/>
    <w:rsid w:val="00DF649B"/>
    <w:rsid w:val="00DF7AE6"/>
    <w:rsid w:val="00E02B80"/>
    <w:rsid w:val="00E04452"/>
    <w:rsid w:val="00E06587"/>
    <w:rsid w:val="00E06C35"/>
    <w:rsid w:val="00E072BD"/>
    <w:rsid w:val="00E10309"/>
    <w:rsid w:val="00E12547"/>
    <w:rsid w:val="00E13EB5"/>
    <w:rsid w:val="00E14BEC"/>
    <w:rsid w:val="00E155CA"/>
    <w:rsid w:val="00E15C65"/>
    <w:rsid w:val="00E17210"/>
    <w:rsid w:val="00E20283"/>
    <w:rsid w:val="00E22A0F"/>
    <w:rsid w:val="00E239EA"/>
    <w:rsid w:val="00E270F2"/>
    <w:rsid w:val="00E274BA"/>
    <w:rsid w:val="00E32F6E"/>
    <w:rsid w:val="00E3309E"/>
    <w:rsid w:val="00E3562C"/>
    <w:rsid w:val="00E36DCC"/>
    <w:rsid w:val="00E37F34"/>
    <w:rsid w:val="00E40BB7"/>
    <w:rsid w:val="00E43480"/>
    <w:rsid w:val="00E435DF"/>
    <w:rsid w:val="00E501EB"/>
    <w:rsid w:val="00E51B7F"/>
    <w:rsid w:val="00E52D90"/>
    <w:rsid w:val="00E53CB1"/>
    <w:rsid w:val="00E53ECA"/>
    <w:rsid w:val="00E544A4"/>
    <w:rsid w:val="00E5513D"/>
    <w:rsid w:val="00E5736C"/>
    <w:rsid w:val="00E63D16"/>
    <w:rsid w:val="00E64D0C"/>
    <w:rsid w:val="00E65F9E"/>
    <w:rsid w:val="00E66247"/>
    <w:rsid w:val="00E66CCF"/>
    <w:rsid w:val="00E673A5"/>
    <w:rsid w:val="00E6787E"/>
    <w:rsid w:val="00E71657"/>
    <w:rsid w:val="00E75A62"/>
    <w:rsid w:val="00E82292"/>
    <w:rsid w:val="00E82611"/>
    <w:rsid w:val="00E83AD1"/>
    <w:rsid w:val="00E8441C"/>
    <w:rsid w:val="00E8537A"/>
    <w:rsid w:val="00E86577"/>
    <w:rsid w:val="00E865EF"/>
    <w:rsid w:val="00E87D05"/>
    <w:rsid w:val="00E91535"/>
    <w:rsid w:val="00E91D70"/>
    <w:rsid w:val="00E948E3"/>
    <w:rsid w:val="00E966AD"/>
    <w:rsid w:val="00E97E9D"/>
    <w:rsid w:val="00EA209A"/>
    <w:rsid w:val="00EA5650"/>
    <w:rsid w:val="00EA7C8D"/>
    <w:rsid w:val="00EB0181"/>
    <w:rsid w:val="00EB1025"/>
    <w:rsid w:val="00EB19D0"/>
    <w:rsid w:val="00EB1D48"/>
    <w:rsid w:val="00EB3018"/>
    <w:rsid w:val="00EB4AB2"/>
    <w:rsid w:val="00EB55EA"/>
    <w:rsid w:val="00EB6502"/>
    <w:rsid w:val="00EB7D36"/>
    <w:rsid w:val="00EC0DB3"/>
    <w:rsid w:val="00EC2E1A"/>
    <w:rsid w:val="00EC4A79"/>
    <w:rsid w:val="00EC4FEB"/>
    <w:rsid w:val="00EC73C1"/>
    <w:rsid w:val="00ED20F6"/>
    <w:rsid w:val="00ED2C43"/>
    <w:rsid w:val="00ED30A9"/>
    <w:rsid w:val="00ED45FA"/>
    <w:rsid w:val="00ED53A0"/>
    <w:rsid w:val="00ED5802"/>
    <w:rsid w:val="00ED71FC"/>
    <w:rsid w:val="00EE1A8E"/>
    <w:rsid w:val="00EE373D"/>
    <w:rsid w:val="00EE4B79"/>
    <w:rsid w:val="00EF0089"/>
    <w:rsid w:val="00EF2E25"/>
    <w:rsid w:val="00EF4B43"/>
    <w:rsid w:val="00EF4BE8"/>
    <w:rsid w:val="00EF4FC1"/>
    <w:rsid w:val="00EF5492"/>
    <w:rsid w:val="00EF6BE2"/>
    <w:rsid w:val="00F0034F"/>
    <w:rsid w:val="00F04C14"/>
    <w:rsid w:val="00F053A3"/>
    <w:rsid w:val="00F0631E"/>
    <w:rsid w:val="00F0752E"/>
    <w:rsid w:val="00F10B45"/>
    <w:rsid w:val="00F10D33"/>
    <w:rsid w:val="00F1176B"/>
    <w:rsid w:val="00F117D2"/>
    <w:rsid w:val="00F127BF"/>
    <w:rsid w:val="00F1571F"/>
    <w:rsid w:val="00F16748"/>
    <w:rsid w:val="00F16A73"/>
    <w:rsid w:val="00F20667"/>
    <w:rsid w:val="00F20C60"/>
    <w:rsid w:val="00F21464"/>
    <w:rsid w:val="00F22468"/>
    <w:rsid w:val="00F22E79"/>
    <w:rsid w:val="00F310F0"/>
    <w:rsid w:val="00F317C3"/>
    <w:rsid w:val="00F33150"/>
    <w:rsid w:val="00F34059"/>
    <w:rsid w:val="00F3523D"/>
    <w:rsid w:val="00F36313"/>
    <w:rsid w:val="00F36EC0"/>
    <w:rsid w:val="00F37E25"/>
    <w:rsid w:val="00F37EC5"/>
    <w:rsid w:val="00F40C39"/>
    <w:rsid w:val="00F41A96"/>
    <w:rsid w:val="00F4205A"/>
    <w:rsid w:val="00F42A63"/>
    <w:rsid w:val="00F43C2D"/>
    <w:rsid w:val="00F45783"/>
    <w:rsid w:val="00F46CE5"/>
    <w:rsid w:val="00F47506"/>
    <w:rsid w:val="00F52366"/>
    <w:rsid w:val="00F532BC"/>
    <w:rsid w:val="00F55096"/>
    <w:rsid w:val="00F5691F"/>
    <w:rsid w:val="00F5693C"/>
    <w:rsid w:val="00F57704"/>
    <w:rsid w:val="00F61B48"/>
    <w:rsid w:val="00F62AA5"/>
    <w:rsid w:val="00F63B29"/>
    <w:rsid w:val="00F6501E"/>
    <w:rsid w:val="00F65558"/>
    <w:rsid w:val="00F674C1"/>
    <w:rsid w:val="00F67992"/>
    <w:rsid w:val="00F67B59"/>
    <w:rsid w:val="00F733AE"/>
    <w:rsid w:val="00F74B0F"/>
    <w:rsid w:val="00F76687"/>
    <w:rsid w:val="00F84B84"/>
    <w:rsid w:val="00F8525E"/>
    <w:rsid w:val="00F854A3"/>
    <w:rsid w:val="00F868D4"/>
    <w:rsid w:val="00F8767F"/>
    <w:rsid w:val="00F87DF9"/>
    <w:rsid w:val="00F900A0"/>
    <w:rsid w:val="00F906F4"/>
    <w:rsid w:val="00F90C48"/>
    <w:rsid w:val="00F90D73"/>
    <w:rsid w:val="00F935E8"/>
    <w:rsid w:val="00F9577A"/>
    <w:rsid w:val="00FA2487"/>
    <w:rsid w:val="00FA2591"/>
    <w:rsid w:val="00FA3B17"/>
    <w:rsid w:val="00FA422B"/>
    <w:rsid w:val="00FA7150"/>
    <w:rsid w:val="00FA7314"/>
    <w:rsid w:val="00FA7709"/>
    <w:rsid w:val="00FB14E2"/>
    <w:rsid w:val="00FB324E"/>
    <w:rsid w:val="00FB40A7"/>
    <w:rsid w:val="00FB56B4"/>
    <w:rsid w:val="00FB65C0"/>
    <w:rsid w:val="00FB6A91"/>
    <w:rsid w:val="00FB712D"/>
    <w:rsid w:val="00FB716C"/>
    <w:rsid w:val="00FC064A"/>
    <w:rsid w:val="00FC0D6A"/>
    <w:rsid w:val="00FC1481"/>
    <w:rsid w:val="00FC27C3"/>
    <w:rsid w:val="00FC2AD8"/>
    <w:rsid w:val="00FC364D"/>
    <w:rsid w:val="00FC572A"/>
    <w:rsid w:val="00FC6C9C"/>
    <w:rsid w:val="00FD0943"/>
    <w:rsid w:val="00FD10E5"/>
    <w:rsid w:val="00FD1ECE"/>
    <w:rsid w:val="00FD2105"/>
    <w:rsid w:val="00FD443B"/>
    <w:rsid w:val="00FD48AE"/>
    <w:rsid w:val="00FD4E09"/>
    <w:rsid w:val="00FD4F99"/>
    <w:rsid w:val="00FD5FDB"/>
    <w:rsid w:val="00FD6450"/>
    <w:rsid w:val="00FD7560"/>
    <w:rsid w:val="00FE0C46"/>
    <w:rsid w:val="00FE136E"/>
    <w:rsid w:val="00FE3BB2"/>
    <w:rsid w:val="00FE4226"/>
    <w:rsid w:val="00FE58B2"/>
    <w:rsid w:val="00FE6C2A"/>
    <w:rsid w:val="00FF069E"/>
    <w:rsid w:val="00FF170A"/>
    <w:rsid w:val="00FF2C31"/>
    <w:rsid w:val="00FF5B7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779E82C"/>
  <w15:docId w15:val="{35B9BD79-6AEE-49DF-AA03-852F34CB0F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0" w:unhideWhenUsed="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7B3344"/>
    <w:pPr>
      <w:spacing w:after="0" w:line="240" w:lineRule="auto"/>
    </w:pPr>
    <w:rPr>
      <w:rFonts w:ascii="Tahoma" w:hAnsi="Tahoma" w:cs="Times New Roman"/>
      <w:sz w:val="24"/>
      <w:szCs w:val="24"/>
      <w:lang w:eastAsia="sl-SI"/>
    </w:rPr>
  </w:style>
  <w:style w:type="paragraph" w:styleId="Naslov1">
    <w:name w:val="heading 1"/>
    <w:basedOn w:val="Navaden"/>
    <w:next w:val="Navaden"/>
    <w:link w:val="Naslov1Znak"/>
    <w:autoRedefine/>
    <w:qFormat/>
    <w:rsid w:val="00B527E9"/>
    <w:pPr>
      <w:keepNext/>
      <w:numPr>
        <w:numId w:val="1"/>
      </w:numPr>
      <w:spacing w:after="240"/>
      <w:outlineLvl w:val="0"/>
    </w:pPr>
    <w:rPr>
      <w:b/>
      <w:caps/>
      <w:kern w:val="32"/>
    </w:rPr>
  </w:style>
  <w:style w:type="paragraph" w:styleId="Naslov2">
    <w:name w:val="heading 2"/>
    <w:basedOn w:val="Navaden"/>
    <w:next w:val="Navaden"/>
    <w:link w:val="Naslov2Znak"/>
    <w:autoRedefine/>
    <w:qFormat/>
    <w:rsid w:val="00B527E9"/>
    <w:pPr>
      <w:numPr>
        <w:ilvl w:val="1"/>
        <w:numId w:val="1"/>
      </w:numPr>
      <w:tabs>
        <w:tab w:val="left" w:pos="624"/>
      </w:tabs>
      <w:spacing w:before="240" w:after="240"/>
      <w:outlineLvl w:val="1"/>
    </w:pPr>
    <w:rPr>
      <w:rFonts w:cs="Arial"/>
      <w:bCs/>
      <w:iCs/>
    </w:rPr>
  </w:style>
  <w:style w:type="paragraph" w:styleId="Naslov3">
    <w:name w:val="heading 3"/>
    <w:basedOn w:val="Navaden"/>
    <w:next w:val="Navaden"/>
    <w:link w:val="Naslov3Znak"/>
    <w:qFormat/>
    <w:rsid w:val="00B527E9"/>
    <w:pPr>
      <w:keepNext/>
      <w:numPr>
        <w:ilvl w:val="2"/>
        <w:numId w:val="1"/>
      </w:numPr>
      <w:spacing w:before="240" w:after="120"/>
      <w:outlineLvl w:val="2"/>
    </w:pPr>
    <w:rPr>
      <w:rFonts w:cs="Arial"/>
      <w:bCs/>
      <w:i/>
    </w:rPr>
  </w:style>
  <w:style w:type="paragraph" w:styleId="Naslov4">
    <w:name w:val="heading 4"/>
    <w:basedOn w:val="Navaden"/>
    <w:next w:val="Navaden"/>
    <w:link w:val="Naslov4Znak"/>
    <w:qFormat/>
    <w:rsid w:val="00201EFB"/>
    <w:pPr>
      <w:keepNext/>
      <w:jc w:val="center"/>
      <w:outlineLvl w:val="3"/>
    </w:pPr>
    <w:rPr>
      <w:rFonts w:ascii="Arial" w:hAnsi="Arial"/>
      <w:b/>
      <w:sz w:val="32"/>
      <w:szCs w:val="20"/>
    </w:rPr>
  </w:style>
  <w:style w:type="paragraph" w:styleId="Naslov5">
    <w:name w:val="heading 5"/>
    <w:basedOn w:val="Navaden"/>
    <w:next w:val="Navaden"/>
    <w:link w:val="Naslov5Znak"/>
    <w:qFormat/>
    <w:rsid w:val="00201EFB"/>
    <w:pPr>
      <w:keepNext/>
      <w:tabs>
        <w:tab w:val="left" w:pos="567"/>
        <w:tab w:val="num" w:pos="851"/>
        <w:tab w:val="left" w:pos="993"/>
      </w:tabs>
      <w:outlineLvl w:val="4"/>
    </w:pPr>
    <w:rPr>
      <w:rFonts w:ascii="Times New Roman" w:hAnsi="Times New Roman"/>
      <w:b/>
      <w:sz w:val="22"/>
      <w:szCs w:val="20"/>
    </w:rPr>
  </w:style>
  <w:style w:type="paragraph" w:styleId="Naslov6">
    <w:name w:val="heading 6"/>
    <w:basedOn w:val="Navaden"/>
    <w:next w:val="Navaden"/>
    <w:link w:val="Naslov6Znak"/>
    <w:qFormat/>
    <w:rsid w:val="00201EFB"/>
    <w:pPr>
      <w:keepNext/>
      <w:jc w:val="center"/>
      <w:outlineLvl w:val="5"/>
    </w:pPr>
    <w:rPr>
      <w:rFonts w:ascii="Times New Roman" w:hAnsi="Times New Roman"/>
      <w:b/>
      <w:szCs w:val="20"/>
    </w:rPr>
  </w:style>
  <w:style w:type="paragraph" w:styleId="Naslov7">
    <w:name w:val="heading 7"/>
    <w:basedOn w:val="Navaden"/>
    <w:next w:val="Navaden"/>
    <w:link w:val="Naslov7Znak"/>
    <w:qFormat/>
    <w:rsid w:val="00201EFB"/>
    <w:pPr>
      <w:keepNext/>
      <w:tabs>
        <w:tab w:val="left" w:pos="567"/>
      </w:tabs>
      <w:ind w:left="1224" w:firstLine="142"/>
      <w:outlineLvl w:val="6"/>
    </w:pPr>
    <w:rPr>
      <w:rFonts w:ascii="Times New Roman" w:hAnsi="Times New Roman"/>
      <w:b/>
      <w:szCs w:val="20"/>
    </w:rPr>
  </w:style>
  <w:style w:type="paragraph" w:styleId="Naslov8">
    <w:name w:val="heading 8"/>
    <w:basedOn w:val="Navaden"/>
    <w:next w:val="Navaden"/>
    <w:link w:val="Naslov8Znak"/>
    <w:qFormat/>
    <w:rsid w:val="00201EFB"/>
    <w:pPr>
      <w:keepNext/>
      <w:tabs>
        <w:tab w:val="left" w:pos="567"/>
      </w:tabs>
      <w:ind w:left="1145" w:hanging="425"/>
      <w:outlineLvl w:val="7"/>
    </w:pPr>
    <w:rPr>
      <w:rFonts w:ascii="Times New Roman" w:hAnsi="Times New Roman"/>
      <w:b/>
      <w:szCs w:val="20"/>
    </w:rPr>
  </w:style>
  <w:style w:type="paragraph" w:styleId="Naslov9">
    <w:name w:val="heading 9"/>
    <w:basedOn w:val="Navaden"/>
    <w:next w:val="Navaden"/>
    <w:link w:val="Naslov9Znak"/>
    <w:qFormat/>
    <w:rsid w:val="00201EFB"/>
    <w:pPr>
      <w:keepNext/>
      <w:tabs>
        <w:tab w:val="left" w:pos="567"/>
      </w:tabs>
      <w:ind w:left="1133" w:hanging="425"/>
      <w:outlineLvl w:val="8"/>
    </w:pPr>
    <w:rPr>
      <w:rFonts w:ascii="Times New Roman" w:hAnsi="Times New Roman"/>
      <w:b/>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B527E9"/>
    <w:rPr>
      <w:rFonts w:ascii="Tahoma" w:hAnsi="Tahoma" w:cs="Times New Roman"/>
      <w:b/>
      <w:caps/>
      <w:kern w:val="32"/>
      <w:sz w:val="24"/>
      <w:szCs w:val="24"/>
      <w:lang w:eastAsia="sl-SI"/>
    </w:rPr>
  </w:style>
  <w:style w:type="character" w:customStyle="1" w:styleId="Naslov3Znak">
    <w:name w:val="Naslov 3 Znak"/>
    <w:basedOn w:val="Privzetapisavaodstavka"/>
    <w:link w:val="Naslov3"/>
    <w:rsid w:val="00B527E9"/>
    <w:rPr>
      <w:rFonts w:ascii="Tahoma" w:hAnsi="Tahoma" w:cs="Arial"/>
      <w:bCs/>
      <w:i/>
      <w:sz w:val="24"/>
      <w:szCs w:val="24"/>
      <w:lang w:eastAsia="sl-SI"/>
    </w:rPr>
  </w:style>
  <w:style w:type="paragraph" w:styleId="Kazalovsebine3">
    <w:name w:val="toc 3"/>
    <w:basedOn w:val="Navaden"/>
    <w:next w:val="Navaden"/>
    <w:autoRedefine/>
    <w:uiPriority w:val="39"/>
    <w:qFormat/>
    <w:rsid w:val="00B527E9"/>
    <w:pPr>
      <w:ind w:left="240"/>
    </w:pPr>
    <w:rPr>
      <w:rFonts w:cs="Calibri"/>
      <w:i/>
      <w:sz w:val="20"/>
      <w:szCs w:val="20"/>
    </w:rPr>
  </w:style>
  <w:style w:type="paragraph" w:styleId="Kazalovsebine1">
    <w:name w:val="toc 1"/>
    <w:basedOn w:val="Navaden"/>
    <w:next w:val="Navaden"/>
    <w:autoRedefine/>
    <w:uiPriority w:val="39"/>
    <w:qFormat/>
    <w:rsid w:val="00B527E9"/>
    <w:pPr>
      <w:pBdr>
        <w:top w:val="single" w:sz="4" w:space="1" w:color="auto"/>
      </w:pBdr>
      <w:tabs>
        <w:tab w:val="left" w:pos="480"/>
        <w:tab w:val="right" w:leader="dot" w:pos="9060"/>
      </w:tabs>
      <w:spacing w:before="480" w:line="360" w:lineRule="auto"/>
    </w:pPr>
    <w:rPr>
      <w:b/>
      <w:bCs/>
      <w:caps/>
      <w:noProof/>
    </w:rPr>
  </w:style>
  <w:style w:type="character" w:customStyle="1" w:styleId="Naslov2Znak">
    <w:name w:val="Naslov 2 Znak"/>
    <w:basedOn w:val="Privzetapisavaodstavka"/>
    <w:link w:val="Naslov2"/>
    <w:rsid w:val="00B527E9"/>
    <w:rPr>
      <w:rFonts w:ascii="Tahoma" w:hAnsi="Tahoma" w:cs="Arial"/>
      <w:bCs/>
      <w:iCs/>
      <w:sz w:val="24"/>
      <w:szCs w:val="24"/>
      <w:lang w:eastAsia="sl-SI"/>
    </w:rPr>
  </w:style>
  <w:style w:type="character" w:customStyle="1" w:styleId="Naslov4Znak">
    <w:name w:val="Naslov 4 Znak"/>
    <w:basedOn w:val="Privzetapisavaodstavka"/>
    <w:link w:val="Naslov4"/>
    <w:rsid w:val="00201EFB"/>
    <w:rPr>
      <w:rFonts w:ascii="Arial" w:hAnsi="Arial" w:cs="Times New Roman"/>
      <w:b/>
      <w:sz w:val="32"/>
      <w:szCs w:val="20"/>
      <w:lang w:eastAsia="sl-SI"/>
    </w:rPr>
  </w:style>
  <w:style w:type="character" w:customStyle="1" w:styleId="Naslov5Znak">
    <w:name w:val="Naslov 5 Znak"/>
    <w:basedOn w:val="Privzetapisavaodstavka"/>
    <w:link w:val="Naslov5"/>
    <w:rsid w:val="00201EFB"/>
    <w:rPr>
      <w:rFonts w:ascii="Times New Roman" w:hAnsi="Times New Roman" w:cs="Times New Roman"/>
      <w:b/>
      <w:szCs w:val="20"/>
      <w:lang w:eastAsia="sl-SI"/>
    </w:rPr>
  </w:style>
  <w:style w:type="character" w:customStyle="1" w:styleId="Naslov6Znak">
    <w:name w:val="Naslov 6 Znak"/>
    <w:basedOn w:val="Privzetapisavaodstavka"/>
    <w:link w:val="Naslov6"/>
    <w:rsid w:val="00201EFB"/>
    <w:rPr>
      <w:rFonts w:ascii="Times New Roman" w:hAnsi="Times New Roman" w:cs="Times New Roman"/>
      <w:b/>
      <w:sz w:val="24"/>
      <w:szCs w:val="20"/>
      <w:lang w:eastAsia="sl-SI"/>
    </w:rPr>
  </w:style>
  <w:style w:type="character" w:customStyle="1" w:styleId="Naslov7Znak">
    <w:name w:val="Naslov 7 Znak"/>
    <w:basedOn w:val="Privzetapisavaodstavka"/>
    <w:link w:val="Naslov7"/>
    <w:rsid w:val="00201EFB"/>
    <w:rPr>
      <w:rFonts w:ascii="Times New Roman" w:hAnsi="Times New Roman" w:cs="Times New Roman"/>
      <w:b/>
      <w:sz w:val="24"/>
      <w:szCs w:val="20"/>
      <w:lang w:eastAsia="sl-SI"/>
    </w:rPr>
  </w:style>
  <w:style w:type="character" w:customStyle="1" w:styleId="Naslov8Znak">
    <w:name w:val="Naslov 8 Znak"/>
    <w:basedOn w:val="Privzetapisavaodstavka"/>
    <w:link w:val="Naslov8"/>
    <w:rsid w:val="00201EFB"/>
    <w:rPr>
      <w:rFonts w:ascii="Times New Roman" w:hAnsi="Times New Roman" w:cs="Times New Roman"/>
      <w:b/>
      <w:sz w:val="24"/>
      <w:szCs w:val="20"/>
      <w:lang w:eastAsia="sl-SI"/>
    </w:rPr>
  </w:style>
  <w:style w:type="character" w:customStyle="1" w:styleId="Naslov9Znak">
    <w:name w:val="Naslov 9 Znak"/>
    <w:basedOn w:val="Privzetapisavaodstavka"/>
    <w:link w:val="Naslov9"/>
    <w:rsid w:val="00201EFB"/>
    <w:rPr>
      <w:rFonts w:ascii="Times New Roman" w:hAnsi="Times New Roman" w:cs="Times New Roman"/>
      <w:b/>
      <w:sz w:val="24"/>
      <w:szCs w:val="20"/>
      <w:lang w:eastAsia="sl-SI"/>
    </w:rPr>
  </w:style>
  <w:style w:type="numbering" w:customStyle="1" w:styleId="Brezseznama1">
    <w:name w:val="Brez seznama1"/>
    <w:next w:val="Brezseznama"/>
    <w:semiHidden/>
    <w:unhideWhenUsed/>
    <w:rsid w:val="00201EFB"/>
  </w:style>
  <w:style w:type="paragraph" w:styleId="Glava">
    <w:name w:val="header"/>
    <w:basedOn w:val="Navaden"/>
    <w:link w:val="GlavaZnak"/>
    <w:uiPriority w:val="99"/>
    <w:rsid w:val="00201EFB"/>
    <w:pPr>
      <w:tabs>
        <w:tab w:val="center" w:pos="4536"/>
        <w:tab w:val="right" w:pos="9072"/>
      </w:tabs>
    </w:pPr>
    <w:rPr>
      <w:rFonts w:ascii="Times New Roman" w:hAnsi="Times New Roman"/>
      <w:szCs w:val="20"/>
    </w:rPr>
  </w:style>
  <w:style w:type="character" w:customStyle="1" w:styleId="GlavaZnak">
    <w:name w:val="Glava Znak"/>
    <w:basedOn w:val="Privzetapisavaodstavka"/>
    <w:link w:val="Glava"/>
    <w:uiPriority w:val="99"/>
    <w:rsid w:val="00201EFB"/>
    <w:rPr>
      <w:rFonts w:ascii="Times New Roman" w:hAnsi="Times New Roman" w:cs="Times New Roman"/>
      <w:sz w:val="24"/>
      <w:szCs w:val="20"/>
      <w:lang w:eastAsia="sl-SI"/>
    </w:rPr>
  </w:style>
  <w:style w:type="paragraph" w:styleId="Noga">
    <w:name w:val="footer"/>
    <w:basedOn w:val="Navaden"/>
    <w:link w:val="NogaZnak"/>
    <w:uiPriority w:val="99"/>
    <w:rsid w:val="00201EFB"/>
    <w:pPr>
      <w:tabs>
        <w:tab w:val="center" w:pos="4536"/>
        <w:tab w:val="right" w:pos="9072"/>
      </w:tabs>
    </w:pPr>
    <w:rPr>
      <w:rFonts w:ascii="Times New Roman" w:hAnsi="Times New Roman"/>
      <w:szCs w:val="20"/>
    </w:rPr>
  </w:style>
  <w:style w:type="character" w:customStyle="1" w:styleId="NogaZnak">
    <w:name w:val="Noga Znak"/>
    <w:basedOn w:val="Privzetapisavaodstavka"/>
    <w:link w:val="Noga"/>
    <w:uiPriority w:val="99"/>
    <w:rsid w:val="00201EFB"/>
    <w:rPr>
      <w:rFonts w:ascii="Times New Roman" w:hAnsi="Times New Roman" w:cs="Times New Roman"/>
      <w:sz w:val="24"/>
      <w:szCs w:val="20"/>
      <w:lang w:eastAsia="sl-SI"/>
    </w:rPr>
  </w:style>
  <w:style w:type="character" w:styleId="tevilkastrani">
    <w:name w:val="page number"/>
    <w:basedOn w:val="Privzetapisavaodstavka"/>
    <w:rsid w:val="00201EFB"/>
  </w:style>
  <w:style w:type="paragraph" w:styleId="Naslov">
    <w:name w:val="Title"/>
    <w:basedOn w:val="Navaden"/>
    <w:link w:val="NaslovZnak"/>
    <w:qFormat/>
    <w:rsid w:val="00201EFB"/>
    <w:pPr>
      <w:jc w:val="center"/>
    </w:pPr>
    <w:rPr>
      <w:rFonts w:ascii="Times New Roman" w:hAnsi="Times New Roman"/>
      <w:b/>
      <w:szCs w:val="20"/>
    </w:rPr>
  </w:style>
  <w:style w:type="character" w:customStyle="1" w:styleId="NaslovZnak">
    <w:name w:val="Naslov Znak"/>
    <w:basedOn w:val="Privzetapisavaodstavka"/>
    <w:link w:val="Naslov"/>
    <w:rsid w:val="00201EFB"/>
    <w:rPr>
      <w:rFonts w:ascii="Times New Roman" w:hAnsi="Times New Roman" w:cs="Times New Roman"/>
      <w:b/>
      <w:sz w:val="24"/>
      <w:szCs w:val="20"/>
      <w:lang w:eastAsia="sl-SI"/>
    </w:rPr>
  </w:style>
  <w:style w:type="paragraph" w:styleId="Blokbesedila">
    <w:name w:val="Block Text"/>
    <w:basedOn w:val="Navaden"/>
    <w:rsid w:val="00201EFB"/>
    <w:pPr>
      <w:tabs>
        <w:tab w:val="left" w:pos="8647"/>
      </w:tabs>
      <w:ind w:left="2694" w:right="2266"/>
    </w:pPr>
    <w:rPr>
      <w:rFonts w:ascii="Arial" w:hAnsi="Arial"/>
      <w:szCs w:val="20"/>
    </w:rPr>
  </w:style>
  <w:style w:type="paragraph" w:styleId="Telobesedila-zamik">
    <w:name w:val="Body Text Indent"/>
    <w:basedOn w:val="Navaden"/>
    <w:link w:val="Telobesedila-zamikZnak"/>
    <w:rsid w:val="00201EFB"/>
    <w:pPr>
      <w:ind w:left="1418"/>
      <w:jc w:val="both"/>
    </w:pPr>
    <w:rPr>
      <w:rFonts w:ascii="Times New Roman" w:hAnsi="Times New Roman"/>
      <w:szCs w:val="20"/>
    </w:rPr>
  </w:style>
  <w:style w:type="character" w:customStyle="1" w:styleId="Telobesedila-zamikZnak">
    <w:name w:val="Telo besedila - zamik Znak"/>
    <w:basedOn w:val="Privzetapisavaodstavka"/>
    <w:link w:val="Telobesedila-zamik"/>
    <w:rsid w:val="00201EFB"/>
    <w:rPr>
      <w:rFonts w:ascii="Times New Roman" w:hAnsi="Times New Roman" w:cs="Times New Roman"/>
      <w:sz w:val="24"/>
      <w:szCs w:val="20"/>
      <w:lang w:eastAsia="sl-SI"/>
    </w:rPr>
  </w:style>
  <w:style w:type="paragraph" w:customStyle="1" w:styleId="Telobesedila-zamik21">
    <w:name w:val="Telo besedila - zamik 21"/>
    <w:basedOn w:val="Navaden"/>
    <w:rsid w:val="00201EFB"/>
    <w:pPr>
      <w:widowControl w:val="0"/>
      <w:ind w:left="1134" w:hanging="708"/>
      <w:jc w:val="both"/>
    </w:pPr>
    <w:rPr>
      <w:rFonts w:ascii="Times New Roman" w:hAnsi="Times New Roman"/>
      <w:szCs w:val="20"/>
    </w:rPr>
  </w:style>
  <w:style w:type="paragraph" w:styleId="Telobesedila-zamik2">
    <w:name w:val="Body Text Indent 2"/>
    <w:basedOn w:val="Navaden"/>
    <w:link w:val="Telobesedila-zamik2Znak"/>
    <w:rsid w:val="00201EFB"/>
    <w:pPr>
      <w:tabs>
        <w:tab w:val="left" w:pos="567"/>
      </w:tabs>
      <w:ind w:left="720"/>
      <w:jc w:val="both"/>
    </w:pPr>
    <w:rPr>
      <w:rFonts w:ascii="Times New Roman" w:hAnsi="Times New Roman"/>
      <w:szCs w:val="20"/>
    </w:rPr>
  </w:style>
  <w:style w:type="character" w:customStyle="1" w:styleId="Telobesedila-zamik2Znak">
    <w:name w:val="Telo besedila - zamik 2 Znak"/>
    <w:basedOn w:val="Privzetapisavaodstavka"/>
    <w:link w:val="Telobesedila-zamik2"/>
    <w:rsid w:val="00201EFB"/>
    <w:rPr>
      <w:rFonts w:ascii="Times New Roman" w:hAnsi="Times New Roman" w:cs="Times New Roman"/>
      <w:sz w:val="24"/>
      <w:szCs w:val="20"/>
      <w:lang w:eastAsia="sl-SI"/>
    </w:rPr>
  </w:style>
  <w:style w:type="paragraph" w:styleId="Telobesedila-zamik3">
    <w:name w:val="Body Text Indent 3"/>
    <w:basedOn w:val="Navaden"/>
    <w:link w:val="Telobesedila-zamik3Znak"/>
    <w:rsid w:val="00201EFB"/>
    <w:pPr>
      <w:tabs>
        <w:tab w:val="left" w:pos="567"/>
      </w:tabs>
      <w:ind w:left="1416"/>
      <w:jc w:val="both"/>
    </w:pPr>
    <w:rPr>
      <w:rFonts w:ascii="Times New Roman" w:hAnsi="Times New Roman"/>
      <w:szCs w:val="20"/>
    </w:rPr>
  </w:style>
  <w:style w:type="character" w:customStyle="1" w:styleId="Telobesedila-zamik3Znak">
    <w:name w:val="Telo besedila - zamik 3 Znak"/>
    <w:basedOn w:val="Privzetapisavaodstavka"/>
    <w:link w:val="Telobesedila-zamik3"/>
    <w:rsid w:val="00201EFB"/>
    <w:rPr>
      <w:rFonts w:ascii="Times New Roman" w:hAnsi="Times New Roman" w:cs="Times New Roman"/>
      <w:sz w:val="24"/>
      <w:szCs w:val="20"/>
      <w:lang w:eastAsia="sl-SI"/>
    </w:rPr>
  </w:style>
  <w:style w:type="paragraph" w:customStyle="1" w:styleId="BodyText21">
    <w:name w:val="Body Text 21"/>
    <w:basedOn w:val="Navaden"/>
    <w:rsid w:val="00201EFB"/>
    <w:pPr>
      <w:widowControl w:val="0"/>
      <w:tabs>
        <w:tab w:val="center" w:pos="-1440"/>
      </w:tabs>
      <w:ind w:right="406"/>
      <w:jc w:val="both"/>
    </w:pPr>
    <w:rPr>
      <w:rFonts w:ascii="Arial" w:hAnsi="Arial"/>
      <w:szCs w:val="20"/>
    </w:rPr>
  </w:style>
  <w:style w:type="paragraph" w:customStyle="1" w:styleId="Telobesedila-zamik31">
    <w:name w:val="Telo besedila - zamik 31"/>
    <w:basedOn w:val="Navaden"/>
    <w:rsid w:val="00201EFB"/>
    <w:pPr>
      <w:widowControl w:val="0"/>
      <w:tabs>
        <w:tab w:val="left" w:pos="1701"/>
      </w:tabs>
      <w:ind w:left="425"/>
      <w:jc w:val="center"/>
    </w:pPr>
    <w:rPr>
      <w:rFonts w:ascii="Times New Roman" w:hAnsi="Times New Roman"/>
      <w:b/>
      <w:szCs w:val="20"/>
    </w:rPr>
  </w:style>
  <w:style w:type="paragraph" w:styleId="Telobesedila">
    <w:name w:val="Body Text"/>
    <w:basedOn w:val="Navaden"/>
    <w:link w:val="TelobesedilaZnak"/>
    <w:rsid w:val="00201EFB"/>
    <w:pPr>
      <w:widowControl w:val="0"/>
      <w:jc w:val="both"/>
    </w:pPr>
    <w:rPr>
      <w:rFonts w:ascii="Arial" w:hAnsi="Arial"/>
      <w:b/>
      <w:sz w:val="20"/>
      <w:szCs w:val="20"/>
    </w:rPr>
  </w:style>
  <w:style w:type="character" w:customStyle="1" w:styleId="TelobesedilaZnak">
    <w:name w:val="Telo besedila Znak"/>
    <w:basedOn w:val="Privzetapisavaodstavka"/>
    <w:link w:val="Telobesedila"/>
    <w:rsid w:val="00201EFB"/>
    <w:rPr>
      <w:rFonts w:ascii="Arial" w:hAnsi="Arial" w:cs="Times New Roman"/>
      <w:b/>
      <w:sz w:val="20"/>
      <w:szCs w:val="20"/>
      <w:lang w:eastAsia="sl-SI"/>
    </w:rPr>
  </w:style>
  <w:style w:type="paragraph" w:styleId="Telobesedila2">
    <w:name w:val="Body Text 2"/>
    <w:basedOn w:val="Navaden"/>
    <w:link w:val="Telobesedila2Znak"/>
    <w:rsid w:val="00201EFB"/>
    <w:pPr>
      <w:ind w:right="-2"/>
      <w:jc w:val="both"/>
    </w:pPr>
    <w:rPr>
      <w:rFonts w:ascii="Times New Roman" w:hAnsi="Times New Roman"/>
      <w:b/>
      <w:sz w:val="22"/>
      <w:szCs w:val="20"/>
    </w:rPr>
  </w:style>
  <w:style w:type="character" w:customStyle="1" w:styleId="Telobesedila2Znak">
    <w:name w:val="Telo besedila 2 Znak"/>
    <w:basedOn w:val="Privzetapisavaodstavka"/>
    <w:link w:val="Telobesedila2"/>
    <w:rsid w:val="00201EFB"/>
    <w:rPr>
      <w:rFonts w:ascii="Times New Roman" w:hAnsi="Times New Roman" w:cs="Times New Roman"/>
      <w:b/>
      <w:szCs w:val="20"/>
      <w:lang w:eastAsia="sl-SI"/>
    </w:rPr>
  </w:style>
  <w:style w:type="paragraph" w:styleId="Telobesedila3">
    <w:name w:val="Body Text 3"/>
    <w:basedOn w:val="Navaden"/>
    <w:link w:val="Telobesedila3Znak"/>
    <w:rsid w:val="00201EFB"/>
    <w:pPr>
      <w:tabs>
        <w:tab w:val="left" w:pos="142"/>
      </w:tabs>
      <w:jc w:val="both"/>
    </w:pPr>
    <w:rPr>
      <w:rFonts w:ascii="Times New Roman" w:hAnsi="Times New Roman"/>
      <w:sz w:val="22"/>
      <w:szCs w:val="20"/>
    </w:rPr>
  </w:style>
  <w:style w:type="character" w:customStyle="1" w:styleId="Telobesedila3Znak">
    <w:name w:val="Telo besedila 3 Znak"/>
    <w:basedOn w:val="Privzetapisavaodstavka"/>
    <w:link w:val="Telobesedila3"/>
    <w:rsid w:val="00201EFB"/>
    <w:rPr>
      <w:rFonts w:ascii="Times New Roman" w:hAnsi="Times New Roman" w:cs="Times New Roman"/>
      <w:szCs w:val="20"/>
      <w:lang w:eastAsia="sl-SI"/>
    </w:rPr>
  </w:style>
  <w:style w:type="paragraph" w:styleId="Napis">
    <w:name w:val="caption"/>
    <w:basedOn w:val="Navaden"/>
    <w:next w:val="Navaden"/>
    <w:qFormat/>
    <w:rsid w:val="00201EFB"/>
    <w:pPr>
      <w:tabs>
        <w:tab w:val="left" w:pos="567"/>
        <w:tab w:val="num" w:pos="851"/>
        <w:tab w:val="left" w:pos="993"/>
      </w:tabs>
      <w:jc w:val="right"/>
    </w:pPr>
    <w:rPr>
      <w:rFonts w:ascii="Times New Roman" w:hAnsi="Times New Roman"/>
      <w:b/>
      <w:sz w:val="22"/>
      <w:szCs w:val="20"/>
    </w:rPr>
  </w:style>
  <w:style w:type="paragraph" w:customStyle="1" w:styleId="Telobesedila21">
    <w:name w:val="Telo besedila 21"/>
    <w:basedOn w:val="Navaden"/>
    <w:rsid w:val="00201EFB"/>
    <w:pPr>
      <w:widowControl w:val="0"/>
      <w:ind w:left="284" w:hanging="284"/>
      <w:jc w:val="both"/>
    </w:pPr>
    <w:rPr>
      <w:rFonts w:ascii="Times New Roman" w:hAnsi="Times New Roman"/>
      <w:szCs w:val="20"/>
    </w:rPr>
  </w:style>
  <w:style w:type="paragraph" w:styleId="Kazalovsebine2">
    <w:name w:val="toc 2"/>
    <w:basedOn w:val="Navaden"/>
    <w:next w:val="Navaden"/>
    <w:autoRedefine/>
    <w:semiHidden/>
    <w:rsid w:val="00201EFB"/>
    <w:pPr>
      <w:tabs>
        <w:tab w:val="left" w:pos="600"/>
        <w:tab w:val="right" w:leader="dot" w:pos="9060"/>
      </w:tabs>
      <w:spacing w:before="240" w:line="120" w:lineRule="auto"/>
    </w:pPr>
    <w:rPr>
      <w:rFonts w:ascii="Times New Roman" w:hAnsi="Times New Roman"/>
      <w:b/>
      <w:noProof/>
      <w:sz w:val="20"/>
      <w:szCs w:val="20"/>
    </w:rPr>
  </w:style>
  <w:style w:type="paragraph" w:styleId="Podnaslov">
    <w:name w:val="Subtitle"/>
    <w:basedOn w:val="Navaden"/>
    <w:link w:val="PodnaslovZnak"/>
    <w:qFormat/>
    <w:rsid w:val="00201EFB"/>
    <w:rPr>
      <w:rFonts w:ascii="Times New Roman" w:hAnsi="Times New Roman"/>
      <w:b/>
      <w:sz w:val="22"/>
      <w:szCs w:val="20"/>
    </w:rPr>
  </w:style>
  <w:style w:type="character" w:customStyle="1" w:styleId="PodnaslovZnak">
    <w:name w:val="Podnaslov Znak"/>
    <w:basedOn w:val="Privzetapisavaodstavka"/>
    <w:link w:val="Podnaslov"/>
    <w:rsid w:val="00201EFB"/>
    <w:rPr>
      <w:rFonts w:ascii="Times New Roman" w:hAnsi="Times New Roman" w:cs="Times New Roman"/>
      <w:b/>
      <w:szCs w:val="20"/>
      <w:lang w:eastAsia="sl-SI"/>
    </w:rPr>
  </w:style>
  <w:style w:type="paragraph" w:styleId="Oznaenseznam">
    <w:name w:val="List Bullet"/>
    <w:basedOn w:val="Navaden"/>
    <w:autoRedefine/>
    <w:rsid w:val="00201EFB"/>
    <w:pPr>
      <w:tabs>
        <w:tab w:val="num" w:pos="360"/>
      </w:tabs>
      <w:ind w:left="360" w:hanging="360"/>
    </w:pPr>
    <w:rPr>
      <w:rFonts w:ascii="Times New Roman" w:hAnsi="Times New Roman"/>
      <w:sz w:val="20"/>
      <w:szCs w:val="20"/>
    </w:rPr>
  </w:style>
  <w:style w:type="paragraph" w:styleId="Oznaenseznam2">
    <w:name w:val="List Bullet 2"/>
    <w:basedOn w:val="Navaden"/>
    <w:autoRedefine/>
    <w:rsid w:val="00201EFB"/>
    <w:pPr>
      <w:tabs>
        <w:tab w:val="num" w:pos="643"/>
      </w:tabs>
      <w:ind w:left="643" w:hanging="360"/>
    </w:pPr>
    <w:rPr>
      <w:rFonts w:ascii="Times New Roman" w:hAnsi="Times New Roman"/>
      <w:sz w:val="20"/>
      <w:szCs w:val="20"/>
    </w:rPr>
  </w:style>
  <w:style w:type="paragraph" w:styleId="Oznaenseznam3">
    <w:name w:val="List Bullet 3"/>
    <w:basedOn w:val="Navaden"/>
    <w:autoRedefine/>
    <w:rsid w:val="00201EFB"/>
    <w:pPr>
      <w:tabs>
        <w:tab w:val="num" w:pos="926"/>
      </w:tabs>
      <w:ind w:left="926" w:hanging="360"/>
    </w:pPr>
    <w:rPr>
      <w:rFonts w:ascii="Times New Roman" w:hAnsi="Times New Roman"/>
      <w:sz w:val="20"/>
      <w:szCs w:val="20"/>
    </w:rPr>
  </w:style>
  <w:style w:type="paragraph" w:customStyle="1" w:styleId="DOUS1">
    <w:name w:val="DOUS1"/>
    <w:basedOn w:val="Navaden"/>
    <w:rsid w:val="00201EFB"/>
    <w:pPr>
      <w:numPr>
        <w:numId w:val="2"/>
      </w:numPr>
      <w:jc w:val="both"/>
    </w:pPr>
    <w:rPr>
      <w:rFonts w:ascii="Times New Roman" w:hAnsi="Times New Roman"/>
      <w:b/>
      <w:szCs w:val="20"/>
    </w:rPr>
  </w:style>
  <w:style w:type="paragraph" w:customStyle="1" w:styleId="DOUS2">
    <w:name w:val="DOUS2"/>
    <w:basedOn w:val="Navaden"/>
    <w:rsid w:val="00201EFB"/>
    <w:pPr>
      <w:numPr>
        <w:ilvl w:val="1"/>
        <w:numId w:val="2"/>
      </w:numPr>
      <w:jc w:val="both"/>
    </w:pPr>
    <w:rPr>
      <w:rFonts w:ascii="Times New Roman" w:hAnsi="Times New Roman"/>
      <w:szCs w:val="20"/>
    </w:rPr>
  </w:style>
  <w:style w:type="paragraph" w:styleId="Golobesedilo">
    <w:name w:val="Plain Text"/>
    <w:basedOn w:val="Navaden"/>
    <w:link w:val="GolobesediloZnak"/>
    <w:rsid w:val="00201EFB"/>
    <w:pPr>
      <w:jc w:val="both"/>
    </w:pPr>
    <w:rPr>
      <w:rFonts w:ascii="Times New Roman" w:hAnsi="Times New Roman"/>
      <w:szCs w:val="20"/>
    </w:rPr>
  </w:style>
  <w:style w:type="character" w:customStyle="1" w:styleId="GolobesediloZnak">
    <w:name w:val="Golo besedilo Znak"/>
    <w:basedOn w:val="Privzetapisavaodstavka"/>
    <w:link w:val="Golobesedilo"/>
    <w:rsid w:val="00201EFB"/>
    <w:rPr>
      <w:rFonts w:ascii="Times New Roman" w:hAnsi="Times New Roman" w:cs="Times New Roman"/>
      <w:sz w:val="24"/>
      <w:szCs w:val="20"/>
      <w:lang w:eastAsia="sl-SI"/>
    </w:rPr>
  </w:style>
  <w:style w:type="paragraph" w:customStyle="1" w:styleId="BESEDILO">
    <w:name w:val="BESEDILO"/>
    <w:rsid w:val="00201EFB"/>
    <w:pPr>
      <w:keepLines/>
      <w:widowControl w:val="0"/>
      <w:tabs>
        <w:tab w:val="left" w:pos="2155"/>
      </w:tabs>
      <w:spacing w:after="0" w:line="240" w:lineRule="auto"/>
      <w:jc w:val="both"/>
    </w:pPr>
    <w:rPr>
      <w:rFonts w:ascii="Arial" w:hAnsi="Arial" w:cs="Times New Roman"/>
      <w:kern w:val="16"/>
      <w:sz w:val="20"/>
      <w:szCs w:val="20"/>
      <w:lang w:eastAsia="sl-SI"/>
    </w:rPr>
  </w:style>
  <w:style w:type="paragraph" w:customStyle="1" w:styleId="Default">
    <w:name w:val="Default"/>
    <w:rsid w:val="00201EFB"/>
    <w:pPr>
      <w:spacing w:after="0" w:line="240" w:lineRule="auto"/>
    </w:pPr>
    <w:rPr>
      <w:rFonts w:ascii="Arial" w:hAnsi="Arial" w:cs="Times New Roman"/>
      <w:color w:val="000000"/>
      <w:sz w:val="24"/>
      <w:szCs w:val="20"/>
      <w:lang w:eastAsia="sl-SI"/>
    </w:rPr>
  </w:style>
  <w:style w:type="paragraph" w:customStyle="1" w:styleId="tekst1">
    <w:name w:val="tekst1"/>
    <w:basedOn w:val="Navaden"/>
    <w:rsid w:val="00201EFB"/>
    <w:pPr>
      <w:spacing w:before="120" w:line="264" w:lineRule="atLeast"/>
      <w:jc w:val="both"/>
    </w:pPr>
    <w:rPr>
      <w:rFonts w:ascii="Arial" w:hAnsi="Arial"/>
      <w:sz w:val="22"/>
      <w:szCs w:val="20"/>
    </w:rPr>
  </w:style>
  <w:style w:type="character" w:styleId="Hiperpovezava">
    <w:name w:val="Hyperlink"/>
    <w:uiPriority w:val="99"/>
    <w:rsid w:val="00201EFB"/>
    <w:rPr>
      <w:color w:val="0000FF"/>
      <w:u w:val="single"/>
    </w:rPr>
  </w:style>
  <w:style w:type="character" w:styleId="Krepko">
    <w:name w:val="Strong"/>
    <w:uiPriority w:val="22"/>
    <w:qFormat/>
    <w:rsid w:val="00201EFB"/>
    <w:rPr>
      <w:b/>
      <w:bCs/>
    </w:rPr>
  </w:style>
  <w:style w:type="paragraph" w:styleId="HTML-oblikovano">
    <w:name w:val="HTML Preformatted"/>
    <w:basedOn w:val="Navaden"/>
    <w:link w:val="HTML-oblikovanoZnak"/>
    <w:uiPriority w:val="99"/>
    <w:rsid w:val="00201E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8"/>
      <w:szCs w:val="18"/>
    </w:rPr>
  </w:style>
  <w:style w:type="character" w:customStyle="1" w:styleId="HTML-oblikovanoZnak">
    <w:name w:val="HTML-oblikovano Znak"/>
    <w:basedOn w:val="Privzetapisavaodstavka"/>
    <w:link w:val="HTML-oblikovano"/>
    <w:uiPriority w:val="99"/>
    <w:rsid w:val="00201EFB"/>
    <w:rPr>
      <w:rFonts w:ascii="Courier New" w:hAnsi="Courier New" w:cs="Courier New"/>
      <w:color w:val="000000"/>
      <w:sz w:val="18"/>
      <w:szCs w:val="18"/>
      <w:lang w:eastAsia="sl-SI"/>
    </w:rPr>
  </w:style>
  <w:style w:type="table" w:customStyle="1" w:styleId="Tabela-mrea">
    <w:name w:val="Tabela - mreža"/>
    <w:basedOn w:val="Navadnatabela"/>
    <w:uiPriority w:val="99"/>
    <w:rsid w:val="00201EFB"/>
    <w:pPr>
      <w:spacing w:after="0" w:line="240" w:lineRule="auto"/>
    </w:pPr>
    <w:rPr>
      <w:rFonts w:ascii="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uiPriority w:val="99"/>
    <w:rsid w:val="00201EFB"/>
    <w:rPr>
      <w:rFonts w:ascii="Tahoma" w:hAnsi="Tahoma" w:cs="Tahoma"/>
      <w:sz w:val="16"/>
      <w:szCs w:val="16"/>
    </w:rPr>
  </w:style>
  <w:style w:type="paragraph" w:styleId="Besedilooblaka">
    <w:name w:val="Balloon Text"/>
    <w:basedOn w:val="Navaden"/>
    <w:link w:val="BesedilooblakaZnak"/>
    <w:uiPriority w:val="99"/>
    <w:rsid w:val="00201EFB"/>
    <w:rPr>
      <w:rFonts w:cs="Tahoma"/>
      <w:sz w:val="16"/>
      <w:szCs w:val="16"/>
      <w:lang w:eastAsia="en-US"/>
    </w:rPr>
  </w:style>
  <w:style w:type="character" w:customStyle="1" w:styleId="BesedilooblakaZnak1">
    <w:name w:val="Besedilo oblačka Znak1"/>
    <w:basedOn w:val="Privzetapisavaodstavka"/>
    <w:uiPriority w:val="99"/>
    <w:semiHidden/>
    <w:rsid w:val="00201EFB"/>
    <w:rPr>
      <w:rFonts w:ascii="Tahoma" w:hAnsi="Tahoma" w:cs="Tahoma"/>
      <w:sz w:val="16"/>
      <w:szCs w:val="16"/>
      <w:lang w:eastAsia="sl-SI"/>
    </w:rPr>
  </w:style>
  <w:style w:type="paragraph" w:customStyle="1" w:styleId="NavadenTimesNewRoman">
    <w:name w:val="Navaden Times New Roman"/>
    <w:basedOn w:val="Navaden"/>
    <w:rsid w:val="00201EFB"/>
    <w:pPr>
      <w:widowControl w:val="0"/>
    </w:pPr>
    <w:rPr>
      <w:rFonts w:ascii="Arial" w:hAnsi="Arial"/>
      <w:sz w:val="22"/>
      <w:szCs w:val="20"/>
    </w:rPr>
  </w:style>
  <w:style w:type="character" w:customStyle="1" w:styleId="Komentar-besediloZnak">
    <w:name w:val="Komentar - besedilo Znak"/>
    <w:link w:val="Komentar-besedilo"/>
    <w:semiHidden/>
    <w:rsid w:val="00201EFB"/>
    <w:rPr>
      <w:rFonts w:ascii="Times New Roman" w:hAnsi="Times New Roman"/>
    </w:rPr>
  </w:style>
  <w:style w:type="paragraph" w:customStyle="1" w:styleId="Komentar-besedilo">
    <w:name w:val="Komentar - besedilo"/>
    <w:basedOn w:val="Navaden"/>
    <w:link w:val="Komentar-besediloZnak"/>
    <w:semiHidden/>
    <w:rsid w:val="00201EFB"/>
    <w:rPr>
      <w:rFonts w:ascii="Times New Roman" w:hAnsi="Times New Roman" w:cstheme="minorBidi"/>
      <w:sz w:val="22"/>
      <w:szCs w:val="22"/>
      <w:lang w:eastAsia="en-US"/>
    </w:rPr>
  </w:style>
  <w:style w:type="character" w:customStyle="1" w:styleId="ZadevakomentarjaZnak">
    <w:name w:val="Zadeva komentarja Znak"/>
    <w:link w:val="Zadevakomentarja"/>
    <w:rsid w:val="00201EFB"/>
    <w:rPr>
      <w:rFonts w:ascii="Times New Roman" w:hAnsi="Times New Roman"/>
      <w:b/>
      <w:bCs/>
    </w:rPr>
  </w:style>
  <w:style w:type="paragraph" w:customStyle="1" w:styleId="Zadevakomentarja">
    <w:name w:val="Zadeva komentarja"/>
    <w:basedOn w:val="Komentar-besedilo"/>
    <w:next w:val="Komentar-besedilo"/>
    <w:link w:val="ZadevakomentarjaZnak"/>
    <w:rsid w:val="00201EFB"/>
    <w:rPr>
      <w:b/>
      <w:bCs/>
    </w:rPr>
  </w:style>
  <w:style w:type="paragraph" w:customStyle="1" w:styleId="Odstavekseznama1">
    <w:name w:val="Odstavek seznama1"/>
    <w:basedOn w:val="Navaden"/>
    <w:uiPriority w:val="34"/>
    <w:qFormat/>
    <w:rsid w:val="00201EFB"/>
    <w:pPr>
      <w:ind w:left="708"/>
    </w:pPr>
    <w:rPr>
      <w:rFonts w:ascii="Times New Roman" w:hAnsi="Times New Roman"/>
    </w:rPr>
  </w:style>
  <w:style w:type="paragraph" w:customStyle="1" w:styleId="Slog">
    <w:name w:val="Slog"/>
    <w:rsid w:val="00201EFB"/>
    <w:pPr>
      <w:spacing w:after="0" w:line="240" w:lineRule="auto"/>
    </w:pPr>
    <w:rPr>
      <w:rFonts w:ascii="Arial" w:hAnsi="Arial" w:cs="Times New Roman"/>
      <w:szCs w:val="20"/>
      <w:lang w:val="en-GB" w:eastAsia="sl-SI"/>
    </w:rPr>
  </w:style>
  <w:style w:type="paragraph" w:styleId="Odstavekseznama">
    <w:name w:val="List Paragraph"/>
    <w:aliases w:val="za tekst,Odstavek seznama_IP,Označevanje,Literatura - znanstveno,UEDAŞ Bullet,abc siralı"/>
    <w:basedOn w:val="Navaden"/>
    <w:link w:val="OdstavekseznamaZnak"/>
    <w:uiPriority w:val="34"/>
    <w:qFormat/>
    <w:rsid w:val="00201EFB"/>
    <w:pPr>
      <w:ind w:left="708"/>
    </w:pPr>
    <w:rPr>
      <w:rFonts w:ascii="Times New Roman" w:hAnsi="Times New Roman"/>
      <w:sz w:val="20"/>
      <w:szCs w:val="20"/>
    </w:rPr>
  </w:style>
  <w:style w:type="paragraph" w:customStyle="1" w:styleId="Telobesedila-zamik22">
    <w:name w:val="Telo besedila - zamik 22"/>
    <w:basedOn w:val="Navaden"/>
    <w:rsid w:val="00201EFB"/>
    <w:pPr>
      <w:tabs>
        <w:tab w:val="left" w:pos="567"/>
      </w:tabs>
      <w:suppressAutoHyphens/>
      <w:ind w:left="720"/>
      <w:jc w:val="both"/>
    </w:pPr>
    <w:rPr>
      <w:rFonts w:ascii="Times New Roman" w:hAnsi="Times New Roman"/>
      <w:szCs w:val="20"/>
      <w:lang w:eastAsia="ar-SA"/>
    </w:rPr>
  </w:style>
  <w:style w:type="paragraph" w:customStyle="1" w:styleId="man">
    <w:name w:val="man"/>
    <w:next w:val="Navaden"/>
    <w:rsid w:val="00201EFB"/>
    <w:pPr>
      <w:widowControl w:val="0"/>
      <w:suppressAutoHyphens/>
      <w:autoSpaceDE w:val="0"/>
      <w:spacing w:after="0" w:line="240" w:lineRule="auto"/>
    </w:pPr>
    <w:rPr>
      <w:rFonts w:ascii="Arial" w:eastAsia="Arial" w:hAnsi="Arial" w:cs="Times New Roman"/>
      <w:szCs w:val="20"/>
      <w:lang w:val="en-US" w:eastAsia="ar-SA"/>
    </w:rPr>
  </w:style>
  <w:style w:type="paragraph" w:customStyle="1" w:styleId="Telobesedila33">
    <w:name w:val="Telo besedila 33"/>
    <w:basedOn w:val="Navaden"/>
    <w:rsid w:val="00201EFB"/>
    <w:pPr>
      <w:tabs>
        <w:tab w:val="left" w:pos="142"/>
      </w:tabs>
      <w:suppressAutoHyphens/>
      <w:jc w:val="both"/>
    </w:pPr>
    <w:rPr>
      <w:rFonts w:ascii="Times New Roman" w:hAnsi="Times New Roman"/>
      <w:sz w:val="22"/>
      <w:szCs w:val="20"/>
      <w:lang w:eastAsia="ar-SA"/>
    </w:rPr>
  </w:style>
  <w:style w:type="paragraph" w:customStyle="1" w:styleId="Telobesedila32">
    <w:name w:val="Telo besedila 32"/>
    <w:basedOn w:val="Navaden"/>
    <w:rsid w:val="00201EFB"/>
    <w:pPr>
      <w:suppressAutoHyphens/>
    </w:pPr>
    <w:rPr>
      <w:rFonts w:ascii="Times New Roman" w:hAnsi="Times New Roman"/>
      <w:sz w:val="28"/>
      <w:szCs w:val="20"/>
      <w:lang w:eastAsia="ar-SA"/>
    </w:rPr>
  </w:style>
  <w:style w:type="paragraph" w:customStyle="1" w:styleId="Telobesedila31">
    <w:name w:val="Telo besedila 31"/>
    <w:basedOn w:val="Navaden"/>
    <w:rsid w:val="00201EFB"/>
    <w:pPr>
      <w:suppressAutoHyphens/>
    </w:pPr>
    <w:rPr>
      <w:rFonts w:ascii="Times New Roman" w:hAnsi="Times New Roman"/>
      <w:sz w:val="28"/>
      <w:szCs w:val="20"/>
      <w:lang w:eastAsia="ar-SA"/>
    </w:rPr>
  </w:style>
  <w:style w:type="character" w:customStyle="1" w:styleId="WW8Num3z0">
    <w:name w:val="WW8Num3z0"/>
    <w:rsid w:val="00201EFB"/>
    <w:rPr>
      <w:rFonts w:ascii="Symbol" w:hAnsi="Symbol"/>
    </w:rPr>
  </w:style>
  <w:style w:type="character" w:customStyle="1" w:styleId="WW8Num5z0">
    <w:name w:val="WW8Num5z0"/>
    <w:rsid w:val="00201EFB"/>
    <w:rPr>
      <w:rFonts w:ascii="StarSymbol" w:hAnsi="StarSymbol"/>
    </w:rPr>
  </w:style>
  <w:style w:type="character" w:customStyle="1" w:styleId="WW8Num6z0">
    <w:name w:val="WW8Num6z0"/>
    <w:rsid w:val="00201EFB"/>
    <w:rPr>
      <w:rFonts w:ascii="Symbol" w:hAnsi="Symbol"/>
    </w:rPr>
  </w:style>
  <w:style w:type="character" w:customStyle="1" w:styleId="WW8Num7z0">
    <w:name w:val="WW8Num7z0"/>
    <w:rsid w:val="00201EFB"/>
    <w:rPr>
      <w:rFonts w:ascii="Symbol" w:hAnsi="Symbol"/>
    </w:rPr>
  </w:style>
  <w:style w:type="character" w:customStyle="1" w:styleId="WW8Num8z0">
    <w:name w:val="WW8Num8z0"/>
    <w:rsid w:val="00201EFB"/>
    <w:rPr>
      <w:b w:val="0"/>
    </w:rPr>
  </w:style>
  <w:style w:type="character" w:customStyle="1" w:styleId="WW8Num9z0">
    <w:name w:val="WW8Num9z0"/>
    <w:rsid w:val="00201EFB"/>
    <w:rPr>
      <w:rFonts w:ascii="Symbol" w:hAnsi="Symbol"/>
    </w:rPr>
  </w:style>
  <w:style w:type="character" w:customStyle="1" w:styleId="WW8Num11z0">
    <w:name w:val="WW8Num11z0"/>
    <w:rsid w:val="00201EFB"/>
    <w:rPr>
      <w:rFonts w:ascii="Symbol" w:hAnsi="Symbol"/>
    </w:rPr>
  </w:style>
  <w:style w:type="character" w:customStyle="1" w:styleId="WW8Num13z0">
    <w:name w:val="WW8Num13z0"/>
    <w:rsid w:val="00201EFB"/>
    <w:rPr>
      <w:rFonts w:ascii="Times New Roman" w:hAnsi="Times New Roman" w:cs="Times New Roman"/>
    </w:rPr>
  </w:style>
  <w:style w:type="character" w:customStyle="1" w:styleId="WW8Num16z0">
    <w:name w:val="WW8Num16z0"/>
    <w:rsid w:val="00201EFB"/>
    <w:rPr>
      <w:rFonts w:ascii="Symbol" w:hAnsi="Symbol"/>
    </w:rPr>
  </w:style>
  <w:style w:type="character" w:customStyle="1" w:styleId="WW8Num17z0">
    <w:name w:val="WW8Num17z0"/>
    <w:rsid w:val="00201EFB"/>
    <w:rPr>
      <w:rFonts w:ascii="Times New Roman" w:hAnsi="Times New Roman" w:cs="Times New Roman"/>
    </w:rPr>
  </w:style>
  <w:style w:type="character" w:customStyle="1" w:styleId="WW8Num17z2">
    <w:name w:val="WW8Num17z2"/>
    <w:rsid w:val="00201EFB"/>
    <w:rPr>
      <w:rFonts w:ascii="Wingdings" w:hAnsi="Wingdings"/>
    </w:rPr>
  </w:style>
  <w:style w:type="character" w:customStyle="1" w:styleId="WW8Num17z3">
    <w:name w:val="WW8Num17z3"/>
    <w:rsid w:val="00201EFB"/>
    <w:rPr>
      <w:rFonts w:ascii="Symbol" w:hAnsi="Symbol"/>
    </w:rPr>
  </w:style>
  <w:style w:type="character" w:customStyle="1" w:styleId="WW8Num17z4">
    <w:name w:val="WW8Num17z4"/>
    <w:rsid w:val="00201EFB"/>
    <w:rPr>
      <w:rFonts w:ascii="Courier New" w:hAnsi="Courier New"/>
    </w:rPr>
  </w:style>
  <w:style w:type="character" w:customStyle="1" w:styleId="WW8Num18z0">
    <w:name w:val="WW8Num18z0"/>
    <w:rsid w:val="00201EFB"/>
    <w:rPr>
      <w:rFonts w:ascii="Symbol" w:hAnsi="Symbol"/>
    </w:rPr>
  </w:style>
  <w:style w:type="character" w:customStyle="1" w:styleId="WW8Num18z1">
    <w:name w:val="WW8Num18z1"/>
    <w:rsid w:val="00201EFB"/>
    <w:rPr>
      <w:rFonts w:ascii="Times New Roman" w:hAnsi="Times New Roman" w:cs="Times New Roman"/>
    </w:rPr>
  </w:style>
  <w:style w:type="character" w:customStyle="1" w:styleId="WW8Num18z2">
    <w:name w:val="WW8Num18z2"/>
    <w:rsid w:val="00201EFB"/>
    <w:rPr>
      <w:rFonts w:ascii="Wingdings" w:hAnsi="Wingdings"/>
    </w:rPr>
  </w:style>
  <w:style w:type="character" w:customStyle="1" w:styleId="WW8Num18z4">
    <w:name w:val="WW8Num18z4"/>
    <w:rsid w:val="00201EFB"/>
    <w:rPr>
      <w:rFonts w:ascii="Courier New" w:hAnsi="Courier New" w:cs="Courier New"/>
    </w:rPr>
  </w:style>
  <w:style w:type="character" w:customStyle="1" w:styleId="WW8Num21z0">
    <w:name w:val="WW8Num21z0"/>
    <w:rsid w:val="00201EFB"/>
    <w:rPr>
      <w:rFonts w:ascii="Symbol" w:hAnsi="Symbol"/>
    </w:rPr>
  </w:style>
  <w:style w:type="character" w:customStyle="1" w:styleId="WW8Num22z0">
    <w:name w:val="WW8Num22z0"/>
    <w:rsid w:val="00201EFB"/>
    <w:rPr>
      <w:rFonts w:ascii="Symbol" w:hAnsi="Symbol"/>
    </w:rPr>
  </w:style>
  <w:style w:type="character" w:customStyle="1" w:styleId="WW8Num25z0">
    <w:name w:val="WW8Num25z0"/>
    <w:rsid w:val="00201EFB"/>
    <w:rPr>
      <w:rFonts w:ascii="Symbol" w:hAnsi="Symbol"/>
    </w:rPr>
  </w:style>
  <w:style w:type="character" w:customStyle="1" w:styleId="WW8Num25z1">
    <w:name w:val="WW8Num25z1"/>
    <w:rsid w:val="00201EFB"/>
    <w:rPr>
      <w:rFonts w:ascii="Courier New" w:hAnsi="Courier New"/>
    </w:rPr>
  </w:style>
  <w:style w:type="character" w:customStyle="1" w:styleId="WW8Num25z2">
    <w:name w:val="WW8Num25z2"/>
    <w:rsid w:val="00201EFB"/>
    <w:rPr>
      <w:rFonts w:ascii="Wingdings" w:hAnsi="Wingdings"/>
    </w:rPr>
  </w:style>
  <w:style w:type="character" w:customStyle="1" w:styleId="WW8Num27z1">
    <w:name w:val="WW8Num27z1"/>
    <w:rsid w:val="00201EFB"/>
    <w:rPr>
      <w:rFonts w:ascii="Times New Roman" w:hAnsi="Times New Roman" w:cs="Times New Roman"/>
    </w:rPr>
  </w:style>
  <w:style w:type="character" w:customStyle="1" w:styleId="WW8Num28z2">
    <w:name w:val="WW8Num28z2"/>
    <w:rsid w:val="00201EFB"/>
    <w:rPr>
      <w:b/>
      <w:i w:val="0"/>
    </w:rPr>
  </w:style>
  <w:style w:type="character" w:customStyle="1" w:styleId="WW8Num29z0">
    <w:name w:val="WW8Num29z0"/>
    <w:rsid w:val="00201EFB"/>
    <w:rPr>
      <w:rFonts w:ascii="Symbol" w:hAnsi="Symbol"/>
    </w:rPr>
  </w:style>
  <w:style w:type="character" w:customStyle="1" w:styleId="Absatz-Standardschriftart">
    <w:name w:val="Absatz-Standardschriftart"/>
    <w:rsid w:val="00201EFB"/>
  </w:style>
  <w:style w:type="character" w:customStyle="1" w:styleId="WW-Absatz-Standardschriftart">
    <w:name w:val="WW-Absatz-Standardschriftart"/>
    <w:rsid w:val="00201EFB"/>
  </w:style>
  <w:style w:type="character" w:customStyle="1" w:styleId="WW8Num1z0">
    <w:name w:val="WW8Num1z0"/>
    <w:rsid w:val="00201EFB"/>
    <w:rPr>
      <w:rFonts w:ascii="Symbol" w:hAnsi="Symbol"/>
    </w:rPr>
  </w:style>
  <w:style w:type="character" w:customStyle="1" w:styleId="WW8Num2z0">
    <w:name w:val="WW8Num2z0"/>
    <w:rsid w:val="00201EFB"/>
    <w:rPr>
      <w:rFonts w:ascii="Symbol" w:hAnsi="Symbol"/>
    </w:rPr>
  </w:style>
  <w:style w:type="character" w:customStyle="1" w:styleId="WW8Num4z0">
    <w:name w:val="WW8Num4z0"/>
    <w:rsid w:val="00201EFB"/>
    <w:rPr>
      <w:rFonts w:ascii="Symbol" w:hAnsi="Symbol"/>
    </w:rPr>
  </w:style>
  <w:style w:type="character" w:customStyle="1" w:styleId="WW8Num15z0">
    <w:name w:val="WW8Num15z0"/>
    <w:rsid w:val="00201EFB"/>
    <w:rPr>
      <w:rFonts w:ascii="Times New Roman" w:hAnsi="Times New Roman"/>
    </w:rPr>
  </w:style>
  <w:style w:type="character" w:customStyle="1" w:styleId="WW8Num26z0">
    <w:name w:val="WW8Num26z0"/>
    <w:rsid w:val="00201EFB"/>
    <w:rPr>
      <w:b w:val="0"/>
    </w:rPr>
  </w:style>
  <w:style w:type="character" w:customStyle="1" w:styleId="WW8Num27z0">
    <w:name w:val="WW8Num27z0"/>
    <w:rsid w:val="00201EFB"/>
    <w:rPr>
      <w:rFonts w:ascii="StarSymbol" w:hAnsi="StarSymbol"/>
    </w:rPr>
  </w:style>
  <w:style w:type="character" w:customStyle="1" w:styleId="WW8Num28z0">
    <w:name w:val="WW8Num28z0"/>
    <w:rsid w:val="00201EFB"/>
    <w:rPr>
      <w:rFonts w:ascii="StarSymbol" w:hAnsi="StarSymbol"/>
    </w:rPr>
  </w:style>
  <w:style w:type="character" w:customStyle="1" w:styleId="WW8Num30z0">
    <w:name w:val="WW8Num30z0"/>
    <w:rsid w:val="00201EFB"/>
    <w:rPr>
      <w:b w:val="0"/>
    </w:rPr>
  </w:style>
  <w:style w:type="character" w:customStyle="1" w:styleId="WW8Num31z0">
    <w:name w:val="WW8Num31z0"/>
    <w:rsid w:val="00201EFB"/>
    <w:rPr>
      <w:rFonts w:ascii="StarSymbol" w:hAnsi="StarSymbol"/>
    </w:rPr>
  </w:style>
  <w:style w:type="character" w:customStyle="1" w:styleId="WW8Num43z0">
    <w:name w:val="WW8Num43z0"/>
    <w:rsid w:val="00201EFB"/>
    <w:rPr>
      <w:position w:val="0"/>
      <w:sz w:val="24"/>
      <w:vertAlign w:val="baseline"/>
    </w:rPr>
  </w:style>
  <w:style w:type="character" w:customStyle="1" w:styleId="WW8Num49z0">
    <w:name w:val="WW8Num49z0"/>
    <w:rsid w:val="00201EFB"/>
    <w:rPr>
      <w:rFonts w:ascii="Symbol" w:hAnsi="Symbol"/>
    </w:rPr>
  </w:style>
  <w:style w:type="character" w:customStyle="1" w:styleId="WW8Num49z1">
    <w:name w:val="WW8Num49z1"/>
    <w:rsid w:val="00201EFB"/>
    <w:rPr>
      <w:rFonts w:ascii="Courier New" w:hAnsi="Courier New" w:cs="Courier New"/>
    </w:rPr>
  </w:style>
  <w:style w:type="character" w:customStyle="1" w:styleId="WW8Num49z2">
    <w:name w:val="WW8Num49z2"/>
    <w:rsid w:val="00201EFB"/>
    <w:rPr>
      <w:rFonts w:ascii="Wingdings" w:hAnsi="Wingdings"/>
    </w:rPr>
  </w:style>
  <w:style w:type="character" w:customStyle="1" w:styleId="WW8Num50z0">
    <w:name w:val="WW8Num50z0"/>
    <w:rsid w:val="00201EFB"/>
    <w:rPr>
      <w:rFonts w:ascii="Times New Roman" w:eastAsia="Times New Roman" w:hAnsi="Times New Roman" w:cs="Times New Roman"/>
    </w:rPr>
  </w:style>
  <w:style w:type="character" w:customStyle="1" w:styleId="WW8Num50z1">
    <w:name w:val="WW8Num50z1"/>
    <w:rsid w:val="00201EFB"/>
    <w:rPr>
      <w:rFonts w:ascii="Courier New" w:hAnsi="Courier New"/>
    </w:rPr>
  </w:style>
  <w:style w:type="character" w:customStyle="1" w:styleId="WW8Num50z2">
    <w:name w:val="WW8Num50z2"/>
    <w:rsid w:val="00201EFB"/>
    <w:rPr>
      <w:rFonts w:ascii="Wingdings" w:hAnsi="Wingdings"/>
    </w:rPr>
  </w:style>
  <w:style w:type="character" w:customStyle="1" w:styleId="WW8Num50z3">
    <w:name w:val="WW8Num50z3"/>
    <w:rsid w:val="00201EFB"/>
    <w:rPr>
      <w:rFonts w:ascii="Symbol" w:hAnsi="Symbol"/>
    </w:rPr>
  </w:style>
  <w:style w:type="character" w:customStyle="1" w:styleId="WW8Num51z0">
    <w:name w:val="WW8Num51z0"/>
    <w:rsid w:val="00201EFB"/>
    <w:rPr>
      <w:rFonts w:ascii="Times New Roman" w:eastAsia="Times New Roman" w:hAnsi="Times New Roman" w:cs="Times New Roman"/>
    </w:rPr>
  </w:style>
  <w:style w:type="character" w:customStyle="1" w:styleId="WW8Num51z1">
    <w:name w:val="WW8Num51z1"/>
    <w:rsid w:val="00201EFB"/>
    <w:rPr>
      <w:rFonts w:ascii="Courier New" w:hAnsi="Courier New" w:cs="Courier New"/>
    </w:rPr>
  </w:style>
  <w:style w:type="character" w:customStyle="1" w:styleId="WW8Num51z2">
    <w:name w:val="WW8Num51z2"/>
    <w:rsid w:val="00201EFB"/>
    <w:rPr>
      <w:rFonts w:ascii="Wingdings" w:hAnsi="Wingdings"/>
    </w:rPr>
  </w:style>
  <w:style w:type="character" w:customStyle="1" w:styleId="WW8Num51z3">
    <w:name w:val="WW8Num51z3"/>
    <w:rsid w:val="00201EFB"/>
    <w:rPr>
      <w:rFonts w:ascii="Symbol" w:hAnsi="Symbol"/>
    </w:rPr>
  </w:style>
  <w:style w:type="character" w:customStyle="1" w:styleId="WW8Num52z0">
    <w:name w:val="WW8Num52z0"/>
    <w:rsid w:val="00201EFB"/>
    <w:rPr>
      <w:rFonts w:ascii="Symbol" w:hAnsi="Symbol"/>
    </w:rPr>
  </w:style>
  <w:style w:type="character" w:customStyle="1" w:styleId="WW8Num52z1">
    <w:name w:val="WW8Num52z1"/>
    <w:rsid w:val="00201EFB"/>
    <w:rPr>
      <w:rFonts w:ascii="Courier New" w:hAnsi="Courier New" w:cs="Courier New"/>
    </w:rPr>
  </w:style>
  <w:style w:type="character" w:customStyle="1" w:styleId="WW8Num52z2">
    <w:name w:val="WW8Num52z2"/>
    <w:rsid w:val="00201EFB"/>
    <w:rPr>
      <w:rFonts w:ascii="Wingdings" w:hAnsi="Wingdings"/>
    </w:rPr>
  </w:style>
  <w:style w:type="character" w:customStyle="1" w:styleId="WW8Num53z0">
    <w:name w:val="WW8Num53z0"/>
    <w:rsid w:val="00201EFB"/>
    <w:rPr>
      <w:rFonts w:ascii="Symbol" w:hAnsi="Symbol"/>
    </w:rPr>
  </w:style>
  <w:style w:type="character" w:customStyle="1" w:styleId="WW8Num57z2">
    <w:name w:val="WW8Num57z2"/>
    <w:rsid w:val="00201EFB"/>
    <w:rPr>
      <w:rFonts w:ascii="Wingdings" w:hAnsi="Wingdings"/>
    </w:rPr>
  </w:style>
  <w:style w:type="character" w:customStyle="1" w:styleId="WW8Num57z3">
    <w:name w:val="WW8Num57z3"/>
    <w:rsid w:val="00201EFB"/>
    <w:rPr>
      <w:rFonts w:ascii="Symbol" w:hAnsi="Symbol"/>
    </w:rPr>
  </w:style>
  <w:style w:type="character" w:customStyle="1" w:styleId="WW8Num57z4">
    <w:name w:val="WW8Num57z4"/>
    <w:rsid w:val="00201EFB"/>
    <w:rPr>
      <w:rFonts w:ascii="Courier New" w:hAnsi="Courier New" w:cs="Courier New"/>
    </w:rPr>
  </w:style>
  <w:style w:type="character" w:customStyle="1" w:styleId="WW8Num59z0">
    <w:name w:val="WW8Num59z0"/>
    <w:rsid w:val="00201EFB"/>
    <w:rPr>
      <w:rFonts w:ascii="Times New Roman" w:eastAsia="Times New Roman" w:hAnsi="Times New Roman" w:cs="Times New Roman"/>
    </w:rPr>
  </w:style>
  <w:style w:type="character" w:customStyle="1" w:styleId="WW8Num59z1">
    <w:name w:val="WW8Num59z1"/>
    <w:rsid w:val="00201EFB"/>
    <w:rPr>
      <w:rFonts w:ascii="Courier New" w:hAnsi="Courier New"/>
    </w:rPr>
  </w:style>
  <w:style w:type="character" w:customStyle="1" w:styleId="WW8Num59z2">
    <w:name w:val="WW8Num59z2"/>
    <w:rsid w:val="00201EFB"/>
    <w:rPr>
      <w:rFonts w:ascii="Wingdings" w:hAnsi="Wingdings"/>
    </w:rPr>
  </w:style>
  <w:style w:type="character" w:customStyle="1" w:styleId="WW8Num59z3">
    <w:name w:val="WW8Num59z3"/>
    <w:rsid w:val="00201EFB"/>
    <w:rPr>
      <w:rFonts w:ascii="Symbol" w:hAnsi="Symbol"/>
    </w:rPr>
  </w:style>
  <w:style w:type="character" w:customStyle="1" w:styleId="WW8Num63z0">
    <w:name w:val="WW8Num63z0"/>
    <w:rsid w:val="00201EFB"/>
    <w:rPr>
      <w:rFonts w:ascii="Symbol" w:hAnsi="Symbol"/>
    </w:rPr>
  </w:style>
  <w:style w:type="character" w:customStyle="1" w:styleId="WW8Num64z0">
    <w:name w:val="WW8Num64z0"/>
    <w:rsid w:val="00201EFB"/>
    <w:rPr>
      <w:rFonts w:ascii="Times New Roman" w:eastAsia="Times New Roman" w:hAnsi="Times New Roman" w:cs="Times New Roman"/>
    </w:rPr>
  </w:style>
  <w:style w:type="character" w:customStyle="1" w:styleId="WW8Num64z2">
    <w:name w:val="WW8Num64z2"/>
    <w:rsid w:val="00201EFB"/>
    <w:rPr>
      <w:rFonts w:ascii="Wingdings" w:hAnsi="Wingdings"/>
    </w:rPr>
  </w:style>
  <w:style w:type="character" w:customStyle="1" w:styleId="WW8Num64z3">
    <w:name w:val="WW8Num64z3"/>
    <w:rsid w:val="00201EFB"/>
    <w:rPr>
      <w:rFonts w:ascii="Symbol" w:hAnsi="Symbol"/>
    </w:rPr>
  </w:style>
  <w:style w:type="character" w:customStyle="1" w:styleId="WW8Num64z4">
    <w:name w:val="WW8Num64z4"/>
    <w:rsid w:val="00201EFB"/>
    <w:rPr>
      <w:rFonts w:ascii="Courier New" w:hAnsi="Courier New"/>
    </w:rPr>
  </w:style>
  <w:style w:type="character" w:customStyle="1" w:styleId="WW8Num65z0">
    <w:name w:val="WW8Num65z0"/>
    <w:rsid w:val="00201EFB"/>
    <w:rPr>
      <w:rFonts w:ascii="Symbol" w:hAnsi="Symbol"/>
    </w:rPr>
  </w:style>
  <w:style w:type="character" w:customStyle="1" w:styleId="WW8Num65z1">
    <w:name w:val="WW8Num65z1"/>
    <w:rsid w:val="00201EFB"/>
    <w:rPr>
      <w:rFonts w:ascii="Times New Roman" w:eastAsia="Times New Roman" w:hAnsi="Times New Roman" w:cs="Times New Roman"/>
    </w:rPr>
  </w:style>
  <w:style w:type="character" w:customStyle="1" w:styleId="WW8Num65z2">
    <w:name w:val="WW8Num65z2"/>
    <w:rsid w:val="00201EFB"/>
    <w:rPr>
      <w:rFonts w:ascii="Wingdings" w:hAnsi="Wingdings"/>
    </w:rPr>
  </w:style>
  <w:style w:type="character" w:customStyle="1" w:styleId="WW8Num65z4">
    <w:name w:val="WW8Num65z4"/>
    <w:rsid w:val="00201EFB"/>
    <w:rPr>
      <w:rFonts w:ascii="Courier New" w:hAnsi="Courier New" w:cs="Courier New"/>
    </w:rPr>
  </w:style>
  <w:style w:type="character" w:customStyle="1" w:styleId="WW8Num69z0">
    <w:name w:val="WW8Num69z0"/>
    <w:rsid w:val="00201EFB"/>
    <w:rPr>
      <w:rFonts w:ascii="Times New Roman" w:hAnsi="Times New Roman"/>
    </w:rPr>
  </w:style>
  <w:style w:type="character" w:customStyle="1" w:styleId="WW8Num70z0">
    <w:name w:val="WW8Num70z0"/>
    <w:rsid w:val="00201EFB"/>
    <w:rPr>
      <w:rFonts w:ascii="Symbol" w:hAnsi="Symbol"/>
    </w:rPr>
  </w:style>
  <w:style w:type="character" w:customStyle="1" w:styleId="WW8Num73z0">
    <w:name w:val="WW8Num73z0"/>
    <w:rsid w:val="00201EFB"/>
    <w:rPr>
      <w:rFonts w:ascii="Symbol" w:hAnsi="Symbol"/>
    </w:rPr>
  </w:style>
  <w:style w:type="character" w:customStyle="1" w:styleId="WW8Num73z1">
    <w:name w:val="WW8Num73z1"/>
    <w:rsid w:val="00201EFB"/>
    <w:rPr>
      <w:rFonts w:ascii="Courier New" w:hAnsi="Courier New"/>
    </w:rPr>
  </w:style>
  <w:style w:type="character" w:customStyle="1" w:styleId="WW8Num73z2">
    <w:name w:val="WW8Num73z2"/>
    <w:rsid w:val="00201EFB"/>
    <w:rPr>
      <w:rFonts w:ascii="Wingdings" w:hAnsi="Wingdings"/>
    </w:rPr>
  </w:style>
  <w:style w:type="character" w:customStyle="1" w:styleId="WW8Num75z1">
    <w:name w:val="WW8Num75z1"/>
    <w:rsid w:val="00201EFB"/>
    <w:rPr>
      <w:rFonts w:ascii="Times New Roman" w:eastAsia="Times New Roman" w:hAnsi="Times New Roman" w:cs="Times New Roman"/>
    </w:rPr>
  </w:style>
  <w:style w:type="character" w:customStyle="1" w:styleId="WW8Num76z2">
    <w:name w:val="WW8Num76z2"/>
    <w:rsid w:val="00201EFB"/>
    <w:rPr>
      <w:b/>
      <w:i w:val="0"/>
    </w:rPr>
  </w:style>
  <w:style w:type="character" w:customStyle="1" w:styleId="WW8Num77z0">
    <w:name w:val="WW8Num77z0"/>
    <w:rsid w:val="00201EFB"/>
    <w:rPr>
      <w:rFonts w:ascii="Times New Roman" w:eastAsia="Times New Roman" w:hAnsi="Times New Roman" w:cs="Times New Roman"/>
    </w:rPr>
  </w:style>
  <w:style w:type="character" w:customStyle="1" w:styleId="WW8Num77z1">
    <w:name w:val="WW8Num77z1"/>
    <w:rsid w:val="00201EFB"/>
    <w:rPr>
      <w:rFonts w:ascii="Courier New" w:hAnsi="Courier New" w:cs="Courier New"/>
    </w:rPr>
  </w:style>
  <w:style w:type="character" w:customStyle="1" w:styleId="WW8Num77z2">
    <w:name w:val="WW8Num77z2"/>
    <w:rsid w:val="00201EFB"/>
    <w:rPr>
      <w:rFonts w:ascii="Wingdings" w:hAnsi="Wingdings"/>
    </w:rPr>
  </w:style>
  <w:style w:type="character" w:customStyle="1" w:styleId="WW8Num77z3">
    <w:name w:val="WW8Num77z3"/>
    <w:rsid w:val="00201EFB"/>
    <w:rPr>
      <w:rFonts w:ascii="Symbol" w:hAnsi="Symbol"/>
    </w:rPr>
  </w:style>
  <w:style w:type="character" w:customStyle="1" w:styleId="WW8Num78z0">
    <w:name w:val="WW8Num78z0"/>
    <w:rsid w:val="00201EFB"/>
    <w:rPr>
      <w:rFonts w:ascii="Times New Roman" w:eastAsia="Times New Roman" w:hAnsi="Times New Roman" w:cs="Times New Roman"/>
    </w:rPr>
  </w:style>
  <w:style w:type="character" w:customStyle="1" w:styleId="WW8Num78z1">
    <w:name w:val="WW8Num78z1"/>
    <w:rsid w:val="00201EFB"/>
    <w:rPr>
      <w:rFonts w:ascii="Courier New" w:hAnsi="Courier New" w:cs="Courier New"/>
    </w:rPr>
  </w:style>
  <w:style w:type="character" w:customStyle="1" w:styleId="WW8Num78z2">
    <w:name w:val="WW8Num78z2"/>
    <w:rsid w:val="00201EFB"/>
    <w:rPr>
      <w:rFonts w:ascii="Wingdings" w:hAnsi="Wingdings"/>
    </w:rPr>
  </w:style>
  <w:style w:type="character" w:customStyle="1" w:styleId="WW8Num78z3">
    <w:name w:val="WW8Num78z3"/>
    <w:rsid w:val="00201EFB"/>
    <w:rPr>
      <w:rFonts w:ascii="Symbol" w:hAnsi="Symbol"/>
    </w:rPr>
  </w:style>
  <w:style w:type="character" w:customStyle="1" w:styleId="WW8Num79z0">
    <w:name w:val="WW8Num79z0"/>
    <w:rsid w:val="00201EFB"/>
    <w:rPr>
      <w:rFonts w:ascii="Symbol" w:hAnsi="Symbol"/>
    </w:rPr>
  </w:style>
  <w:style w:type="character" w:customStyle="1" w:styleId="Privzetapisavaodstavka3">
    <w:name w:val="Privzeta pisava odstavka3"/>
    <w:rsid w:val="00201EFB"/>
  </w:style>
  <w:style w:type="character" w:customStyle="1" w:styleId="Komentar-sklic2">
    <w:name w:val="Komentar - sklic2"/>
    <w:rsid w:val="00201EFB"/>
    <w:rPr>
      <w:sz w:val="16"/>
      <w:szCs w:val="16"/>
    </w:rPr>
  </w:style>
  <w:style w:type="character" w:customStyle="1" w:styleId="WW8Num14z0">
    <w:name w:val="WW8Num14z0"/>
    <w:rsid w:val="00201EFB"/>
    <w:rPr>
      <w:rFonts w:ascii="Times New Roman" w:hAnsi="Times New Roman"/>
    </w:rPr>
  </w:style>
  <w:style w:type="character" w:customStyle="1" w:styleId="WW8Num20z0">
    <w:name w:val="WW8Num20z0"/>
    <w:rsid w:val="00201EFB"/>
    <w:rPr>
      <w:rFonts w:ascii="Times New Roman" w:hAnsi="Times New Roman"/>
    </w:rPr>
  </w:style>
  <w:style w:type="character" w:customStyle="1" w:styleId="WW8Num42z0">
    <w:name w:val="WW8Num42z0"/>
    <w:rsid w:val="00201EFB"/>
    <w:rPr>
      <w:position w:val="0"/>
      <w:sz w:val="24"/>
      <w:vertAlign w:val="baseline"/>
    </w:rPr>
  </w:style>
  <w:style w:type="character" w:customStyle="1" w:styleId="WW-Absatz-Standardschriftart1">
    <w:name w:val="WW-Absatz-Standardschriftart1"/>
    <w:rsid w:val="00201EFB"/>
  </w:style>
  <w:style w:type="character" w:customStyle="1" w:styleId="WW8Num24z0">
    <w:name w:val="WW8Num24z0"/>
    <w:rsid w:val="00201EFB"/>
    <w:rPr>
      <w:rFonts w:ascii="Symbol" w:hAnsi="Symbol"/>
    </w:rPr>
  </w:style>
  <w:style w:type="character" w:customStyle="1" w:styleId="WW8Num33z0">
    <w:name w:val="WW8Num33z0"/>
    <w:rsid w:val="00201EFB"/>
    <w:rPr>
      <w:rFonts w:ascii="Times New Roman" w:hAnsi="Times New Roman"/>
    </w:rPr>
  </w:style>
  <w:style w:type="character" w:customStyle="1" w:styleId="WW8Num34z0">
    <w:name w:val="WW8Num34z0"/>
    <w:rsid w:val="00201EFB"/>
    <w:rPr>
      <w:rFonts w:ascii="Symbol" w:hAnsi="Symbol"/>
    </w:rPr>
  </w:style>
  <w:style w:type="character" w:customStyle="1" w:styleId="WW8Num35z0">
    <w:name w:val="WW8Num35z0"/>
    <w:rsid w:val="00201EFB"/>
    <w:rPr>
      <w:b w:val="0"/>
    </w:rPr>
  </w:style>
  <w:style w:type="character" w:customStyle="1" w:styleId="WW8Num41z0">
    <w:name w:val="WW8Num41z0"/>
    <w:rsid w:val="00201EFB"/>
    <w:rPr>
      <w:rFonts w:ascii="Symbol" w:hAnsi="Symbol"/>
    </w:rPr>
  </w:style>
  <w:style w:type="character" w:customStyle="1" w:styleId="WW8Num54z0">
    <w:name w:val="WW8Num54z0"/>
    <w:rsid w:val="00201EFB"/>
    <w:rPr>
      <w:position w:val="0"/>
      <w:sz w:val="24"/>
      <w:vertAlign w:val="baseline"/>
    </w:rPr>
  </w:style>
  <w:style w:type="character" w:customStyle="1" w:styleId="Privzetapisavaodstavka2">
    <w:name w:val="Privzeta pisava odstavka2"/>
    <w:rsid w:val="00201EFB"/>
  </w:style>
  <w:style w:type="character" w:customStyle="1" w:styleId="WW-Absatz-Standardschriftart11">
    <w:name w:val="WW-Absatz-Standardschriftart11"/>
    <w:rsid w:val="00201EFB"/>
  </w:style>
  <w:style w:type="character" w:customStyle="1" w:styleId="WW-Absatz-Standardschriftart111">
    <w:name w:val="WW-Absatz-Standardschriftart111"/>
    <w:rsid w:val="00201EFB"/>
  </w:style>
  <w:style w:type="character" w:customStyle="1" w:styleId="WW8Num12z0">
    <w:name w:val="WW8Num12z0"/>
    <w:rsid w:val="00201EFB"/>
    <w:rPr>
      <w:rFonts w:ascii="Symbol" w:hAnsi="Symbol"/>
    </w:rPr>
  </w:style>
  <w:style w:type="character" w:customStyle="1" w:styleId="WW8Num34z1">
    <w:name w:val="WW8Num34z1"/>
    <w:rsid w:val="00201EFB"/>
    <w:rPr>
      <w:rFonts w:ascii="Courier New" w:hAnsi="Courier New" w:cs="Arial Unicode MS"/>
    </w:rPr>
  </w:style>
  <w:style w:type="character" w:customStyle="1" w:styleId="WW8Num34z2">
    <w:name w:val="WW8Num34z2"/>
    <w:rsid w:val="00201EFB"/>
    <w:rPr>
      <w:rFonts w:ascii="Wingdings" w:hAnsi="Wingdings"/>
    </w:rPr>
  </w:style>
  <w:style w:type="character" w:customStyle="1" w:styleId="WW8Num38z0">
    <w:name w:val="WW8Num38z0"/>
    <w:rsid w:val="00201EFB"/>
    <w:rPr>
      <w:rFonts w:ascii="Times New Roman" w:hAnsi="Times New Roman"/>
    </w:rPr>
  </w:style>
  <w:style w:type="character" w:customStyle="1" w:styleId="WW8Num39z0">
    <w:name w:val="WW8Num39z0"/>
    <w:rsid w:val="00201EFB"/>
    <w:rPr>
      <w:rFonts w:ascii="Symbol" w:hAnsi="Symbol"/>
    </w:rPr>
  </w:style>
  <w:style w:type="character" w:customStyle="1" w:styleId="Privzetapisavaodstavka1">
    <w:name w:val="Privzeta pisava odstavka1"/>
    <w:rsid w:val="00201EFB"/>
  </w:style>
  <w:style w:type="character" w:customStyle="1" w:styleId="FootnoteCharacters">
    <w:name w:val="Footnote Characters"/>
    <w:rsid w:val="00201EFB"/>
    <w:rPr>
      <w:vertAlign w:val="superscript"/>
    </w:rPr>
  </w:style>
  <w:style w:type="character" w:customStyle="1" w:styleId="Komentar-sklic1">
    <w:name w:val="Komentar - sklic1"/>
    <w:rsid w:val="00201EFB"/>
    <w:rPr>
      <w:sz w:val="16"/>
    </w:rPr>
  </w:style>
  <w:style w:type="character" w:customStyle="1" w:styleId="MessageHeaderLabel">
    <w:name w:val="Message Header Label"/>
    <w:rsid w:val="00201EFB"/>
    <w:rPr>
      <w:rFonts w:ascii="Arial Black" w:hAnsi="Arial Black"/>
      <w:sz w:val="18"/>
    </w:rPr>
  </w:style>
  <w:style w:type="character" w:customStyle="1" w:styleId="NumberingSymbols">
    <w:name w:val="Numbering Symbols"/>
    <w:rsid w:val="00201EFB"/>
  </w:style>
  <w:style w:type="paragraph" w:customStyle="1" w:styleId="Heading">
    <w:name w:val="Heading"/>
    <w:basedOn w:val="Navaden"/>
    <w:next w:val="Telobesedila"/>
    <w:rsid w:val="00201EFB"/>
    <w:pPr>
      <w:keepNext/>
      <w:suppressAutoHyphens/>
      <w:spacing w:before="240" w:after="120"/>
    </w:pPr>
    <w:rPr>
      <w:rFonts w:ascii="Arial" w:eastAsia="MS Mincho" w:hAnsi="Arial" w:cs="Tahoma"/>
      <w:sz w:val="28"/>
      <w:szCs w:val="28"/>
      <w:lang w:eastAsia="ar-SA"/>
    </w:rPr>
  </w:style>
  <w:style w:type="paragraph" w:styleId="Seznam">
    <w:name w:val="List"/>
    <w:basedOn w:val="Telobesedila"/>
    <w:rsid w:val="00201EFB"/>
    <w:pPr>
      <w:widowControl/>
      <w:suppressAutoHyphens/>
      <w:jc w:val="left"/>
    </w:pPr>
    <w:rPr>
      <w:rFonts w:cs="Tahoma"/>
      <w:b w:val="0"/>
      <w:sz w:val="22"/>
      <w:lang w:eastAsia="ar-SA"/>
    </w:rPr>
  </w:style>
  <w:style w:type="paragraph" w:customStyle="1" w:styleId="Napis1">
    <w:name w:val="Napis1"/>
    <w:basedOn w:val="Navaden"/>
    <w:rsid w:val="00201EFB"/>
    <w:pPr>
      <w:suppressLineNumbers/>
      <w:suppressAutoHyphens/>
      <w:spacing w:before="120" w:after="120"/>
    </w:pPr>
    <w:rPr>
      <w:rFonts w:ascii="Times New Roman" w:hAnsi="Times New Roman" w:cs="Tahoma"/>
      <w:i/>
      <w:iCs/>
      <w:lang w:eastAsia="ar-SA"/>
    </w:rPr>
  </w:style>
  <w:style w:type="paragraph" w:customStyle="1" w:styleId="Index">
    <w:name w:val="Index"/>
    <w:basedOn w:val="Navaden"/>
    <w:rsid w:val="00201EFB"/>
    <w:pPr>
      <w:suppressLineNumbers/>
      <w:suppressAutoHyphens/>
    </w:pPr>
    <w:rPr>
      <w:rFonts w:ascii="Times New Roman" w:hAnsi="Times New Roman" w:cs="Tahoma"/>
      <w:szCs w:val="20"/>
      <w:lang w:eastAsia="ar-SA"/>
    </w:rPr>
  </w:style>
  <w:style w:type="paragraph" w:customStyle="1" w:styleId="Blokbesedila2">
    <w:name w:val="Blok besedila2"/>
    <w:basedOn w:val="Navaden"/>
    <w:rsid w:val="00201EFB"/>
    <w:pPr>
      <w:tabs>
        <w:tab w:val="left" w:pos="8647"/>
      </w:tabs>
      <w:suppressAutoHyphens/>
      <w:ind w:left="2694" w:right="2266"/>
    </w:pPr>
    <w:rPr>
      <w:rFonts w:ascii="Arial" w:hAnsi="Arial"/>
      <w:szCs w:val="20"/>
      <w:lang w:eastAsia="ar-SA"/>
    </w:rPr>
  </w:style>
  <w:style w:type="paragraph" w:customStyle="1" w:styleId="Telobesedila-zamik32">
    <w:name w:val="Telo besedila - zamik 32"/>
    <w:basedOn w:val="Navaden"/>
    <w:rsid w:val="00201EFB"/>
    <w:pPr>
      <w:tabs>
        <w:tab w:val="left" w:pos="567"/>
      </w:tabs>
      <w:suppressAutoHyphens/>
      <w:ind w:left="1416"/>
      <w:jc w:val="both"/>
    </w:pPr>
    <w:rPr>
      <w:rFonts w:ascii="Times New Roman" w:hAnsi="Times New Roman"/>
      <w:szCs w:val="20"/>
      <w:lang w:eastAsia="ar-SA"/>
    </w:rPr>
  </w:style>
  <w:style w:type="paragraph" w:customStyle="1" w:styleId="Telobesedila22">
    <w:name w:val="Telo besedila 22"/>
    <w:basedOn w:val="Navaden"/>
    <w:rsid w:val="00201EFB"/>
    <w:pPr>
      <w:suppressAutoHyphens/>
      <w:ind w:right="-2"/>
      <w:jc w:val="both"/>
    </w:pPr>
    <w:rPr>
      <w:rFonts w:ascii="Times New Roman" w:hAnsi="Times New Roman"/>
      <w:b/>
      <w:sz w:val="22"/>
      <w:szCs w:val="20"/>
      <w:lang w:eastAsia="ar-SA"/>
    </w:rPr>
  </w:style>
  <w:style w:type="paragraph" w:customStyle="1" w:styleId="Napis2">
    <w:name w:val="Napis2"/>
    <w:basedOn w:val="Navaden"/>
    <w:next w:val="Navaden"/>
    <w:rsid w:val="00201EFB"/>
    <w:pPr>
      <w:tabs>
        <w:tab w:val="left" w:pos="567"/>
        <w:tab w:val="left" w:pos="851"/>
        <w:tab w:val="left" w:pos="993"/>
      </w:tabs>
      <w:suppressAutoHyphens/>
      <w:jc w:val="right"/>
    </w:pPr>
    <w:rPr>
      <w:rFonts w:ascii="Times New Roman" w:hAnsi="Times New Roman"/>
      <w:b/>
      <w:sz w:val="22"/>
      <w:szCs w:val="20"/>
      <w:lang w:eastAsia="ar-SA"/>
    </w:rPr>
  </w:style>
  <w:style w:type="paragraph" w:styleId="Kazalovsebine4">
    <w:name w:val="toc 4"/>
    <w:basedOn w:val="Navaden"/>
    <w:next w:val="Navaden"/>
    <w:semiHidden/>
    <w:rsid w:val="00201EFB"/>
    <w:pPr>
      <w:suppressAutoHyphens/>
      <w:ind w:left="400"/>
    </w:pPr>
    <w:rPr>
      <w:rFonts w:ascii="Times New Roman" w:hAnsi="Times New Roman"/>
      <w:sz w:val="20"/>
      <w:szCs w:val="20"/>
      <w:lang w:eastAsia="ar-SA"/>
    </w:rPr>
  </w:style>
  <w:style w:type="paragraph" w:styleId="Kazalovsebine5">
    <w:name w:val="toc 5"/>
    <w:basedOn w:val="Navaden"/>
    <w:next w:val="Navaden"/>
    <w:semiHidden/>
    <w:rsid w:val="00201EFB"/>
    <w:pPr>
      <w:suppressAutoHyphens/>
      <w:ind w:left="600"/>
    </w:pPr>
    <w:rPr>
      <w:rFonts w:ascii="Times New Roman" w:hAnsi="Times New Roman"/>
      <w:sz w:val="20"/>
      <w:szCs w:val="20"/>
      <w:lang w:eastAsia="ar-SA"/>
    </w:rPr>
  </w:style>
  <w:style w:type="paragraph" w:styleId="Kazalovsebine6">
    <w:name w:val="toc 6"/>
    <w:basedOn w:val="Navaden"/>
    <w:next w:val="Navaden"/>
    <w:semiHidden/>
    <w:rsid w:val="00201EFB"/>
    <w:pPr>
      <w:suppressAutoHyphens/>
      <w:ind w:left="800"/>
    </w:pPr>
    <w:rPr>
      <w:rFonts w:ascii="Times New Roman" w:hAnsi="Times New Roman"/>
      <w:sz w:val="20"/>
      <w:szCs w:val="20"/>
      <w:lang w:eastAsia="ar-SA"/>
    </w:rPr>
  </w:style>
  <w:style w:type="paragraph" w:styleId="Kazalovsebine7">
    <w:name w:val="toc 7"/>
    <w:basedOn w:val="Navaden"/>
    <w:next w:val="Navaden"/>
    <w:semiHidden/>
    <w:rsid w:val="00201EFB"/>
    <w:pPr>
      <w:suppressAutoHyphens/>
      <w:ind w:left="1000"/>
    </w:pPr>
    <w:rPr>
      <w:rFonts w:ascii="Times New Roman" w:hAnsi="Times New Roman"/>
      <w:sz w:val="20"/>
      <w:szCs w:val="20"/>
      <w:lang w:eastAsia="ar-SA"/>
    </w:rPr>
  </w:style>
  <w:style w:type="paragraph" w:styleId="Kazalovsebine8">
    <w:name w:val="toc 8"/>
    <w:basedOn w:val="Navaden"/>
    <w:next w:val="Navaden"/>
    <w:semiHidden/>
    <w:rsid w:val="00201EFB"/>
    <w:pPr>
      <w:suppressAutoHyphens/>
      <w:ind w:left="1200"/>
    </w:pPr>
    <w:rPr>
      <w:rFonts w:ascii="Times New Roman" w:hAnsi="Times New Roman"/>
      <w:sz w:val="20"/>
      <w:szCs w:val="20"/>
      <w:lang w:eastAsia="ar-SA"/>
    </w:rPr>
  </w:style>
  <w:style w:type="paragraph" w:styleId="Kazalovsebine9">
    <w:name w:val="toc 9"/>
    <w:basedOn w:val="Navaden"/>
    <w:next w:val="Navaden"/>
    <w:semiHidden/>
    <w:rsid w:val="00201EFB"/>
    <w:pPr>
      <w:suppressAutoHyphens/>
      <w:ind w:left="1400"/>
    </w:pPr>
    <w:rPr>
      <w:rFonts w:ascii="Times New Roman" w:hAnsi="Times New Roman"/>
      <w:sz w:val="20"/>
      <w:szCs w:val="20"/>
      <w:lang w:eastAsia="ar-SA"/>
    </w:rPr>
  </w:style>
  <w:style w:type="paragraph" w:customStyle="1" w:styleId="Oznaenseznam20">
    <w:name w:val="Označen seznam2"/>
    <w:basedOn w:val="Navaden"/>
    <w:rsid w:val="00201EFB"/>
    <w:pPr>
      <w:suppressAutoHyphens/>
    </w:pPr>
    <w:rPr>
      <w:rFonts w:ascii="Times New Roman" w:hAnsi="Times New Roman"/>
      <w:sz w:val="20"/>
      <w:szCs w:val="20"/>
      <w:lang w:eastAsia="ar-SA"/>
    </w:rPr>
  </w:style>
  <w:style w:type="paragraph" w:customStyle="1" w:styleId="Oznaenseznam22">
    <w:name w:val="Označen seznam 22"/>
    <w:basedOn w:val="Navaden"/>
    <w:rsid w:val="00201EFB"/>
    <w:pPr>
      <w:suppressAutoHyphens/>
    </w:pPr>
    <w:rPr>
      <w:rFonts w:ascii="Times New Roman" w:hAnsi="Times New Roman"/>
      <w:sz w:val="20"/>
      <w:szCs w:val="20"/>
      <w:lang w:eastAsia="ar-SA"/>
    </w:rPr>
  </w:style>
  <w:style w:type="paragraph" w:customStyle="1" w:styleId="Oznaenseznam32">
    <w:name w:val="Označen seznam 32"/>
    <w:basedOn w:val="Navaden"/>
    <w:rsid w:val="00201EFB"/>
    <w:pPr>
      <w:suppressAutoHyphens/>
    </w:pPr>
    <w:rPr>
      <w:rFonts w:ascii="Times New Roman" w:hAnsi="Times New Roman"/>
      <w:sz w:val="20"/>
      <w:szCs w:val="20"/>
      <w:lang w:eastAsia="ar-SA"/>
    </w:rPr>
  </w:style>
  <w:style w:type="paragraph" w:customStyle="1" w:styleId="Golobesedilo2">
    <w:name w:val="Golo besedilo2"/>
    <w:basedOn w:val="Navaden"/>
    <w:rsid w:val="00201EFB"/>
    <w:pPr>
      <w:suppressAutoHyphens/>
      <w:jc w:val="both"/>
    </w:pPr>
    <w:rPr>
      <w:rFonts w:ascii="Times New Roman" w:hAnsi="Times New Roman"/>
      <w:szCs w:val="20"/>
      <w:lang w:eastAsia="ar-SA"/>
    </w:rPr>
  </w:style>
  <w:style w:type="paragraph" w:customStyle="1" w:styleId="WW-Default">
    <w:name w:val="WW-Default"/>
    <w:rsid w:val="00201EFB"/>
    <w:pPr>
      <w:suppressAutoHyphens/>
      <w:spacing w:after="0" w:line="240" w:lineRule="auto"/>
    </w:pPr>
    <w:rPr>
      <w:rFonts w:ascii="Arial" w:eastAsia="Arial" w:hAnsi="Arial" w:cs="Times New Roman"/>
      <w:color w:val="000000"/>
      <w:sz w:val="24"/>
      <w:szCs w:val="20"/>
      <w:lang w:eastAsia="ar-SA"/>
    </w:rPr>
  </w:style>
  <w:style w:type="paragraph" w:customStyle="1" w:styleId="HTMLpredoblikovano">
    <w:name w:val="HTML predoblikovano"/>
    <w:basedOn w:val="Navaden"/>
    <w:rsid w:val="00201E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color w:val="000000"/>
      <w:sz w:val="18"/>
      <w:szCs w:val="18"/>
      <w:lang w:eastAsia="ar-SA"/>
    </w:rPr>
  </w:style>
  <w:style w:type="paragraph" w:customStyle="1" w:styleId="Komentar-besedilo2">
    <w:name w:val="Komentar - besedilo2"/>
    <w:basedOn w:val="Navaden"/>
    <w:rsid w:val="00201EFB"/>
    <w:pPr>
      <w:suppressAutoHyphens/>
    </w:pPr>
    <w:rPr>
      <w:rFonts w:ascii="Times New Roman" w:hAnsi="Times New Roman"/>
      <w:sz w:val="20"/>
      <w:szCs w:val="20"/>
      <w:lang w:eastAsia="ar-SA"/>
    </w:rPr>
  </w:style>
  <w:style w:type="paragraph" w:styleId="Sprotnaopomba-besedilo">
    <w:name w:val="footnote text"/>
    <w:aliases w:val="IFZ f,Footnote,Fußnote,-E Fußnotentext,Fußnotentext Ursprung"/>
    <w:basedOn w:val="Navaden"/>
    <w:link w:val="Sprotnaopomba-besediloZnak"/>
    <w:rsid w:val="00201EFB"/>
    <w:pPr>
      <w:suppressAutoHyphens/>
    </w:pPr>
    <w:rPr>
      <w:rFonts w:ascii="Times New Roman" w:hAnsi="Times New Roman"/>
      <w:szCs w:val="20"/>
      <w:lang w:eastAsia="ar-SA"/>
    </w:rPr>
  </w:style>
  <w:style w:type="character" w:customStyle="1" w:styleId="Sprotnaopomba-besediloZnak">
    <w:name w:val="Sprotna opomba - besedilo Znak"/>
    <w:aliases w:val="IFZ f Znak,Footnote Znak,Fußnote Znak,-E Fußnotentext Znak,Fußnotentext Ursprung Znak"/>
    <w:basedOn w:val="Privzetapisavaodstavka"/>
    <w:link w:val="Sprotnaopomba-besedilo"/>
    <w:rsid w:val="00201EFB"/>
    <w:rPr>
      <w:rFonts w:ascii="Times New Roman" w:hAnsi="Times New Roman" w:cs="Times New Roman"/>
      <w:sz w:val="24"/>
      <w:szCs w:val="20"/>
      <w:lang w:eastAsia="ar-SA"/>
    </w:rPr>
  </w:style>
  <w:style w:type="paragraph" w:customStyle="1" w:styleId="Komentar-besedilo1">
    <w:name w:val="Komentar - besedilo1"/>
    <w:basedOn w:val="Navaden"/>
    <w:rsid w:val="00201EFB"/>
    <w:pPr>
      <w:suppressAutoHyphens/>
    </w:pPr>
    <w:rPr>
      <w:rFonts w:ascii="Times New Roman" w:hAnsi="Times New Roman"/>
      <w:szCs w:val="20"/>
      <w:lang w:eastAsia="ar-SA"/>
    </w:rPr>
  </w:style>
  <w:style w:type="paragraph" w:customStyle="1" w:styleId="Oznaenseznam1">
    <w:name w:val="Označen seznam1"/>
    <w:basedOn w:val="Navaden"/>
    <w:rsid w:val="00201EFB"/>
    <w:pPr>
      <w:suppressAutoHyphens/>
    </w:pPr>
    <w:rPr>
      <w:rFonts w:ascii="Times New Roman" w:hAnsi="Times New Roman"/>
      <w:szCs w:val="20"/>
      <w:lang w:eastAsia="ar-SA"/>
    </w:rPr>
  </w:style>
  <w:style w:type="paragraph" w:customStyle="1" w:styleId="Oznaenseznam21">
    <w:name w:val="Označen seznam 21"/>
    <w:basedOn w:val="Navaden"/>
    <w:rsid w:val="00201EFB"/>
    <w:pPr>
      <w:suppressAutoHyphens/>
    </w:pPr>
    <w:rPr>
      <w:rFonts w:ascii="Times New Roman" w:hAnsi="Times New Roman"/>
      <w:szCs w:val="20"/>
      <w:lang w:eastAsia="ar-SA"/>
    </w:rPr>
  </w:style>
  <w:style w:type="paragraph" w:customStyle="1" w:styleId="Oznaenseznam31">
    <w:name w:val="Označen seznam 31"/>
    <w:basedOn w:val="Navaden"/>
    <w:rsid w:val="00201EFB"/>
    <w:pPr>
      <w:suppressAutoHyphens/>
    </w:pPr>
    <w:rPr>
      <w:rFonts w:ascii="Times New Roman" w:hAnsi="Times New Roman"/>
      <w:szCs w:val="20"/>
      <w:lang w:eastAsia="ar-SA"/>
    </w:rPr>
  </w:style>
  <w:style w:type="paragraph" w:customStyle="1" w:styleId="Golobesedilo1">
    <w:name w:val="Golo besedilo1"/>
    <w:basedOn w:val="Navaden"/>
    <w:rsid w:val="00201EFB"/>
    <w:pPr>
      <w:suppressAutoHyphens/>
    </w:pPr>
    <w:rPr>
      <w:rFonts w:ascii="Courier New" w:hAnsi="Courier New"/>
      <w:szCs w:val="20"/>
      <w:lang w:eastAsia="ar-SA"/>
    </w:rPr>
  </w:style>
  <w:style w:type="paragraph" w:customStyle="1" w:styleId="WW-Telobesedila-zamik2">
    <w:name w:val="WW-Telo besedila - zamik 2"/>
    <w:basedOn w:val="Navaden"/>
    <w:rsid w:val="00201EFB"/>
    <w:pPr>
      <w:widowControl w:val="0"/>
      <w:suppressAutoHyphens/>
      <w:ind w:left="1134" w:hanging="708"/>
      <w:jc w:val="both"/>
    </w:pPr>
    <w:rPr>
      <w:rFonts w:ascii="Times New Roman" w:hAnsi="Times New Roman"/>
      <w:szCs w:val="20"/>
      <w:lang w:eastAsia="ar-SA"/>
    </w:rPr>
  </w:style>
  <w:style w:type="paragraph" w:customStyle="1" w:styleId="WW-Telobesedila-zamik3">
    <w:name w:val="WW-Telo besedila - zamik 3"/>
    <w:basedOn w:val="Navaden"/>
    <w:rsid w:val="00201EFB"/>
    <w:pPr>
      <w:widowControl w:val="0"/>
      <w:tabs>
        <w:tab w:val="left" w:pos="1701"/>
      </w:tabs>
      <w:suppressAutoHyphens/>
      <w:ind w:left="425"/>
      <w:jc w:val="center"/>
    </w:pPr>
    <w:rPr>
      <w:rFonts w:ascii="Times New Roman" w:hAnsi="Times New Roman"/>
      <w:b/>
      <w:szCs w:val="20"/>
      <w:lang w:eastAsia="ar-SA"/>
    </w:rPr>
  </w:style>
  <w:style w:type="paragraph" w:customStyle="1" w:styleId="Blokbesedila1">
    <w:name w:val="Blok besedila1"/>
    <w:basedOn w:val="Navaden"/>
    <w:rsid w:val="00201EFB"/>
    <w:pPr>
      <w:tabs>
        <w:tab w:val="left" w:pos="8647"/>
      </w:tabs>
      <w:suppressAutoHyphens/>
      <w:ind w:left="2694" w:right="2266"/>
    </w:pPr>
    <w:rPr>
      <w:rFonts w:ascii="Arial" w:hAnsi="Arial"/>
      <w:szCs w:val="20"/>
      <w:lang w:eastAsia="ar-SA"/>
    </w:rPr>
  </w:style>
  <w:style w:type="paragraph" w:customStyle="1" w:styleId="Zgradbadokumenta1">
    <w:name w:val="Zgradba dokumenta1"/>
    <w:basedOn w:val="Navaden"/>
    <w:rsid w:val="00201EFB"/>
    <w:pPr>
      <w:shd w:val="clear" w:color="auto" w:fill="000080"/>
      <w:suppressAutoHyphens/>
    </w:pPr>
    <w:rPr>
      <w:color w:val="000000"/>
      <w:szCs w:val="20"/>
      <w:lang w:eastAsia="ar-SA"/>
    </w:rPr>
  </w:style>
  <w:style w:type="paragraph" w:styleId="Navadensplet">
    <w:name w:val="Normal (Web)"/>
    <w:basedOn w:val="Navaden"/>
    <w:uiPriority w:val="99"/>
    <w:rsid w:val="00201EFB"/>
    <w:pPr>
      <w:suppressAutoHyphens/>
      <w:spacing w:before="100" w:after="100"/>
    </w:pPr>
    <w:rPr>
      <w:rFonts w:ascii="Times New Roman" w:hAnsi="Times New Roman"/>
      <w:lang w:eastAsia="ar-SA"/>
    </w:rPr>
  </w:style>
  <w:style w:type="paragraph" w:customStyle="1" w:styleId="TableContents">
    <w:name w:val="Table Contents"/>
    <w:basedOn w:val="Navaden"/>
    <w:rsid w:val="00201EFB"/>
    <w:pPr>
      <w:suppressLineNumbers/>
      <w:suppressAutoHyphens/>
    </w:pPr>
    <w:rPr>
      <w:rFonts w:ascii="Times New Roman" w:hAnsi="Times New Roman"/>
      <w:szCs w:val="20"/>
      <w:lang w:eastAsia="ar-SA"/>
    </w:rPr>
  </w:style>
  <w:style w:type="paragraph" w:customStyle="1" w:styleId="TableHeading">
    <w:name w:val="Table Heading"/>
    <w:basedOn w:val="TableContents"/>
    <w:rsid w:val="00201EFB"/>
    <w:pPr>
      <w:jc w:val="center"/>
    </w:pPr>
    <w:rPr>
      <w:b/>
      <w:bCs/>
    </w:rPr>
  </w:style>
  <w:style w:type="paragraph" w:customStyle="1" w:styleId="Logo">
    <w:name w:val="Logo"/>
    <w:basedOn w:val="Navaden"/>
    <w:rsid w:val="00201EFB"/>
    <w:rPr>
      <w:rFonts w:ascii="Times New Roman" w:hAnsi="Times New Roman"/>
      <w:sz w:val="22"/>
      <w:szCs w:val="20"/>
      <w:lang w:val="fr-FR"/>
    </w:rPr>
  </w:style>
  <w:style w:type="character" w:styleId="Pripombasklic">
    <w:name w:val="annotation reference"/>
    <w:basedOn w:val="Privzetapisavaodstavka"/>
    <w:semiHidden/>
    <w:unhideWhenUsed/>
    <w:rsid w:val="00201EFB"/>
    <w:rPr>
      <w:sz w:val="16"/>
      <w:szCs w:val="16"/>
    </w:rPr>
  </w:style>
  <w:style w:type="paragraph" w:styleId="Pripombabesedilo">
    <w:name w:val="annotation text"/>
    <w:basedOn w:val="Navaden"/>
    <w:link w:val="PripombabesediloZnak"/>
    <w:unhideWhenUsed/>
    <w:rsid w:val="00201EFB"/>
    <w:rPr>
      <w:rFonts w:ascii="Times New Roman" w:hAnsi="Times New Roman"/>
      <w:sz w:val="20"/>
      <w:szCs w:val="20"/>
    </w:rPr>
  </w:style>
  <w:style w:type="character" w:customStyle="1" w:styleId="PripombabesediloZnak">
    <w:name w:val="Pripomba – besedilo Znak"/>
    <w:basedOn w:val="Privzetapisavaodstavka"/>
    <w:link w:val="Pripombabesedilo"/>
    <w:uiPriority w:val="99"/>
    <w:rsid w:val="00201EFB"/>
    <w:rPr>
      <w:rFonts w:ascii="Times New Roman" w:hAnsi="Times New Roman" w:cs="Times New Roman"/>
      <w:sz w:val="20"/>
      <w:szCs w:val="20"/>
      <w:lang w:eastAsia="sl-SI"/>
    </w:rPr>
  </w:style>
  <w:style w:type="paragraph" w:customStyle="1" w:styleId="western">
    <w:name w:val="western"/>
    <w:basedOn w:val="Navaden"/>
    <w:rsid w:val="00201EFB"/>
    <w:pPr>
      <w:spacing w:before="100" w:beforeAutospacing="1"/>
      <w:ind w:right="57"/>
      <w:jc w:val="both"/>
    </w:pPr>
    <w:rPr>
      <w:rFonts w:ascii="Arial" w:hAnsi="Arial" w:cs="Arial"/>
    </w:rPr>
  </w:style>
  <w:style w:type="paragraph" w:styleId="Zadevapripombe">
    <w:name w:val="annotation subject"/>
    <w:basedOn w:val="Pripombabesedilo"/>
    <w:next w:val="Pripombabesedilo"/>
    <w:link w:val="ZadevapripombeZnak"/>
    <w:uiPriority w:val="99"/>
    <w:semiHidden/>
    <w:unhideWhenUsed/>
    <w:rsid w:val="00201EFB"/>
    <w:rPr>
      <w:b/>
      <w:bCs/>
    </w:rPr>
  </w:style>
  <w:style w:type="character" w:customStyle="1" w:styleId="ZadevapripombeZnak">
    <w:name w:val="Zadeva pripombe Znak"/>
    <w:basedOn w:val="PripombabesediloZnak"/>
    <w:link w:val="Zadevapripombe"/>
    <w:uiPriority w:val="99"/>
    <w:semiHidden/>
    <w:rsid w:val="00201EFB"/>
    <w:rPr>
      <w:rFonts w:ascii="Times New Roman" w:hAnsi="Times New Roman" w:cs="Times New Roman"/>
      <w:b/>
      <w:bCs/>
      <w:sz w:val="20"/>
      <w:szCs w:val="20"/>
      <w:lang w:eastAsia="sl-SI"/>
    </w:rPr>
  </w:style>
  <w:style w:type="table" w:styleId="Tabelamrea">
    <w:name w:val="Table Grid"/>
    <w:basedOn w:val="Navadnatabela"/>
    <w:rsid w:val="00201EFB"/>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
    <w:name w:val="Tabela – mreža1"/>
    <w:basedOn w:val="Navadnatabela"/>
    <w:next w:val="Tabelamrea"/>
    <w:uiPriority w:val="99"/>
    <w:rsid w:val="00201EFB"/>
    <w:pPr>
      <w:spacing w:after="0" w:line="240" w:lineRule="auto"/>
    </w:pPr>
    <w:rPr>
      <w:rFonts w:ascii="Calibri" w:eastAsia="Calibri" w:hAnsi="Calibri"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ija">
    <w:name w:val="Revision"/>
    <w:hidden/>
    <w:uiPriority w:val="99"/>
    <w:semiHidden/>
    <w:rsid w:val="00201EFB"/>
    <w:pPr>
      <w:spacing w:after="0" w:line="240" w:lineRule="auto"/>
    </w:pPr>
    <w:rPr>
      <w:rFonts w:ascii="Times New Roman" w:hAnsi="Times New Roman" w:cs="Times New Roman"/>
      <w:sz w:val="20"/>
      <w:szCs w:val="20"/>
      <w:lang w:eastAsia="sl-SI"/>
    </w:rPr>
  </w:style>
  <w:style w:type="paragraph" w:customStyle="1" w:styleId="Pogodba">
    <w:name w:val="Pogodba"/>
    <w:basedOn w:val="Navaden"/>
    <w:rsid w:val="00201EFB"/>
    <w:pPr>
      <w:ind w:left="454"/>
      <w:jc w:val="both"/>
    </w:pPr>
    <w:rPr>
      <w:rFonts w:ascii="Times New Roman" w:hAnsi="Times New Roman"/>
      <w:szCs w:val="20"/>
    </w:rPr>
  </w:style>
  <w:style w:type="paragraph" w:customStyle="1" w:styleId="pogodba0">
    <w:name w:val="pogodba"/>
    <w:basedOn w:val="Navaden"/>
    <w:rsid w:val="00201EFB"/>
    <w:pPr>
      <w:ind w:left="454"/>
      <w:jc w:val="both"/>
    </w:pPr>
    <w:rPr>
      <w:rFonts w:ascii="Times New Roman" w:hAnsi="Times New Roman"/>
    </w:rPr>
  </w:style>
  <w:style w:type="paragraph" w:styleId="Otevilenseznam2">
    <w:name w:val="List Number 2"/>
    <w:basedOn w:val="Navaden"/>
    <w:uiPriority w:val="99"/>
    <w:semiHidden/>
    <w:unhideWhenUsed/>
    <w:rsid w:val="00BD617C"/>
    <w:pPr>
      <w:numPr>
        <w:numId w:val="7"/>
      </w:numPr>
      <w:contextualSpacing/>
    </w:pPr>
  </w:style>
  <w:style w:type="paragraph" w:styleId="Oznaenseznam4">
    <w:name w:val="List Bullet 4"/>
    <w:basedOn w:val="Navaden"/>
    <w:semiHidden/>
    <w:unhideWhenUsed/>
    <w:rsid w:val="00115D7D"/>
    <w:pPr>
      <w:numPr>
        <w:numId w:val="9"/>
      </w:numPr>
      <w:contextualSpacing/>
    </w:pPr>
    <w:rPr>
      <w:rFonts w:ascii="Times New Roman" w:hAnsi="Times New Roman"/>
      <w:sz w:val="20"/>
      <w:szCs w:val="20"/>
    </w:rPr>
  </w:style>
  <w:style w:type="character" w:styleId="Sprotnaopomba-sklic">
    <w:name w:val="footnote reference"/>
    <w:aliases w:val="Footnote number,-E Fußnotenzeichen"/>
    <w:unhideWhenUsed/>
    <w:rsid w:val="00AE3972"/>
    <w:rPr>
      <w:vertAlign w:val="superscript"/>
    </w:rPr>
  </w:style>
  <w:style w:type="character" w:styleId="tevilkavrstice">
    <w:name w:val="line number"/>
    <w:basedOn w:val="Privzetapisavaodstavka"/>
    <w:uiPriority w:val="99"/>
    <w:semiHidden/>
    <w:unhideWhenUsed/>
    <w:rsid w:val="00B15267"/>
  </w:style>
  <w:style w:type="table" w:customStyle="1" w:styleId="Tabelamrea11">
    <w:name w:val="Tabela – mreža11"/>
    <w:basedOn w:val="Navadnatabela"/>
    <w:next w:val="Tabelamrea"/>
    <w:uiPriority w:val="59"/>
    <w:rsid w:val="006E4665"/>
    <w:pPr>
      <w:spacing w:after="0" w:line="240" w:lineRule="auto"/>
    </w:pPr>
    <w:rPr>
      <w:rFonts w:ascii="Calibri" w:eastAsia="Calibri" w:hAnsi="Calibri"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ipombasklic1">
    <w:name w:val="Pripomba – sklic1"/>
    <w:unhideWhenUsed/>
    <w:rsid w:val="004E7D84"/>
    <w:pPr>
      <w:spacing w:after="0" w:line="240" w:lineRule="auto"/>
    </w:pPr>
    <w:rPr>
      <w:rFonts w:ascii="Times New Roman" w:hAnsi="Times New Roman" w:cs="Times New Roman"/>
      <w:b/>
      <w:bCs/>
      <w:sz w:val="20"/>
      <w:szCs w:val="20"/>
      <w:lang w:val="x-none" w:eastAsia="sl-SI"/>
    </w:rPr>
  </w:style>
  <w:style w:type="character" w:customStyle="1" w:styleId="PripombabesediloZnak1">
    <w:name w:val="Pripomba – besedilo Znak1"/>
    <w:semiHidden/>
    <w:rsid w:val="004E7D84"/>
    <w:rPr>
      <w:rFonts w:ascii="Times New Roman" w:eastAsia="Times New Roman" w:hAnsi="Times New Roman" w:cs="Times New Roman"/>
      <w:sz w:val="20"/>
      <w:szCs w:val="20"/>
      <w:lang w:eastAsia="sl-SI"/>
    </w:rPr>
  </w:style>
  <w:style w:type="character" w:customStyle="1" w:styleId="ZadevapripombeZnak1">
    <w:name w:val="Zadeva pripombe Znak1"/>
    <w:semiHidden/>
    <w:rsid w:val="004E7D84"/>
    <w:rPr>
      <w:rFonts w:ascii="Times New Roman" w:eastAsia="Times New Roman" w:hAnsi="Times New Roman" w:cs="Times New Roman"/>
      <w:b/>
      <w:bCs/>
      <w:sz w:val="20"/>
      <w:szCs w:val="20"/>
      <w:lang w:eastAsia="sl-SI"/>
    </w:rPr>
  </w:style>
  <w:style w:type="character" w:styleId="SledenaHiperpovezava">
    <w:name w:val="FollowedHyperlink"/>
    <w:rsid w:val="004E7D84"/>
    <w:rPr>
      <w:color w:val="800080"/>
      <w:u w:val="single"/>
    </w:rPr>
  </w:style>
  <w:style w:type="paragraph" w:customStyle="1" w:styleId="ListParagraph1">
    <w:name w:val="List Paragraph1"/>
    <w:basedOn w:val="Navaden"/>
    <w:qFormat/>
    <w:rsid w:val="004E7D84"/>
    <w:pPr>
      <w:ind w:left="720"/>
      <w:contextualSpacing/>
    </w:pPr>
    <w:rPr>
      <w:rFonts w:ascii="Times New Roman" w:hAnsi="Times New Roman"/>
    </w:rPr>
  </w:style>
  <w:style w:type="paragraph" w:customStyle="1" w:styleId="Oznakadokumenta">
    <w:name w:val="Oznaka dokumenta"/>
    <w:basedOn w:val="Navaden"/>
    <w:rsid w:val="004E7D84"/>
    <w:pPr>
      <w:keepNext/>
      <w:keepLines/>
      <w:spacing w:before="400" w:after="120" w:line="240" w:lineRule="atLeast"/>
      <w:ind w:left="-840" w:hanging="454"/>
      <w:jc w:val="both"/>
    </w:pPr>
    <w:rPr>
      <w:rFonts w:ascii="Arial Black" w:hAnsi="Arial Black"/>
      <w:spacing w:val="-100"/>
      <w:kern w:val="28"/>
      <w:sz w:val="108"/>
      <w:szCs w:val="20"/>
    </w:rPr>
  </w:style>
  <w:style w:type="paragraph" w:styleId="Glavasporoila">
    <w:name w:val="Message Header"/>
    <w:basedOn w:val="Telobesedila"/>
    <w:link w:val="GlavasporoilaZnak"/>
    <w:rsid w:val="004E7D84"/>
    <w:pPr>
      <w:keepLines/>
      <w:widowControl/>
      <w:tabs>
        <w:tab w:val="left" w:pos="720"/>
        <w:tab w:val="left" w:pos="4320"/>
        <w:tab w:val="left" w:pos="5040"/>
        <w:tab w:val="right" w:pos="8640"/>
      </w:tabs>
      <w:spacing w:after="40" w:line="440" w:lineRule="atLeast"/>
      <w:ind w:left="720" w:hanging="720"/>
    </w:pPr>
    <w:rPr>
      <w:b w:val="0"/>
      <w:spacing w:val="-5"/>
      <w:lang w:val="x-none" w:eastAsia="x-none"/>
    </w:rPr>
  </w:style>
  <w:style w:type="character" w:customStyle="1" w:styleId="GlavasporoilaZnak">
    <w:name w:val="Glava sporočila Znak"/>
    <w:basedOn w:val="Privzetapisavaodstavka"/>
    <w:link w:val="Glavasporoila"/>
    <w:rsid w:val="004E7D84"/>
    <w:rPr>
      <w:rFonts w:ascii="Arial" w:hAnsi="Arial" w:cs="Times New Roman"/>
      <w:spacing w:val="-5"/>
      <w:sz w:val="20"/>
      <w:szCs w:val="20"/>
      <w:lang w:val="x-none" w:eastAsia="x-none"/>
    </w:rPr>
  </w:style>
  <w:style w:type="paragraph" w:customStyle="1" w:styleId="Glavasporoila-prva">
    <w:name w:val="Glava sporočila - prva"/>
    <w:basedOn w:val="Glavasporoila"/>
    <w:next w:val="Glavasporoila"/>
    <w:rsid w:val="004E7D84"/>
  </w:style>
  <w:style w:type="character" w:customStyle="1" w:styleId="Glavasporoila-oznaka">
    <w:name w:val="Glava sporočila - oznaka"/>
    <w:rsid w:val="004E7D84"/>
    <w:rPr>
      <w:rFonts w:ascii="Arial Black" w:hAnsi="Arial Black"/>
      <w:sz w:val="18"/>
    </w:rPr>
  </w:style>
  <w:style w:type="paragraph" w:customStyle="1" w:styleId="2">
    <w:name w:val="2"/>
    <w:unhideWhenUsed/>
    <w:rsid w:val="004E7D84"/>
    <w:pPr>
      <w:spacing w:after="0" w:line="240" w:lineRule="auto"/>
    </w:pPr>
    <w:rPr>
      <w:rFonts w:ascii="Times New Roman" w:hAnsi="Times New Roman" w:cs="Times New Roman"/>
      <w:sz w:val="20"/>
      <w:szCs w:val="20"/>
      <w:lang w:eastAsia="sl-SI"/>
    </w:rPr>
  </w:style>
  <w:style w:type="paragraph" w:styleId="Seznam-nadaljevanje">
    <w:name w:val="List Continue"/>
    <w:basedOn w:val="Navaden"/>
    <w:uiPriority w:val="99"/>
    <w:semiHidden/>
    <w:unhideWhenUsed/>
    <w:rsid w:val="004E7D84"/>
    <w:pPr>
      <w:spacing w:after="120"/>
      <w:ind w:left="283"/>
      <w:contextualSpacing/>
    </w:pPr>
    <w:rPr>
      <w:rFonts w:ascii="Times New Roman" w:hAnsi="Times New Roman"/>
      <w:sz w:val="20"/>
      <w:szCs w:val="20"/>
    </w:rPr>
  </w:style>
  <w:style w:type="paragraph" w:customStyle="1" w:styleId="1">
    <w:name w:val="1"/>
    <w:unhideWhenUsed/>
    <w:rsid w:val="004E7D84"/>
    <w:pPr>
      <w:spacing w:after="0" w:line="240" w:lineRule="auto"/>
    </w:pPr>
    <w:rPr>
      <w:rFonts w:ascii="Times New Roman" w:hAnsi="Times New Roman" w:cs="Times New Roman"/>
      <w:sz w:val="20"/>
      <w:szCs w:val="20"/>
      <w:lang w:eastAsia="sl-SI"/>
    </w:rPr>
  </w:style>
  <w:style w:type="paragraph" w:customStyle="1" w:styleId="Zoran2">
    <w:name w:val="Zoran 2"/>
    <w:basedOn w:val="Naslov2"/>
    <w:rsid w:val="004E7D84"/>
    <w:pPr>
      <w:keepNext/>
      <w:numPr>
        <w:ilvl w:val="0"/>
        <w:numId w:val="11"/>
      </w:numPr>
      <w:tabs>
        <w:tab w:val="clear" w:pos="624"/>
      </w:tabs>
      <w:spacing w:before="0" w:after="0"/>
      <w:jc w:val="both"/>
    </w:pPr>
    <w:rPr>
      <w:rFonts w:ascii="Arial" w:hAnsi="Arial"/>
      <w:b/>
      <w:sz w:val="22"/>
      <w:szCs w:val="22"/>
    </w:rPr>
  </w:style>
  <w:style w:type="paragraph" w:customStyle="1" w:styleId="medvrstica">
    <w:name w:val="medvrstica"/>
    <w:basedOn w:val="Navaden"/>
    <w:rsid w:val="004E7D84"/>
    <w:pPr>
      <w:widowControl w:val="0"/>
      <w:suppressLineNumbers/>
      <w:spacing w:line="200" w:lineRule="exact"/>
      <w:jc w:val="both"/>
    </w:pPr>
    <w:rPr>
      <w:rFonts w:ascii="Arial" w:hAnsi="Arial"/>
      <w:sz w:val="20"/>
      <w:szCs w:val="20"/>
      <w:lang w:val="en-GB"/>
    </w:rPr>
  </w:style>
  <w:style w:type="character" w:customStyle="1" w:styleId="MakrobesediloZnak">
    <w:name w:val="Makro besedilo Znak"/>
    <w:link w:val="Makrobesedilo"/>
    <w:semiHidden/>
    <w:rsid w:val="004E7D84"/>
    <w:rPr>
      <w:rFonts w:ascii="Courier New" w:hAnsi="Courier New"/>
      <w:lang w:val="en-GB"/>
    </w:rPr>
  </w:style>
  <w:style w:type="paragraph" w:styleId="Makrobesedilo">
    <w:name w:val="macro"/>
    <w:link w:val="MakrobesediloZnak"/>
    <w:semiHidden/>
    <w:rsid w:val="004E7D84"/>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0" w:line="240" w:lineRule="auto"/>
      <w:textAlignment w:val="baseline"/>
    </w:pPr>
    <w:rPr>
      <w:rFonts w:ascii="Courier New" w:hAnsi="Courier New"/>
      <w:lang w:val="en-GB"/>
    </w:rPr>
  </w:style>
  <w:style w:type="character" w:customStyle="1" w:styleId="MakrobesediloZnak1">
    <w:name w:val="Makro besedilo Znak1"/>
    <w:basedOn w:val="Privzetapisavaodstavka"/>
    <w:uiPriority w:val="99"/>
    <w:semiHidden/>
    <w:rsid w:val="004E7D84"/>
    <w:rPr>
      <w:rFonts w:ascii="Consolas" w:hAnsi="Consolas" w:cs="Consolas"/>
      <w:sz w:val="20"/>
      <w:szCs w:val="20"/>
      <w:lang w:eastAsia="sl-SI"/>
    </w:rPr>
  </w:style>
  <w:style w:type="paragraph" w:customStyle="1" w:styleId="Besedilo0">
    <w:name w:val="Besedilo"/>
    <w:basedOn w:val="Navaden"/>
    <w:rsid w:val="004E7D84"/>
    <w:rPr>
      <w:rFonts w:ascii="Times New Roman" w:hAnsi="Times New Roman"/>
    </w:rPr>
  </w:style>
  <w:style w:type="paragraph" w:customStyle="1" w:styleId="Style">
    <w:name w:val="Style"/>
    <w:rsid w:val="004E7D84"/>
    <w:pPr>
      <w:widowControl w:val="0"/>
      <w:spacing w:after="0" w:line="240" w:lineRule="auto"/>
    </w:pPr>
    <w:rPr>
      <w:rFonts w:ascii="Times New Roman" w:hAnsi="Times New Roman" w:cs="Times New Roman"/>
      <w:sz w:val="24"/>
      <w:szCs w:val="20"/>
      <w:lang w:val="en-US" w:eastAsia="sl-SI"/>
    </w:rPr>
  </w:style>
  <w:style w:type="paragraph" w:customStyle="1" w:styleId="Tabela">
    <w:name w:val="Tabela"/>
    <w:basedOn w:val="Navaden"/>
    <w:rsid w:val="004E7D84"/>
    <w:pPr>
      <w:overflowPunct w:val="0"/>
      <w:autoSpaceDE w:val="0"/>
      <w:autoSpaceDN w:val="0"/>
      <w:adjustRightInd w:val="0"/>
      <w:spacing w:line="360" w:lineRule="atLeast"/>
      <w:jc w:val="center"/>
      <w:textAlignment w:val="baseline"/>
    </w:pPr>
    <w:rPr>
      <w:rFonts w:ascii="Times New Roman" w:hAnsi="Times New Roman"/>
      <w:szCs w:val="20"/>
    </w:rPr>
  </w:style>
  <w:style w:type="paragraph" w:customStyle="1" w:styleId="BodyTextIndent21">
    <w:name w:val="Body Text Indent 21"/>
    <w:basedOn w:val="Navaden"/>
    <w:rsid w:val="004E7D84"/>
    <w:pPr>
      <w:ind w:left="360"/>
      <w:jc w:val="both"/>
    </w:pPr>
    <w:rPr>
      <w:rFonts w:ascii="Times New Roman" w:hAnsi="Times New Roman"/>
      <w:szCs w:val="20"/>
    </w:rPr>
  </w:style>
  <w:style w:type="paragraph" w:customStyle="1" w:styleId="BodyTextIndent31">
    <w:name w:val="Body Text Indent 31"/>
    <w:basedOn w:val="Navaden"/>
    <w:rsid w:val="004E7D84"/>
    <w:pPr>
      <w:ind w:left="624"/>
      <w:jc w:val="both"/>
    </w:pPr>
    <w:rPr>
      <w:rFonts w:ascii="Times New Roman" w:hAnsi="Times New Roman"/>
      <w:szCs w:val="20"/>
    </w:rPr>
  </w:style>
  <w:style w:type="paragraph" w:customStyle="1" w:styleId="CharChar1CharZnakCharZnak">
    <w:name w:val="Char Char1 Char Znak Char Znak"/>
    <w:basedOn w:val="Navaden"/>
    <w:rsid w:val="004E7D84"/>
    <w:rPr>
      <w:rFonts w:ascii="Times New Roman" w:hAnsi="Times New Roman"/>
      <w:lang w:val="pl-PL" w:eastAsia="pl-PL"/>
    </w:rPr>
  </w:style>
  <w:style w:type="character" w:styleId="Poudarek">
    <w:name w:val="Emphasis"/>
    <w:uiPriority w:val="20"/>
    <w:qFormat/>
    <w:rsid w:val="004E7D84"/>
    <w:rPr>
      <w:i/>
      <w:iCs/>
    </w:rPr>
  </w:style>
  <w:style w:type="numbering" w:customStyle="1" w:styleId="Brezseznama2">
    <w:name w:val="Brez seznama2"/>
    <w:next w:val="Brezseznama"/>
    <w:semiHidden/>
    <w:unhideWhenUsed/>
    <w:rsid w:val="00AE7569"/>
  </w:style>
  <w:style w:type="paragraph" w:customStyle="1" w:styleId="Telobesedila-zamik23">
    <w:name w:val="Telo besedila - zamik 23"/>
    <w:basedOn w:val="Navaden"/>
    <w:rsid w:val="00AE7569"/>
    <w:pPr>
      <w:widowControl w:val="0"/>
      <w:ind w:left="1134" w:hanging="708"/>
      <w:jc w:val="both"/>
    </w:pPr>
    <w:rPr>
      <w:rFonts w:ascii="Times New Roman" w:hAnsi="Times New Roman"/>
      <w:szCs w:val="20"/>
    </w:rPr>
  </w:style>
  <w:style w:type="paragraph" w:customStyle="1" w:styleId="Telobesedila-zamik33">
    <w:name w:val="Telo besedila - zamik 33"/>
    <w:basedOn w:val="Navaden"/>
    <w:rsid w:val="00AE7569"/>
    <w:pPr>
      <w:widowControl w:val="0"/>
      <w:tabs>
        <w:tab w:val="left" w:pos="1701"/>
      </w:tabs>
      <w:ind w:left="425"/>
      <w:jc w:val="center"/>
    </w:pPr>
    <w:rPr>
      <w:rFonts w:ascii="Times New Roman" w:hAnsi="Times New Roman"/>
      <w:b/>
      <w:szCs w:val="20"/>
    </w:rPr>
  </w:style>
  <w:style w:type="paragraph" w:customStyle="1" w:styleId="Telobesedila23">
    <w:name w:val="Telo besedila 23"/>
    <w:basedOn w:val="Navaden"/>
    <w:rsid w:val="00AE7569"/>
    <w:pPr>
      <w:widowControl w:val="0"/>
      <w:ind w:left="284" w:hanging="284"/>
      <w:jc w:val="both"/>
    </w:pPr>
    <w:rPr>
      <w:rFonts w:ascii="Times New Roman" w:hAnsi="Times New Roman"/>
      <w:szCs w:val="20"/>
    </w:rPr>
  </w:style>
  <w:style w:type="paragraph" w:customStyle="1" w:styleId="Odstavekseznama2">
    <w:name w:val="Odstavek seznama2"/>
    <w:basedOn w:val="Navaden"/>
    <w:uiPriority w:val="34"/>
    <w:qFormat/>
    <w:rsid w:val="00AE7569"/>
    <w:pPr>
      <w:ind w:left="708"/>
    </w:pPr>
    <w:rPr>
      <w:rFonts w:ascii="Times New Roman" w:hAnsi="Times New Roman"/>
    </w:rPr>
  </w:style>
  <w:style w:type="paragraph" w:customStyle="1" w:styleId="Telobesedila34">
    <w:name w:val="Telo besedila 34"/>
    <w:basedOn w:val="Navaden"/>
    <w:rsid w:val="00AE7569"/>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jc w:val="both"/>
    </w:pPr>
    <w:rPr>
      <w:rFonts w:ascii="Times New Roman" w:hAnsi="Times New Roman"/>
      <w:szCs w:val="20"/>
      <w:lang w:eastAsia="ar-SA"/>
    </w:rPr>
  </w:style>
  <w:style w:type="paragraph" w:customStyle="1" w:styleId="3">
    <w:name w:val="3"/>
    <w:unhideWhenUsed/>
    <w:rsid w:val="00AE7569"/>
    <w:pPr>
      <w:spacing w:after="0" w:line="240" w:lineRule="auto"/>
    </w:pPr>
    <w:rPr>
      <w:rFonts w:ascii="Tahoma" w:hAnsi="Tahoma" w:cs="Times New Roman"/>
      <w:sz w:val="24"/>
      <w:szCs w:val="24"/>
      <w:lang w:eastAsia="sl-SI"/>
    </w:rPr>
  </w:style>
  <w:style w:type="paragraph" w:customStyle="1" w:styleId="CharChar1CharZnakCharZnak1">
    <w:name w:val="Char Char1 Char Znak Char Znak1"/>
    <w:basedOn w:val="Navaden"/>
    <w:rsid w:val="00AE7569"/>
    <w:rPr>
      <w:rFonts w:ascii="Times New Roman" w:hAnsi="Times New Roman"/>
      <w:lang w:val="pl-PL" w:eastAsia="pl-PL"/>
    </w:rPr>
  </w:style>
  <w:style w:type="numbering" w:customStyle="1" w:styleId="Brezseznama3">
    <w:name w:val="Brez seznama3"/>
    <w:next w:val="Brezseznama"/>
    <w:uiPriority w:val="99"/>
    <w:semiHidden/>
    <w:unhideWhenUsed/>
    <w:rsid w:val="00F16748"/>
  </w:style>
  <w:style w:type="paragraph" w:customStyle="1" w:styleId="cambriaalineje">
    <w:name w:val="cambria alineje"/>
    <w:basedOn w:val="Navaden"/>
    <w:link w:val="cambriaalinejeZnak"/>
    <w:qFormat/>
    <w:rsid w:val="00F16748"/>
    <w:pPr>
      <w:numPr>
        <w:numId w:val="13"/>
      </w:numPr>
    </w:pPr>
    <w:rPr>
      <w:rFonts w:ascii="Cambria" w:hAnsi="Cambria" w:cs="Arial"/>
      <w:u w:val="single"/>
    </w:rPr>
  </w:style>
  <w:style w:type="character" w:customStyle="1" w:styleId="cambriaalinejeZnak">
    <w:name w:val="cambria alineje Znak"/>
    <w:basedOn w:val="Privzetapisavaodstavka"/>
    <w:link w:val="cambriaalineje"/>
    <w:rsid w:val="00F16748"/>
    <w:rPr>
      <w:rFonts w:ascii="Cambria" w:hAnsi="Cambria" w:cs="Arial"/>
      <w:sz w:val="24"/>
      <w:szCs w:val="24"/>
      <w:u w:val="single"/>
      <w:lang w:eastAsia="sl-SI"/>
    </w:rPr>
  </w:style>
  <w:style w:type="numbering" w:customStyle="1" w:styleId="Brezseznama11">
    <w:name w:val="Brez seznama11"/>
    <w:next w:val="Brezseznama"/>
    <w:uiPriority w:val="99"/>
    <w:semiHidden/>
    <w:unhideWhenUsed/>
    <w:rsid w:val="00F16748"/>
  </w:style>
  <w:style w:type="table" w:customStyle="1" w:styleId="Tabelamrea2">
    <w:name w:val="Tabela – mreža2"/>
    <w:basedOn w:val="Navadnatabela"/>
    <w:next w:val="Tabelamrea"/>
    <w:uiPriority w:val="59"/>
    <w:rsid w:val="00F16748"/>
    <w:pPr>
      <w:spacing w:after="0" w:line="240" w:lineRule="auto"/>
    </w:pPr>
    <w:rPr>
      <w:rFonts w:ascii="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2">
    <w:name w:val="Tabela – mreža12"/>
    <w:basedOn w:val="Navadnatabela"/>
    <w:next w:val="Tabelamrea"/>
    <w:uiPriority w:val="59"/>
    <w:rsid w:val="00F16748"/>
    <w:pPr>
      <w:spacing w:after="0" w:line="240" w:lineRule="auto"/>
    </w:pPr>
    <w:rPr>
      <w:rFonts w:ascii="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Označevanje Znak,Literatura - znanstveno Znak,UEDAŞ Bullet Znak,abc siralı Znak"/>
    <w:link w:val="Odstavekseznama"/>
    <w:uiPriority w:val="34"/>
    <w:locked/>
    <w:rsid w:val="00AE7083"/>
    <w:rPr>
      <w:rFonts w:ascii="Times New Roman" w:hAnsi="Times New Roman" w:cs="Times New Roman"/>
      <w:sz w:val="20"/>
      <w:szCs w:val="20"/>
      <w:lang w:eastAsia="sl-SI"/>
    </w:rPr>
  </w:style>
  <w:style w:type="paragraph" w:styleId="Brezrazmikov">
    <w:name w:val="No Spacing"/>
    <w:basedOn w:val="Navaden"/>
    <w:uiPriority w:val="1"/>
    <w:qFormat/>
    <w:rsid w:val="00E5736C"/>
    <w:rPr>
      <w:rFonts w:ascii="Calibri" w:eastAsiaTheme="minorHAns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991497">
      <w:bodyDiv w:val="1"/>
      <w:marLeft w:val="0"/>
      <w:marRight w:val="0"/>
      <w:marTop w:val="0"/>
      <w:marBottom w:val="0"/>
      <w:divBdr>
        <w:top w:val="none" w:sz="0" w:space="0" w:color="auto"/>
        <w:left w:val="none" w:sz="0" w:space="0" w:color="auto"/>
        <w:bottom w:val="none" w:sz="0" w:space="0" w:color="auto"/>
        <w:right w:val="none" w:sz="0" w:space="0" w:color="auto"/>
      </w:divBdr>
    </w:div>
    <w:div w:id="161750064">
      <w:bodyDiv w:val="1"/>
      <w:marLeft w:val="0"/>
      <w:marRight w:val="0"/>
      <w:marTop w:val="0"/>
      <w:marBottom w:val="0"/>
      <w:divBdr>
        <w:top w:val="none" w:sz="0" w:space="0" w:color="auto"/>
        <w:left w:val="none" w:sz="0" w:space="0" w:color="auto"/>
        <w:bottom w:val="none" w:sz="0" w:space="0" w:color="auto"/>
        <w:right w:val="none" w:sz="0" w:space="0" w:color="auto"/>
      </w:divBdr>
    </w:div>
    <w:div w:id="171993227">
      <w:bodyDiv w:val="1"/>
      <w:marLeft w:val="0"/>
      <w:marRight w:val="0"/>
      <w:marTop w:val="0"/>
      <w:marBottom w:val="0"/>
      <w:divBdr>
        <w:top w:val="none" w:sz="0" w:space="0" w:color="auto"/>
        <w:left w:val="none" w:sz="0" w:space="0" w:color="auto"/>
        <w:bottom w:val="none" w:sz="0" w:space="0" w:color="auto"/>
        <w:right w:val="none" w:sz="0" w:space="0" w:color="auto"/>
      </w:divBdr>
    </w:div>
    <w:div w:id="243729769">
      <w:bodyDiv w:val="1"/>
      <w:marLeft w:val="0"/>
      <w:marRight w:val="0"/>
      <w:marTop w:val="0"/>
      <w:marBottom w:val="0"/>
      <w:divBdr>
        <w:top w:val="none" w:sz="0" w:space="0" w:color="auto"/>
        <w:left w:val="none" w:sz="0" w:space="0" w:color="auto"/>
        <w:bottom w:val="none" w:sz="0" w:space="0" w:color="auto"/>
        <w:right w:val="none" w:sz="0" w:space="0" w:color="auto"/>
      </w:divBdr>
    </w:div>
    <w:div w:id="278997393">
      <w:bodyDiv w:val="1"/>
      <w:marLeft w:val="0"/>
      <w:marRight w:val="0"/>
      <w:marTop w:val="0"/>
      <w:marBottom w:val="0"/>
      <w:divBdr>
        <w:top w:val="none" w:sz="0" w:space="0" w:color="auto"/>
        <w:left w:val="none" w:sz="0" w:space="0" w:color="auto"/>
        <w:bottom w:val="none" w:sz="0" w:space="0" w:color="auto"/>
        <w:right w:val="none" w:sz="0" w:space="0" w:color="auto"/>
      </w:divBdr>
    </w:div>
    <w:div w:id="293944234">
      <w:bodyDiv w:val="1"/>
      <w:marLeft w:val="0"/>
      <w:marRight w:val="0"/>
      <w:marTop w:val="0"/>
      <w:marBottom w:val="0"/>
      <w:divBdr>
        <w:top w:val="none" w:sz="0" w:space="0" w:color="auto"/>
        <w:left w:val="none" w:sz="0" w:space="0" w:color="auto"/>
        <w:bottom w:val="none" w:sz="0" w:space="0" w:color="auto"/>
        <w:right w:val="none" w:sz="0" w:space="0" w:color="auto"/>
      </w:divBdr>
    </w:div>
    <w:div w:id="298850143">
      <w:bodyDiv w:val="1"/>
      <w:marLeft w:val="0"/>
      <w:marRight w:val="0"/>
      <w:marTop w:val="0"/>
      <w:marBottom w:val="0"/>
      <w:divBdr>
        <w:top w:val="none" w:sz="0" w:space="0" w:color="auto"/>
        <w:left w:val="none" w:sz="0" w:space="0" w:color="auto"/>
        <w:bottom w:val="none" w:sz="0" w:space="0" w:color="auto"/>
        <w:right w:val="none" w:sz="0" w:space="0" w:color="auto"/>
      </w:divBdr>
    </w:div>
    <w:div w:id="375471375">
      <w:bodyDiv w:val="1"/>
      <w:marLeft w:val="0"/>
      <w:marRight w:val="0"/>
      <w:marTop w:val="0"/>
      <w:marBottom w:val="0"/>
      <w:divBdr>
        <w:top w:val="none" w:sz="0" w:space="0" w:color="auto"/>
        <w:left w:val="none" w:sz="0" w:space="0" w:color="auto"/>
        <w:bottom w:val="none" w:sz="0" w:space="0" w:color="auto"/>
        <w:right w:val="none" w:sz="0" w:space="0" w:color="auto"/>
      </w:divBdr>
    </w:div>
    <w:div w:id="387073744">
      <w:bodyDiv w:val="1"/>
      <w:marLeft w:val="0"/>
      <w:marRight w:val="0"/>
      <w:marTop w:val="0"/>
      <w:marBottom w:val="0"/>
      <w:divBdr>
        <w:top w:val="none" w:sz="0" w:space="0" w:color="auto"/>
        <w:left w:val="none" w:sz="0" w:space="0" w:color="auto"/>
        <w:bottom w:val="none" w:sz="0" w:space="0" w:color="auto"/>
        <w:right w:val="none" w:sz="0" w:space="0" w:color="auto"/>
      </w:divBdr>
    </w:div>
    <w:div w:id="402483734">
      <w:bodyDiv w:val="1"/>
      <w:marLeft w:val="0"/>
      <w:marRight w:val="0"/>
      <w:marTop w:val="0"/>
      <w:marBottom w:val="0"/>
      <w:divBdr>
        <w:top w:val="none" w:sz="0" w:space="0" w:color="auto"/>
        <w:left w:val="none" w:sz="0" w:space="0" w:color="auto"/>
        <w:bottom w:val="none" w:sz="0" w:space="0" w:color="auto"/>
        <w:right w:val="none" w:sz="0" w:space="0" w:color="auto"/>
      </w:divBdr>
    </w:div>
    <w:div w:id="488983282">
      <w:bodyDiv w:val="1"/>
      <w:marLeft w:val="0"/>
      <w:marRight w:val="0"/>
      <w:marTop w:val="0"/>
      <w:marBottom w:val="0"/>
      <w:divBdr>
        <w:top w:val="none" w:sz="0" w:space="0" w:color="auto"/>
        <w:left w:val="none" w:sz="0" w:space="0" w:color="auto"/>
        <w:bottom w:val="none" w:sz="0" w:space="0" w:color="auto"/>
        <w:right w:val="none" w:sz="0" w:space="0" w:color="auto"/>
      </w:divBdr>
    </w:div>
    <w:div w:id="495150969">
      <w:bodyDiv w:val="1"/>
      <w:marLeft w:val="0"/>
      <w:marRight w:val="0"/>
      <w:marTop w:val="0"/>
      <w:marBottom w:val="0"/>
      <w:divBdr>
        <w:top w:val="none" w:sz="0" w:space="0" w:color="auto"/>
        <w:left w:val="none" w:sz="0" w:space="0" w:color="auto"/>
        <w:bottom w:val="none" w:sz="0" w:space="0" w:color="auto"/>
        <w:right w:val="none" w:sz="0" w:space="0" w:color="auto"/>
      </w:divBdr>
    </w:div>
    <w:div w:id="540484193">
      <w:bodyDiv w:val="1"/>
      <w:marLeft w:val="0"/>
      <w:marRight w:val="0"/>
      <w:marTop w:val="0"/>
      <w:marBottom w:val="0"/>
      <w:divBdr>
        <w:top w:val="none" w:sz="0" w:space="0" w:color="auto"/>
        <w:left w:val="none" w:sz="0" w:space="0" w:color="auto"/>
        <w:bottom w:val="none" w:sz="0" w:space="0" w:color="auto"/>
        <w:right w:val="none" w:sz="0" w:space="0" w:color="auto"/>
      </w:divBdr>
    </w:div>
    <w:div w:id="574513105">
      <w:bodyDiv w:val="1"/>
      <w:marLeft w:val="0"/>
      <w:marRight w:val="0"/>
      <w:marTop w:val="0"/>
      <w:marBottom w:val="0"/>
      <w:divBdr>
        <w:top w:val="none" w:sz="0" w:space="0" w:color="auto"/>
        <w:left w:val="none" w:sz="0" w:space="0" w:color="auto"/>
        <w:bottom w:val="none" w:sz="0" w:space="0" w:color="auto"/>
        <w:right w:val="none" w:sz="0" w:space="0" w:color="auto"/>
      </w:divBdr>
    </w:div>
    <w:div w:id="580482502">
      <w:bodyDiv w:val="1"/>
      <w:marLeft w:val="0"/>
      <w:marRight w:val="0"/>
      <w:marTop w:val="0"/>
      <w:marBottom w:val="0"/>
      <w:divBdr>
        <w:top w:val="none" w:sz="0" w:space="0" w:color="auto"/>
        <w:left w:val="none" w:sz="0" w:space="0" w:color="auto"/>
        <w:bottom w:val="none" w:sz="0" w:space="0" w:color="auto"/>
        <w:right w:val="none" w:sz="0" w:space="0" w:color="auto"/>
      </w:divBdr>
    </w:div>
    <w:div w:id="595140643">
      <w:bodyDiv w:val="1"/>
      <w:marLeft w:val="0"/>
      <w:marRight w:val="0"/>
      <w:marTop w:val="0"/>
      <w:marBottom w:val="0"/>
      <w:divBdr>
        <w:top w:val="none" w:sz="0" w:space="0" w:color="auto"/>
        <w:left w:val="none" w:sz="0" w:space="0" w:color="auto"/>
        <w:bottom w:val="none" w:sz="0" w:space="0" w:color="auto"/>
        <w:right w:val="none" w:sz="0" w:space="0" w:color="auto"/>
      </w:divBdr>
    </w:div>
    <w:div w:id="595679053">
      <w:bodyDiv w:val="1"/>
      <w:marLeft w:val="0"/>
      <w:marRight w:val="0"/>
      <w:marTop w:val="0"/>
      <w:marBottom w:val="0"/>
      <w:divBdr>
        <w:top w:val="none" w:sz="0" w:space="0" w:color="auto"/>
        <w:left w:val="none" w:sz="0" w:space="0" w:color="auto"/>
        <w:bottom w:val="none" w:sz="0" w:space="0" w:color="auto"/>
        <w:right w:val="none" w:sz="0" w:space="0" w:color="auto"/>
      </w:divBdr>
      <w:divsChild>
        <w:div w:id="1535384632">
          <w:marLeft w:val="0"/>
          <w:marRight w:val="0"/>
          <w:marTop w:val="0"/>
          <w:marBottom w:val="0"/>
          <w:divBdr>
            <w:top w:val="none" w:sz="0" w:space="0" w:color="auto"/>
            <w:left w:val="none" w:sz="0" w:space="0" w:color="auto"/>
            <w:bottom w:val="none" w:sz="0" w:space="0" w:color="auto"/>
            <w:right w:val="none" w:sz="0" w:space="0" w:color="auto"/>
          </w:divBdr>
          <w:divsChild>
            <w:div w:id="2133942588">
              <w:marLeft w:val="0"/>
              <w:marRight w:val="60"/>
              <w:marTop w:val="0"/>
              <w:marBottom w:val="0"/>
              <w:divBdr>
                <w:top w:val="none" w:sz="0" w:space="0" w:color="auto"/>
                <w:left w:val="none" w:sz="0" w:space="0" w:color="auto"/>
                <w:bottom w:val="none" w:sz="0" w:space="0" w:color="auto"/>
                <w:right w:val="none" w:sz="0" w:space="0" w:color="auto"/>
              </w:divBdr>
              <w:divsChild>
                <w:div w:id="1681934688">
                  <w:marLeft w:val="0"/>
                  <w:marRight w:val="0"/>
                  <w:marTop w:val="0"/>
                  <w:marBottom w:val="150"/>
                  <w:divBdr>
                    <w:top w:val="none" w:sz="0" w:space="0" w:color="auto"/>
                    <w:left w:val="none" w:sz="0" w:space="0" w:color="auto"/>
                    <w:bottom w:val="none" w:sz="0" w:space="0" w:color="auto"/>
                    <w:right w:val="none" w:sz="0" w:space="0" w:color="auto"/>
                  </w:divBdr>
                  <w:divsChild>
                    <w:div w:id="691613495">
                      <w:marLeft w:val="0"/>
                      <w:marRight w:val="0"/>
                      <w:marTop w:val="0"/>
                      <w:marBottom w:val="0"/>
                      <w:divBdr>
                        <w:top w:val="none" w:sz="0" w:space="0" w:color="auto"/>
                        <w:left w:val="none" w:sz="0" w:space="0" w:color="auto"/>
                        <w:bottom w:val="none" w:sz="0" w:space="0" w:color="auto"/>
                        <w:right w:val="none" w:sz="0" w:space="0" w:color="auto"/>
                      </w:divBdr>
                      <w:divsChild>
                        <w:div w:id="670261452">
                          <w:marLeft w:val="0"/>
                          <w:marRight w:val="0"/>
                          <w:marTop w:val="0"/>
                          <w:marBottom w:val="0"/>
                          <w:divBdr>
                            <w:top w:val="none" w:sz="0" w:space="0" w:color="auto"/>
                            <w:left w:val="none" w:sz="0" w:space="0" w:color="auto"/>
                            <w:bottom w:val="none" w:sz="0" w:space="0" w:color="auto"/>
                            <w:right w:val="none" w:sz="0" w:space="0" w:color="auto"/>
                          </w:divBdr>
                          <w:divsChild>
                            <w:div w:id="77484559">
                              <w:marLeft w:val="0"/>
                              <w:marRight w:val="0"/>
                              <w:marTop w:val="240"/>
                              <w:marBottom w:val="120"/>
                              <w:divBdr>
                                <w:top w:val="none" w:sz="0" w:space="0" w:color="auto"/>
                                <w:left w:val="none" w:sz="0" w:space="0" w:color="auto"/>
                                <w:bottom w:val="none" w:sz="0" w:space="0" w:color="auto"/>
                                <w:right w:val="none" w:sz="0" w:space="0" w:color="auto"/>
                              </w:divBdr>
                            </w:div>
                            <w:div w:id="112290079">
                              <w:marLeft w:val="0"/>
                              <w:marRight w:val="0"/>
                              <w:marTop w:val="240"/>
                              <w:marBottom w:val="120"/>
                              <w:divBdr>
                                <w:top w:val="none" w:sz="0" w:space="0" w:color="auto"/>
                                <w:left w:val="none" w:sz="0" w:space="0" w:color="auto"/>
                                <w:bottom w:val="none" w:sz="0" w:space="0" w:color="auto"/>
                                <w:right w:val="none" w:sz="0" w:space="0" w:color="auto"/>
                              </w:divBdr>
                            </w:div>
                            <w:div w:id="123011245">
                              <w:marLeft w:val="0"/>
                              <w:marRight w:val="0"/>
                              <w:marTop w:val="240"/>
                              <w:marBottom w:val="120"/>
                              <w:divBdr>
                                <w:top w:val="none" w:sz="0" w:space="0" w:color="auto"/>
                                <w:left w:val="none" w:sz="0" w:space="0" w:color="auto"/>
                                <w:bottom w:val="none" w:sz="0" w:space="0" w:color="auto"/>
                                <w:right w:val="none" w:sz="0" w:space="0" w:color="auto"/>
                              </w:divBdr>
                            </w:div>
                            <w:div w:id="475731714">
                              <w:marLeft w:val="0"/>
                              <w:marRight w:val="0"/>
                              <w:marTop w:val="240"/>
                              <w:marBottom w:val="120"/>
                              <w:divBdr>
                                <w:top w:val="none" w:sz="0" w:space="0" w:color="auto"/>
                                <w:left w:val="none" w:sz="0" w:space="0" w:color="auto"/>
                                <w:bottom w:val="none" w:sz="0" w:space="0" w:color="auto"/>
                                <w:right w:val="none" w:sz="0" w:space="0" w:color="auto"/>
                              </w:divBdr>
                            </w:div>
                            <w:div w:id="541021711">
                              <w:marLeft w:val="0"/>
                              <w:marRight w:val="0"/>
                              <w:marTop w:val="240"/>
                              <w:marBottom w:val="120"/>
                              <w:divBdr>
                                <w:top w:val="none" w:sz="0" w:space="0" w:color="auto"/>
                                <w:left w:val="none" w:sz="0" w:space="0" w:color="auto"/>
                                <w:bottom w:val="none" w:sz="0" w:space="0" w:color="auto"/>
                                <w:right w:val="none" w:sz="0" w:space="0" w:color="auto"/>
                              </w:divBdr>
                            </w:div>
                            <w:div w:id="583799380">
                              <w:marLeft w:val="0"/>
                              <w:marRight w:val="0"/>
                              <w:marTop w:val="240"/>
                              <w:marBottom w:val="120"/>
                              <w:divBdr>
                                <w:top w:val="none" w:sz="0" w:space="0" w:color="auto"/>
                                <w:left w:val="none" w:sz="0" w:space="0" w:color="auto"/>
                                <w:bottom w:val="none" w:sz="0" w:space="0" w:color="auto"/>
                                <w:right w:val="none" w:sz="0" w:space="0" w:color="auto"/>
                              </w:divBdr>
                            </w:div>
                            <w:div w:id="599263280">
                              <w:marLeft w:val="0"/>
                              <w:marRight w:val="0"/>
                              <w:marTop w:val="240"/>
                              <w:marBottom w:val="120"/>
                              <w:divBdr>
                                <w:top w:val="none" w:sz="0" w:space="0" w:color="auto"/>
                                <w:left w:val="none" w:sz="0" w:space="0" w:color="auto"/>
                                <w:bottom w:val="none" w:sz="0" w:space="0" w:color="auto"/>
                                <w:right w:val="none" w:sz="0" w:space="0" w:color="auto"/>
                              </w:divBdr>
                            </w:div>
                            <w:div w:id="611940417">
                              <w:marLeft w:val="0"/>
                              <w:marRight w:val="0"/>
                              <w:marTop w:val="240"/>
                              <w:marBottom w:val="120"/>
                              <w:divBdr>
                                <w:top w:val="none" w:sz="0" w:space="0" w:color="auto"/>
                                <w:left w:val="none" w:sz="0" w:space="0" w:color="auto"/>
                                <w:bottom w:val="none" w:sz="0" w:space="0" w:color="auto"/>
                                <w:right w:val="none" w:sz="0" w:space="0" w:color="auto"/>
                              </w:divBdr>
                            </w:div>
                            <w:div w:id="701708450">
                              <w:marLeft w:val="0"/>
                              <w:marRight w:val="0"/>
                              <w:marTop w:val="240"/>
                              <w:marBottom w:val="120"/>
                              <w:divBdr>
                                <w:top w:val="none" w:sz="0" w:space="0" w:color="auto"/>
                                <w:left w:val="none" w:sz="0" w:space="0" w:color="auto"/>
                                <w:bottom w:val="none" w:sz="0" w:space="0" w:color="auto"/>
                                <w:right w:val="none" w:sz="0" w:space="0" w:color="auto"/>
                              </w:divBdr>
                            </w:div>
                            <w:div w:id="931201266">
                              <w:marLeft w:val="0"/>
                              <w:marRight w:val="0"/>
                              <w:marTop w:val="240"/>
                              <w:marBottom w:val="120"/>
                              <w:divBdr>
                                <w:top w:val="none" w:sz="0" w:space="0" w:color="auto"/>
                                <w:left w:val="none" w:sz="0" w:space="0" w:color="auto"/>
                                <w:bottom w:val="none" w:sz="0" w:space="0" w:color="auto"/>
                                <w:right w:val="none" w:sz="0" w:space="0" w:color="auto"/>
                              </w:divBdr>
                            </w:div>
                            <w:div w:id="1011029569">
                              <w:marLeft w:val="0"/>
                              <w:marRight w:val="0"/>
                              <w:marTop w:val="240"/>
                              <w:marBottom w:val="120"/>
                              <w:divBdr>
                                <w:top w:val="none" w:sz="0" w:space="0" w:color="auto"/>
                                <w:left w:val="none" w:sz="0" w:space="0" w:color="auto"/>
                                <w:bottom w:val="none" w:sz="0" w:space="0" w:color="auto"/>
                                <w:right w:val="none" w:sz="0" w:space="0" w:color="auto"/>
                              </w:divBdr>
                            </w:div>
                            <w:div w:id="1037049873">
                              <w:marLeft w:val="0"/>
                              <w:marRight w:val="0"/>
                              <w:marTop w:val="240"/>
                              <w:marBottom w:val="120"/>
                              <w:divBdr>
                                <w:top w:val="none" w:sz="0" w:space="0" w:color="auto"/>
                                <w:left w:val="none" w:sz="0" w:space="0" w:color="auto"/>
                                <w:bottom w:val="none" w:sz="0" w:space="0" w:color="auto"/>
                                <w:right w:val="none" w:sz="0" w:space="0" w:color="auto"/>
                              </w:divBdr>
                            </w:div>
                            <w:div w:id="1491363644">
                              <w:marLeft w:val="0"/>
                              <w:marRight w:val="0"/>
                              <w:marTop w:val="240"/>
                              <w:marBottom w:val="120"/>
                              <w:divBdr>
                                <w:top w:val="none" w:sz="0" w:space="0" w:color="auto"/>
                                <w:left w:val="none" w:sz="0" w:space="0" w:color="auto"/>
                                <w:bottom w:val="none" w:sz="0" w:space="0" w:color="auto"/>
                                <w:right w:val="none" w:sz="0" w:space="0" w:color="auto"/>
                              </w:divBdr>
                            </w:div>
                            <w:div w:id="1514537599">
                              <w:marLeft w:val="0"/>
                              <w:marRight w:val="0"/>
                              <w:marTop w:val="240"/>
                              <w:marBottom w:val="120"/>
                              <w:divBdr>
                                <w:top w:val="none" w:sz="0" w:space="0" w:color="auto"/>
                                <w:left w:val="none" w:sz="0" w:space="0" w:color="auto"/>
                                <w:bottom w:val="none" w:sz="0" w:space="0" w:color="auto"/>
                                <w:right w:val="none" w:sz="0" w:space="0" w:color="auto"/>
                              </w:divBdr>
                            </w:div>
                            <w:div w:id="1976061243">
                              <w:marLeft w:val="0"/>
                              <w:marRight w:val="0"/>
                              <w:marTop w:val="240"/>
                              <w:marBottom w:val="120"/>
                              <w:divBdr>
                                <w:top w:val="none" w:sz="0" w:space="0" w:color="auto"/>
                                <w:left w:val="none" w:sz="0" w:space="0" w:color="auto"/>
                                <w:bottom w:val="none" w:sz="0" w:space="0" w:color="auto"/>
                                <w:right w:val="none" w:sz="0" w:space="0" w:color="auto"/>
                              </w:divBdr>
                            </w:div>
                            <w:div w:id="2035644515">
                              <w:marLeft w:val="0"/>
                              <w:marRight w:val="0"/>
                              <w:marTop w:val="240"/>
                              <w:marBottom w:val="120"/>
                              <w:divBdr>
                                <w:top w:val="none" w:sz="0" w:space="0" w:color="auto"/>
                                <w:left w:val="none" w:sz="0" w:space="0" w:color="auto"/>
                                <w:bottom w:val="none" w:sz="0" w:space="0" w:color="auto"/>
                                <w:right w:val="none" w:sz="0" w:space="0" w:color="auto"/>
                              </w:divBdr>
                            </w:div>
                            <w:div w:id="2113554124">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6847662">
      <w:bodyDiv w:val="1"/>
      <w:marLeft w:val="0"/>
      <w:marRight w:val="0"/>
      <w:marTop w:val="0"/>
      <w:marBottom w:val="0"/>
      <w:divBdr>
        <w:top w:val="none" w:sz="0" w:space="0" w:color="auto"/>
        <w:left w:val="none" w:sz="0" w:space="0" w:color="auto"/>
        <w:bottom w:val="none" w:sz="0" w:space="0" w:color="auto"/>
        <w:right w:val="none" w:sz="0" w:space="0" w:color="auto"/>
      </w:divBdr>
      <w:divsChild>
        <w:div w:id="1142884904">
          <w:marLeft w:val="0"/>
          <w:marRight w:val="0"/>
          <w:marTop w:val="0"/>
          <w:marBottom w:val="0"/>
          <w:divBdr>
            <w:top w:val="none" w:sz="0" w:space="0" w:color="auto"/>
            <w:left w:val="none" w:sz="0" w:space="0" w:color="auto"/>
            <w:bottom w:val="none" w:sz="0" w:space="0" w:color="auto"/>
            <w:right w:val="none" w:sz="0" w:space="0" w:color="auto"/>
          </w:divBdr>
          <w:divsChild>
            <w:div w:id="1954894388">
              <w:marLeft w:val="0"/>
              <w:marRight w:val="60"/>
              <w:marTop w:val="0"/>
              <w:marBottom w:val="0"/>
              <w:divBdr>
                <w:top w:val="none" w:sz="0" w:space="0" w:color="auto"/>
                <w:left w:val="none" w:sz="0" w:space="0" w:color="auto"/>
                <w:bottom w:val="none" w:sz="0" w:space="0" w:color="auto"/>
                <w:right w:val="none" w:sz="0" w:space="0" w:color="auto"/>
              </w:divBdr>
              <w:divsChild>
                <w:div w:id="620765246">
                  <w:marLeft w:val="0"/>
                  <w:marRight w:val="0"/>
                  <w:marTop w:val="0"/>
                  <w:marBottom w:val="150"/>
                  <w:divBdr>
                    <w:top w:val="none" w:sz="0" w:space="0" w:color="auto"/>
                    <w:left w:val="none" w:sz="0" w:space="0" w:color="auto"/>
                    <w:bottom w:val="none" w:sz="0" w:space="0" w:color="auto"/>
                    <w:right w:val="none" w:sz="0" w:space="0" w:color="auto"/>
                  </w:divBdr>
                  <w:divsChild>
                    <w:div w:id="1777864369">
                      <w:marLeft w:val="0"/>
                      <w:marRight w:val="0"/>
                      <w:marTop w:val="0"/>
                      <w:marBottom w:val="0"/>
                      <w:divBdr>
                        <w:top w:val="none" w:sz="0" w:space="0" w:color="auto"/>
                        <w:left w:val="none" w:sz="0" w:space="0" w:color="auto"/>
                        <w:bottom w:val="none" w:sz="0" w:space="0" w:color="auto"/>
                        <w:right w:val="none" w:sz="0" w:space="0" w:color="auto"/>
                      </w:divBdr>
                      <w:divsChild>
                        <w:div w:id="111755918">
                          <w:marLeft w:val="0"/>
                          <w:marRight w:val="0"/>
                          <w:marTop w:val="0"/>
                          <w:marBottom w:val="0"/>
                          <w:divBdr>
                            <w:top w:val="none" w:sz="0" w:space="0" w:color="auto"/>
                            <w:left w:val="none" w:sz="0" w:space="0" w:color="auto"/>
                            <w:bottom w:val="none" w:sz="0" w:space="0" w:color="auto"/>
                            <w:right w:val="none" w:sz="0" w:space="0" w:color="auto"/>
                          </w:divBdr>
                          <w:divsChild>
                            <w:div w:id="447049981">
                              <w:marLeft w:val="0"/>
                              <w:marRight w:val="0"/>
                              <w:marTop w:val="240"/>
                              <w:marBottom w:val="120"/>
                              <w:divBdr>
                                <w:top w:val="none" w:sz="0" w:space="0" w:color="auto"/>
                                <w:left w:val="none" w:sz="0" w:space="0" w:color="auto"/>
                                <w:bottom w:val="none" w:sz="0" w:space="0" w:color="auto"/>
                                <w:right w:val="none" w:sz="0" w:space="0" w:color="auto"/>
                              </w:divBdr>
                            </w:div>
                            <w:div w:id="452792698">
                              <w:marLeft w:val="0"/>
                              <w:marRight w:val="0"/>
                              <w:marTop w:val="240"/>
                              <w:marBottom w:val="120"/>
                              <w:divBdr>
                                <w:top w:val="none" w:sz="0" w:space="0" w:color="auto"/>
                                <w:left w:val="none" w:sz="0" w:space="0" w:color="auto"/>
                                <w:bottom w:val="none" w:sz="0" w:space="0" w:color="auto"/>
                                <w:right w:val="none" w:sz="0" w:space="0" w:color="auto"/>
                              </w:divBdr>
                            </w:div>
                            <w:div w:id="522938677">
                              <w:marLeft w:val="0"/>
                              <w:marRight w:val="0"/>
                              <w:marTop w:val="240"/>
                              <w:marBottom w:val="120"/>
                              <w:divBdr>
                                <w:top w:val="none" w:sz="0" w:space="0" w:color="auto"/>
                                <w:left w:val="none" w:sz="0" w:space="0" w:color="auto"/>
                                <w:bottom w:val="none" w:sz="0" w:space="0" w:color="auto"/>
                                <w:right w:val="none" w:sz="0" w:space="0" w:color="auto"/>
                              </w:divBdr>
                            </w:div>
                            <w:div w:id="608699448">
                              <w:marLeft w:val="0"/>
                              <w:marRight w:val="0"/>
                              <w:marTop w:val="240"/>
                              <w:marBottom w:val="120"/>
                              <w:divBdr>
                                <w:top w:val="none" w:sz="0" w:space="0" w:color="auto"/>
                                <w:left w:val="none" w:sz="0" w:space="0" w:color="auto"/>
                                <w:bottom w:val="none" w:sz="0" w:space="0" w:color="auto"/>
                                <w:right w:val="none" w:sz="0" w:space="0" w:color="auto"/>
                              </w:divBdr>
                            </w:div>
                            <w:div w:id="733967007">
                              <w:marLeft w:val="0"/>
                              <w:marRight w:val="0"/>
                              <w:marTop w:val="240"/>
                              <w:marBottom w:val="120"/>
                              <w:divBdr>
                                <w:top w:val="none" w:sz="0" w:space="0" w:color="auto"/>
                                <w:left w:val="none" w:sz="0" w:space="0" w:color="auto"/>
                                <w:bottom w:val="none" w:sz="0" w:space="0" w:color="auto"/>
                                <w:right w:val="none" w:sz="0" w:space="0" w:color="auto"/>
                              </w:divBdr>
                            </w:div>
                            <w:div w:id="777457099">
                              <w:marLeft w:val="0"/>
                              <w:marRight w:val="0"/>
                              <w:marTop w:val="240"/>
                              <w:marBottom w:val="120"/>
                              <w:divBdr>
                                <w:top w:val="none" w:sz="0" w:space="0" w:color="auto"/>
                                <w:left w:val="none" w:sz="0" w:space="0" w:color="auto"/>
                                <w:bottom w:val="none" w:sz="0" w:space="0" w:color="auto"/>
                                <w:right w:val="none" w:sz="0" w:space="0" w:color="auto"/>
                              </w:divBdr>
                            </w:div>
                            <w:div w:id="843132949">
                              <w:marLeft w:val="0"/>
                              <w:marRight w:val="0"/>
                              <w:marTop w:val="240"/>
                              <w:marBottom w:val="120"/>
                              <w:divBdr>
                                <w:top w:val="none" w:sz="0" w:space="0" w:color="auto"/>
                                <w:left w:val="none" w:sz="0" w:space="0" w:color="auto"/>
                                <w:bottom w:val="none" w:sz="0" w:space="0" w:color="auto"/>
                                <w:right w:val="none" w:sz="0" w:space="0" w:color="auto"/>
                              </w:divBdr>
                            </w:div>
                            <w:div w:id="863831312">
                              <w:marLeft w:val="0"/>
                              <w:marRight w:val="0"/>
                              <w:marTop w:val="240"/>
                              <w:marBottom w:val="120"/>
                              <w:divBdr>
                                <w:top w:val="none" w:sz="0" w:space="0" w:color="auto"/>
                                <w:left w:val="none" w:sz="0" w:space="0" w:color="auto"/>
                                <w:bottom w:val="none" w:sz="0" w:space="0" w:color="auto"/>
                                <w:right w:val="none" w:sz="0" w:space="0" w:color="auto"/>
                              </w:divBdr>
                            </w:div>
                            <w:div w:id="921915247">
                              <w:marLeft w:val="0"/>
                              <w:marRight w:val="0"/>
                              <w:marTop w:val="240"/>
                              <w:marBottom w:val="120"/>
                              <w:divBdr>
                                <w:top w:val="none" w:sz="0" w:space="0" w:color="auto"/>
                                <w:left w:val="none" w:sz="0" w:space="0" w:color="auto"/>
                                <w:bottom w:val="none" w:sz="0" w:space="0" w:color="auto"/>
                                <w:right w:val="none" w:sz="0" w:space="0" w:color="auto"/>
                              </w:divBdr>
                            </w:div>
                            <w:div w:id="955867601">
                              <w:marLeft w:val="0"/>
                              <w:marRight w:val="0"/>
                              <w:marTop w:val="240"/>
                              <w:marBottom w:val="120"/>
                              <w:divBdr>
                                <w:top w:val="none" w:sz="0" w:space="0" w:color="auto"/>
                                <w:left w:val="none" w:sz="0" w:space="0" w:color="auto"/>
                                <w:bottom w:val="none" w:sz="0" w:space="0" w:color="auto"/>
                                <w:right w:val="none" w:sz="0" w:space="0" w:color="auto"/>
                              </w:divBdr>
                            </w:div>
                            <w:div w:id="1066536897">
                              <w:marLeft w:val="0"/>
                              <w:marRight w:val="0"/>
                              <w:marTop w:val="240"/>
                              <w:marBottom w:val="120"/>
                              <w:divBdr>
                                <w:top w:val="none" w:sz="0" w:space="0" w:color="auto"/>
                                <w:left w:val="none" w:sz="0" w:space="0" w:color="auto"/>
                                <w:bottom w:val="none" w:sz="0" w:space="0" w:color="auto"/>
                                <w:right w:val="none" w:sz="0" w:space="0" w:color="auto"/>
                              </w:divBdr>
                            </w:div>
                            <w:div w:id="1388720106">
                              <w:marLeft w:val="0"/>
                              <w:marRight w:val="0"/>
                              <w:marTop w:val="240"/>
                              <w:marBottom w:val="120"/>
                              <w:divBdr>
                                <w:top w:val="none" w:sz="0" w:space="0" w:color="auto"/>
                                <w:left w:val="none" w:sz="0" w:space="0" w:color="auto"/>
                                <w:bottom w:val="none" w:sz="0" w:space="0" w:color="auto"/>
                                <w:right w:val="none" w:sz="0" w:space="0" w:color="auto"/>
                              </w:divBdr>
                            </w:div>
                            <w:div w:id="1580478428">
                              <w:marLeft w:val="0"/>
                              <w:marRight w:val="0"/>
                              <w:marTop w:val="240"/>
                              <w:marBottom w:val="120"/>
                              <w:divBdr>
                                <w:top w:val="none" w:sz="0" w:space="0" w:color="auto"/>
                                <w:left w:val="none" w:sz="0" w:space="0" w:color="auto"/>
                                <w:bottom w:val="none" w:sz="0" w:space="0" w:color="auto"/>
                                <w:right w:val="none" w:sz="0" w:space="0" w:color="auto"/>
                              </w:divBdr>
                            </w:div>
                            <w:div w:id="1696686635">
                              <w:marLeft w:val="0"/>
                              <w:marRight w:val="0"/>
                              <w:marTop w:val="240"/>
                              <w:marBottom w:val="120"/>
                              <w:divBdr>
                                <w:top w:val="none" w:sz="0" w:space="0" w:color="auto"/>
                                <w:left w:val="none" w:sz="0" w:space="0" w:color="auto"/>
                                <w:bottom w:val="none" w:sz="0" w:space="0" w:color="auto"/>
                                <w:right w:val="none" w:sz="0" w:space="0" w:color="auto"/>
                              </w:divBdr>
                            </w:div>
                            <w:div w:id="1757941969">
                              <w:marLeft w:val="0"/>
                              <w:marRight w:val="0"/>
                              <w:marTop w:val="240"/>
                              <w:marBottom w:val="120"/>
                              <w:divBdr>
                                <w:top w:val="none" w:sz="0" w:space="0" w:color="auto"/>
                                <w:left w:val="none" w:sz="0" w:space="0" w:color="auto"/>
                                <w:bottom w:val="none" w:sz="0" w:space="0" w:color="auto"/>
                                <w:right w:val="none" w:sz="0" w:space="0" w:color="auto"/>
                              </w:divBdr>
                            </w:div>
                            <w:div w:id="1905288810">
                              <w:marLeft w:val="0"/>
                              <w:marRight w:val="0"/>
                              <w:marTop w:val="240"/>
                              <w:marBottom w:val="120"/>
                              <w:divBdr>
                                <w:top w:val="none" w:sz="0" w:space="0" w:color="auto"/>
                                <w:left w:val="none" w:sz="0" w:space="0" w:color="auto"/>
                                <w:bottom w:val="none" w:sz="0" w:space="0" w:color="auto"/>
                                <w:right w:val="none" w:sz="0" w:space="0" w:color="auto"/>
                              </w:divBdr>
                            </w:div>
                            <w:div w:id="1927499831">
                              <w:marLeft w:val="0"/>
                              <w:marRight w:val="0"/>
                              <w:marTop w:val="240"/>
                              <w:marBottom w:val="120"/>
                              <w:divBdr>
                                <w:top w:val="none" w:sz="0" w:space="0" w:color="auto"/>
                                <w:left w:val="none" w:sz="0" w:space="0" w:color="auto"/>
                                <w:bottom w:val="none" w:sz="0" w:space="0" w:color="auto"/>
                                <w:right w:val="none" w:sz="0" w:space="0" w:color="auto"/>
                              </w:divBdr>
                            </w:div>
                            <w:div w:id="196669703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7138269">
      <w:bodyDiv w:val="1"/>
      <w:marLeft w:val="0"/>
      <w:marRight w:val="0"/>
      <w:marTop w:val="0"/>
      <w:marBottom w:val="0"/>
      <w:divBdr>
        <w:top w:val="none" w:sz="0" w:space="0" w:color="auto"/>
        <w:left w:val="none" w:sz="0" w:space="0" w:color="auto"/>
        <w:bottom w:val="none" w:sz="0" w:space="0" w:color="auto"/>
        <w:right w:val="none" w:sz="0" w:space="0" w:color="auto"/>
      </w:divBdr>
    </w:div>
    <w:div w:id="866138055">
      <w:bodyDiv w:val="1"/>
      <w:marLeft w:val="0"/>
      <w:marRight w:val="0"/>
      <w:marTop w:val="0"/>
      <w:marBottom w:val="0"/>
      <w:divBdr>
        <w:top w:val="none" w:sz="0" w:space="0" w:color="auto"/>
        <w:left w:val="none" w:sz="0" w:space="0" w:color="auto"/>
        <w:bottom w:val="none" w:sz="0" w:space="0" w:color="auto"/>
        <w:right w:val="none" w:sz="0" w:space="0" w:color="auto"/>
      </w:divBdr>
    </w:div>
    <w:div w:id="901984015">
      <w:bodyDiv w:val="1"/>
      <w:marLeft w:val="0"/>
      <w:marRight w:val="0"/>
      <w:marTop w:val="0"/>
      <w:marBottom w:val="0"/>
      <w:divBdr>
        <w:top w:val="none" w:sz="0" w:space="0" w:color="auto"/>
        <w:left w:val="none" w:sz="0" w:space="0" w:color="auto"/>
        <w:bottom w:val="none" w:sz="0" w:space="0" w:color="auto"/>
        <w:right w:val="none" w:sz="0" w:space="0" w:color="auto"/>
      </w:divBdr>
    </w:div>
    <w:div w:id="958797122">
      <w:bodyDiv w:val="1"/>
      <w:marLeft w:val="0"/>
      <w:marRight w:val="0"/>
      <w:marTop w:val="0"/>
      <w:marBottom w:val="0"/>
      <w:divBdr>
        <w:top w:val="none" w:sz="0" w:space="0" w:color="auto"/>
        <w:left w:val="none" w:sz="0" w:space="0" w:color="auto"/>
        <w:bottom w:val="none" w:sz="0" w:space="0" w:color="auto"/>
        <w:right w:val="none" w:sz="0" w:space="0" w:color="auto"/>
      </w:divBdr>
    </w:div>
    <w:div w:id="1016155972">
      <w:bodyDiv w:val="1"/>
      <w:marLeft w:val="0"/>
      <w:marRight w:val="0"/>
      <w:marTop w:val="0"/>
      <w:marBottom w:val="0"/>
      <w:divBdr>
        <w:top w:val="none" w:sz="0" w:space="0" w:color="auto"/>
        <w:left w:val="none" w:sz="0" w:space="0" w:color="auto"/>
        <w:bottom w:val="none" w:sz="0" w:space="0" w:color="auto"/>
        <w:right w:val="none" w:sz="0" w:space="0" w:color="auto"/>
      </w:divBdr>
    </w:div>
    <w:div w:id="1016689562">
      <w:bodyDiv w:val="1"/>
      <w:marLeft w:val="0"/>
      <w:marRight w:val="0"/>
      <w:marTop w:val="0"/>
      <w:marBottom w:val="0"/>
      <w:divBdr>
        <w:top w:val="none" w:sz="0" w:space="0" w:color="auto"/>
        <w:left w:val="none" w:sz="0" w:space="0" w:color="auto"/>
        <w:bottom w:val="none" w:sz="0" w:space="0" w:color="auto"/>
        <w:right w:val="none" w:sz="0" w:space="0" w:color="auto"/>
      </w:divBdr>
    </w:div>
    <w:div w:id="1080374158">
      <w:bodyDiv w:val="1"/>
      <w:marLeft w:val="0"/>
      <w:marRight w:val="0"/>
      <w:marTop w:val="0"/>
      <w:marBottom w:val="0"/>
      <w:divBdr>
        <w:top w:val="none" w:sz="0" w:space="0" w:color="auto"/>
        <w:left w:val="none" w:sz="0" w:space="0" w:color="auto"/>
        <w:bottom w:val="none" w:sz="0" w:space="0" w:color="auto"/>
        <w:right w:val="none" w:sz="0" w:space="0" w:color="auto"/>
      </w:divBdr>
      <w:divsChild>
        <w:div w:id="1783068031">
          <w:marLeft w:val="0"/>
          <w:marRight w:val="0"/>
          <w:marTop w:val="0"/>
          <w:marBottom w:val="0"/>
          <w:divBdr>
            <w:top w:val="none" w:sz="0" w:space="0" w:color="auto"/>
            <w:left w:val="none" w:sz="0" w:space="0" w:color="auto"/>
            <w:bottom w:val="none" w:sz="0" w:space="0" w:color="auto"/>
            <w:right w:val="none" w:sz="0" w:space="0" w:color="auto"/>
          </w:divBdr>
          <w:divsChild>
            <w:div w:id="875505146">
              <w:marLeft w:val="0"/>
              <w:marRight w:val="60"/>
              <w:marTop w:val="0"/>
              <w:marBottom w:val="0"/>
              <w:divBdr>
                <w:top w:val="none" w:sz="0" w:space="0" w:color="auto"/>
                <w:left w:val="none" w:sz="0" w:space="0" w:color="auto"/>
                <w:bottom w:val="none" w:sz="0" w:space="0" w:color="auto"/>
                <w:right w:val="none" w:sz="0" w:space="0" w:color="auto"/>
              </w:divBdr>
              <w:divsChild>
                <w:div w:id="701200507">
                  <w:marLeft w:val="0"/>
                  <w:marRight w:val="0"/>
                  <w:marTop w:val="0"/>
                  <w:marBottom w:val="150"/>
                  <w:divBdr>
                    <w:top w:val="none" w:sz="0" w:space="0" w:color="auto"/>
                    <w:left w:val="none" w:sz="0" w:space="0" w:color="auto"/>
                    <w:bottom w:val="none" w:sz="0" w:space="0" w:color="auto"/>
                    <w:right w:val="none" w:sz="0" w:space="0" w:color="auto"/>
                  </w:divBdr>
                  <w:divsChild>
                    <w:div w:id="884760951">
                      <w:marLeft w:val="0"/>
                      <w:marRight w:val="0"/>
                      <w:marTop w:val="0"/>
                      <w:marBottom w:val="0"/>
                      <w:divBdr>
                        <w:top w:val="none" w:sz="0" w:space="0" w:color="auto"/>
                        <w:left w:val="none" w:sz="0" w:space="0" w:color="auto"/>
                        <w:bottom w:val="none" w:sz="0" w:space="0" w:color="auto"/>
                        <w:right w:val="none" w:sz="0" w:space="0" w:color="auto"/>
                      </w:divBdr>
                      <w:divsChild>
                        <w:div w:id="1727795936">
                          <w:marLeft w:val="0"/>
                          <w:marRight w:val="0"/>
                          <w:marTop w:val="0"/>
                          <w:marBottom w:val="0"/>
                          <w:divBdr>
                            <w:top w:val="none" w:sz="0" w:space="0" w:color="auto"/>
                            <w:left w:val="none" w:sz="0" w:space="0" w:color="auto"/>
                            <w:bottom w:val="none" w:sz="0" w:space="0" w:color="auto"/>
                            <w:right w:val="none" w:sz="0" w:space="0" w:color="auto"/>
                          </w:divBdr>
                          <w:divsChild>
                            <w:div w:id="158009858">
                              <w:marLeft w:val="0"/>
                              <w:marRight w:val="0"/>
                              <w:marTop w:val="240"/>
                              <w:marBottom w:val="120"/>
                              <w:divBdr>
                                <w:top w:val="none" w:sz="0" w:space="0" w:color="auto"/>
                                <w:left w:val="none" w:sz="0" w:space="0" w:color="auto"/>
                                <w:bottom w:val="none" w:sz="0" w:space="0" w:color="auto"/>
                                <w:right w:val="none" w:sz="0" w:space="0" w:color="auto"/>
                              </w:divBdr>
                            </w:div>
                            <w:div w:id="325210553">
                              <w:marLeft w:val="0"/>
                              <w:marRight w:val="0"/>
                              <w:marTop w:val="240"/>
                              <w:marBottom w:val="120"/>
                              <w:divBdr>
                                <w:top w:val="none" w:sz="0" w:space="0" w:color="auto"/>
                                <w:left w:val="none" w:sz="0" w:space="0" w:color="auto"/>
                                <w:bottom w:val="none" w:sz="0" w:space="0" w:color="auto"/>
                                <w:right w:val="none" w:sz="0" w:space="0" w:color="auto"/>
                              </w:divBdr>
                            </w:div>
                            <w:div w:id="445126719">
                              <w:marLeft w:val="0"/>
                              <w:marRight w:val="0"/>
                              <w:marTop w:val="240"/>
                              <w:marBottom w:val="120"/>
                              <w:divBdr>
                                <w:top w:val="none" w:sz="0" w:space="0" w:color="auto"/>
                                <w:left w:val="none" w:sz="0" w:space="0" w:color="auto"/>
                                <w:bottom w:val="none" w:sz="0" w:space="0" w:color="auto"/>
                                <w:right w:val="none" w:sz="0" w:space="0" w:color="auto"/>
                              </w:divBdr>
                            </w:div>
                            <w:div w:id="489449310">
                              <w:marLeft w:val="0"/>
                              <w:marRight w:val="0"/>
                              <w:marTop w:val="240"/>
                              <w:marBottom w:val="120"/>
                              <w:divBdr>
                                <w:top w:val="none" w:sz="0" w:space="0" w:color="auto"/>
                                <w:left w:val="none" w:sz="0" w:space="0" w:color="auto"/>
                                <w:bottom w:val="none" w:sz="0" w:space="0" w:color="auto"/>
                                <w:right w:val="none" w:sz="0" w:space="0" w:color="auto"/>
                              </w:divBdr>
                            </w:div>
                            <w:div w:id="504252769">
                              <w:marLeft w:val="0"/>
                              <w:marRight w:val="0"/>
                              <w:marTop w:val="240"/>
                              <w:marBottom w:val="120"/>
                              <w:divBdr>
                                <w:top w:val="none" w:sz="0" w:space="0" w:color="auto"/>
                                <w:left w:val="none" w:sz="0" w:space="0" w:color="auto"/>
                                <w:bottom w:val="none" w:sz="0" w:space="0" w:color="auto"/>
                                <w:right w:val="none" w:sz="0" w:space="0" w:color="auto"/>
                              </w:divBdr>
                            </w:div>
                            <w:div w:id="509875493">
                              <w:marLeft w:val="0"/>
                              <w:marRight w:val="0"/>
                              <w:marTop w:val="240"/>
                              <w:marBottom w:val="120"/>
                              <w:divBdr>
                                <w:top w:val="none" w:sz="0" w:space="0" w:color="auto"/>
                                <w:left w:val="none" w:sz="0" w:space="0" w:color="auto"/>
                                <w:bottom w:val="none" w:sz="0" w:space="0" w:color="auto"/>
                                <w:right w:val="none" w:sz="0" w:space="0" w:color="auto"/>
                              </w:divBdr>
                            </w:div>
                            <w:div w:id="539590607">
                              <w:marLeft w:val="0"/>
                              <w:marRight w:val="0"/>
                              <w:marTop w:val="240"/>
                              <w:marBottom w:val="120"/>
                              <w:divBdr>
                                <w:top w:val="none" w:sz="0" w:space="0" w:color="auto"/>
                                <w:left w:val="none" w:sz="0" w:space="0" w:color="auto"/>
                                <w:bottom w:val="none" w:sz="0" w:space="0" w:color="auto"/>
                                <w:right w:val="none" w:sz="0" w:space="0" w:color="auto"/>
                              </w:divBdr>
                            </w:div>
                            <w:div w:id="626273985">
                              <w:marLeft w:val="0"/>
                              <w:marRight w:val="0"/>
                              <w:marTop w:val="240"/>
                              <w:marBottom w:val="120"/>
                              <w:divBdr>
                                <w:top w:val="none" w:sz="0" w:space="0" w:color="auto"/>
                                <w:left w:val="none" w:sz="0" w:space="0" w:color="auto"/>
                                <w:bottom w:val="none" w:sz="0" w:space="0" w:color="auto"/>
                                <w:right w:val="none" w:sz="0" w:space="0" w:color="auto"/>
                              </w:divBdr>
                            </w:div>
                            <w:div w:id="784692552">
                              <w:marLeft w:val="0"/>
                              <w:marRight w:val="0"/>
                              <w:marTop w:val="240"/>
                              <w:marBottom w:val="120"/>
                              <w:divBdr>
                                <w:top w:val="none" w:sz="0" w:space="0" w:color="auto"/>
                                <w:left w:val="none" w:sz="0" w:space="0" w:color="auto"/>
                                <w:bottom w:val="none" w:sz="0" w:space="0" w:color="auto"/>
                                <w:right w:val="none" w:sz="0" w:space="0" w:color="auto"/>
                              </w:divBdr>
                            </w:div>
                            <w:div w:id="955481321">
                              <w:marLeft w:val="0"/>
                              <w:marRight w:val="0"/>
                              <w:marTop w:val="240"/>
                              <w:marBottom w:val="120"/>
                              <w:divBdr>
                                <w:top w:val="none" w:sz="0" w:space="0" w:color="auto"/>
                                <w:left w:val="none" w:sz="0" w:space="0" w:color="auto"/>
                                <w:bottom w:val="none" w:sz="0" w:space="0" w:color="auto"/>
                                <w:right w:val="none" w:sz="0" w:space="0" w:color="auto"/>
                              </w:divBdr>
                            </w:div>
                            <w:div w:id="958880711">
                              <w:marLeft w:val="0"/>
                              <w:marRight w:val="0"/>
                              <w:marTop w:val="240"/>
                              <w:marBottom w:val="120"/>
                              <w:divBdr>
                                <w:top w:val="none" w:sz="0" w:space="0" w:color="auto"/>
                                <w:left w:val="none" w:sz="0" w:space="0" w:color="auto"/>
                                <w:bottom w:val="none" w:sz="0" w:space="0" w:color="auto"/>
                                <w:right w:val="none" w:sz="0" w:space="0" w:color="auto"/>
                              </w:divBdr>
                            </w:div>
                            <w:div w:id="1026561800">
                              <w:marLeft w:val="0"/>
                              <w:marRight w:val="0"/>
                              <w:marTop w:val="240"/>
                              <w:marBottom w:val="120"/>
                              <w:divBdr>
                                <w:top w:val="none" w:sz="0" w:space="0" w:color="auto"/>
                                <w:left w:val="none" w:sz="0" w:space="0" w:color="auto"/>
                                <w:bottom w:val="none" w:sz="0" w:space="0" w:color="auto"/>
                                <w:right w:val="none" w:sz="0" w:space="0" w:color="auto"/>
                              </w:divBdr>
                            </w:div>
                            <w:div w:id="1078595172">
                              <w:marLeft w:val="0"/>
                              <w:marRight w:val="0"/>
                              <w:marTop w:val="240"/>
                              <w:marBottom w:val="120"/>
                              <w:divBdr>
                                <w:top w:val="none" w:sz="0" w:space="0" w:color="auto"/>
                                <w:left w:val="none" w:sz="0" w:space="0" w:color="auto"/>
                                <w:bottom w:val="none" w:sz="0" w:space="0" w:color="auto"/>
                                <w:right w:val="none" w:sz="0" w:space="0" w:color="auto"/>
                              </w:divBdr>
                            </w:div>
                            <w:div w:id="1156873545">
                              <w:marLeft w:val="0"/>
                              <w:marRight w:val="0"/>
                              <w:marTop w:val="240"/>
                              <w:marBottom w:val="120"/>
                              <w:divBdr>
                                <w:top w:val="none" w:sz="0" w:space="0" w:color="auto"/>
                                <w:left w:val="none" w:sz="0" w:space="0" w:color="auto"/>
                                <w:bottom w:val="none" w:sz="0" w:space="0" w:color="auto"/>
                                <w:right w:val="none" w:sz="0" w:space="0" w:color="auto"/>
                              </w:divBdr>
                            </w:div>
                            <w:div w:id="1247886089">
                              <w:marLeft w:val="0"/>
                              <w:marRight w:val="0"/>
                              <w:marTop w:val="240"/>
                              <w:marBottom w:val="120"/>
                              <w:divBdr>
                                <w:top w:val="none" w:sz="0" w:space="0" w:color="auto"/>
                                <w:left w:val="none" w:sz="0" w:space="0" w:color="auto"/>
                                <w:bottom w:val="none" w:sz="0" w:space="0" w:color="auto"/>
                                <w:right w:val="none" w:sz="0" w:space="0" w:color="auto"/>
                              </w:divBdr>
                            </w:div>
                            <w:div w:id="1687056876">
                              <w:marLeft w:val="0"/>
                              <w:marRight w:val="0"/>
                              <w:marTop w:val="240"/>
                              <w:marBottom w:val="120"/>
                              <w:divBdr>
                                <w:top w:val="none" w:sz="0" w:space="0" w:color="auto"/>
                                <w:left w:val="none" w:sz="0" w:space="0" w:color="auto"/>
                                <w:bottom w:val="none" w:sz="0" w:space="0" w:color="auto"/>
                                <w:right w:val="none" w:sz="0" w:space="0" w:color="auto"/>
                              </w:divBdr>
                            </w:div>
                            <w:div w:id="1733310426">
                              <w:marLeft w:val="0"/>
                              <w:marRight w:val="0"/>
                              <w:marTop w:val="240"/>
                              <w:marBottom w:val="120"/>
                              <w:divBdr>
                                <w:top w:val="none" w:sz="0" w:space="0" w:color="auto"/>
                                <w:left w:val="none" w:sz="0" w:space="0" w:color="auto"/>
                                <w:bottom w:val="none" w:sz="0" w:space="0" w:color="auto"/>
                                <w:right w:val="none" w:sz="0" w:space="0" w:color="auto"/>
                              </w:divBdr>
                            </w:div>
                            <w:div w:id="195489698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5748635">
      <w:bodyDiv w:val="1"/>
      <w:marLeft w:val="0"/>
      <w:marRight w:val="0"/>
      <w:marTop w:val="0"/>
      <w:marBottom w:val="0"/>
      <w:divBdr>
        <w:top w:val="none" w:sz="0" w:space="0" w:color="auto"/>
        <w:left w:val="none" w:sz="0" w:space="0" w:color="auto"/>
        <w:bottom w:val="none" w:sz="0" w:space="0" w:color="auto"/>
        <w:right w:val="none" w:sz="0" w:space="0" w:color="auto"/>
      </w:divBdr>
    </w:div>
    <w:div w:id="1231621567">
      <w:bodyDiv w:val="1"/>
      <w:marLeft w:val="0"/>
      <w:marRight w:val="0"/>
      <w:marTop w:val="0"/>
      <w:marBottom w:val="0"/>
      <w:divBdr>
        <w:top w:val="none" w:sz="0" w:space="0" w:color="auto"/>
        <w:left w:val="none" w:sz="0" w:space="0" w:color="auto"/>
        <w:bottom w:val="none" w:sz="0" w:space="0" w:color="auto"/>
        <w:right w:val="none" w:sz="0" w:space="0" w:color="auto"/>
      </w:divBdr>
    </w:div>
    <w:div w:id="1262031849">
      <w:bodyDiv w:val="1"/>
      <w:marLeft w:val="0"/>
      <w:marRight w:val="0"/>
      <w:marTop w:val="0"/>
      <w:marBottom w:val="0"/>
      <w:divBdr>
        <w:top w:val="none" w:sz="0" w:space="0" w:color="auto"/>
        <w:left w:val="none" w:sz="0" w:space="0" w:color="auto"/>
        <w:bottom w:val="none" w:sz="0" w:space="0" w:color="auto"/>
        <w:right w:val="none" w:sz="0" w:space="0" w:color="auto"/>
      </w:divBdr>
    </w:div>
    <w:div w:id="1299997914">
      <w:bodyDiv w:val="1"/>
      <w:marLeft w:val="0"/>
      <w:marRight w:val="0"/>
      <w:marTop w:val="0"/>
      <w:marBottom w:val="0"/>
      <w:divBdr>
        <w:top w:val="none" w:sz="0" w:space="0" w:color="auto"/>
        <w:left w:val="none" w:sz="0" w:space="0" w:color="auto"/>
        <w:bottom w:val="none" w:sz="0" w:space="0" w:color="auto"/>
        <w:right w:val="none" w:sz="0" w:space="0" w:color="auto"/>
      </w:divBdr>
    </w:div>
    <w:div w:id="1322124958">
      <w:bodyDiv w:val="1"/>
      <w:marLeft w:val="0"/>
      <w:marRight w:val="0"/>
      <w:marTop w:val="0"/>
      <w:marBottom w:val="0"/>
      <w:divBdr>
        <w:top w:val="none" w:sz="0" w:space="0" w:color="auto"/>
        <w:left w:val="none" w:sz="0" w:space="0" w:color="auto"/>
        <w:bottom w:val="none" w:sz="0" w:space="0" w:color="auto"/>
        <w:right w:val="none" w:sz="0" w:space="0" w:color="auto"/>
      </w:divBdr>
    </w:div>
    <w:div w:id="1365787962">
      <w:bodyDiv w:val="1"/>
      <w:marLeft w:val="0"/>
      <w:marRight w:val="0"/>
      <w:marTop w:val="0"/>
      <w:marBottom w:val="0"/>
      <w:divBdr>
        <w:top w:val="none" w:sz="0" w:space="0" w:color="auto"/>
        <w:left w:val="none" w:sz="0" w:space="0" w:color="auto"/>
        <w:bottom w:val="none" w:sz="0" w:space="0" w:color="auto"/>
        <w:right w:val="none" w:sz="0" w:space="0" w:color="auto"/>
      </w:divBdr>
    </w:div>
    <w:div w:id="1401781344">
      <w:bodyDiv w:val="1"/>
      <w:marLeft w:val="0"/>
      <w:marRight w:val="0"/>
      <w:marTop w:val="0"/>
      <w:marBottom w:val="0"/>
      <w:divBdr>
        <w:top w:val="none" w:sz="0" w:space="0" w:color="auto"/>
        <w:left w:val="none" w:sz="0" w:space="0" w:color="auto"/>
        <w:bottom w:val="none" w:sz="0" w:space="0" w:color="auto"/>
        <w:right w:val="none" w:sz="0" w:space="0" w:color="auto"/>
      </w:divBdr>
    </w:div>
    <w:div w:id="1410808847">
      <w:bodyDiv w:val="1"/>
      <w:marLeft w:val="0"/>
      <w:marRight w:val="0"/>
      <w:marTop w:val="0"/>
      <w:marBottom w:val="0"/>
      <w:divBdr>
        <w:top w:val="none" w:sz="0" w:space="0" w:color="auto"/>
        <w:left w:val="none" w:sz="0" w:space="0" w:color="auto"/>
        <w:bottom w:val="none" w:sz="0" w:space="0" w:color="auto"/>
        <w:right w:val="none" w:sz="0" w:space="0" w:color="auto"/>
      </w:divBdr>
    </w:div>
    <w:div w:id="1435977763">
      <w:bodyDiv w:val="1"/>
      <w:marLeft w:val="0"/>
      <w:marRight w:val="0"/>
      <w:marTop w:val="0"/>
      <w:marBottom w:val="0"/>
      <w:divBdr>
        <w:top w:val="none" w:sz="0" w:space="0" w:color="auto"/>
        <w:left w:val="none" w:sz="0" w:space="0" w:color="auto"/>
        <w:bottom w:val="none" w:sz="0" w:space="0" w:color="auto"/>
        <w:right w:val="none" w:sz="0" w:space="0" w:color="auto"/>
      </w:divBdr>
    </w:div>
    <w:div w:id="1514757127">
      <w:bodyDiv w:val="1"/>
      <w:marLeft w:val="0"/>
      <w:marRight w:val="0"/>
      <w:marTop w:val="0"/>
      <w:marBottom w:val="0"/>
      <w:divBdr>
        <w:top w:val="none" w:sz="0" w:space="0" w:color="auto"/>
        <w:left w:val="none" w:sz="0" w:space="0" w:color="auto"/>
        <w:bottom w:val="none" w:sz="0" w:space="0" w:color="auto"/>
        <w:right w:val="none" w:sz="0" w:space="0" w:color="auto"/>
      </w:divBdr>
    </w:div>
    <w:div w:id="1589845818">
      <w:bodyDiv w:val="1"/>
      <w:marLeft w:val="0"/>
      <w:marRight w:val="0"/>
      <w:marTop w:val="0"/>
      <w:marBottom w:val="0"/>
      <w:divBdr>
        <w:top w:val="none" w:sz="0" w:space="0" w:color="auto"/>
        <w:left w:val="none" w:sz="0" w:space="0" w:color="auto"/>
        <w:bottom w:val="none" w:sz="0" w:space="0" w:color="auto"/>
        <w:right w:val="none" w:sz="0" w:space="0" w:color="auto"/>
      </w:divBdr>
    </w:div>
    <w:div w:id="1598100845">
      <w:bodyDiv w:val="1"/>
      <w:marLeft w:val="0"/>
      <w:marRight w:val="0"/>
      <w:marTop w:val="0"/>
      <w:marBottom w:val="0"/>
      <w:divBdr>
        <w:top w:val="none" w:sz="0" w:space="0" w:color="auto"/>
        <w:left w:val="none" w:sz="0" w:space="0" w:color="auto"/>
        <w:bottom w:val="none" w:sz="0" w:space="0" w:color="auto"/>
        <w:right w:val="none" w:sz="0" w:space="0" w:color="auto"/>
      </w:divBdr>
    </w:div>
    <w:div w:id="1598101647">
      <w:bodyDiv w:val="1"/>
      <w:marLeft w:val="0"/>
      <w:marRight w:val="0"/>
      <w:marTop w:val="0"/>
      <w:marBottom w:val="0"/>
      <w:divBdr>
        <w:top w:val="none" w:sz="0" w:space="0" w:color="auto"/>
        <w:left w:val="none" w:sz="0" w:space="0" w:color="auto"/>
        <w:bottom w:val="none" w:sz="0" w:space="0" w:color="auto"/>
        <w:right w:val="none" w:sz="0" w:space="0" w:color="auto"/>
      </w:divBdr>
    </w:div>
    <w:div w:id="1614287137">
      <w:bodyDiv w:val="1"/>
      <w:marLeft w:val="0"/>
      <w:marRight w:val="0"/>
      <w:marTop w:val="0"/>
      <w:marBottom w:val="0"/>
      <w:divBdr>
        <w:top w:val="none" w:sz="0" w:space="0" w:color="auto"/>
        <w:left w:val="none" w:sz="0" w:space="0" w:color="auto"/>
        <w:bottom w:val="none" w:sz="0" w:space="0" w:color="auto"/>
        <w:right w:val="none" w:sz="0" w:space="0" w:color="auto"/>
      </w:divBdr>
    </w:div>
    <w:div w:id="1661931955">
      <w:bodyDiv w:val="1"/>
      <w:marLeft w:val="0"/>
      <w:marRight w:val="0"/>
      <w:marTop w:val="0"/>
      <w:marBottom w:val="0"/>
      <w:divBdr>
        <w:top w:val="none" w:sz="0" w:space="0" w:color="auto"/>
        <w:left w:val="none" w:sz="0" w:space="0" w:color="auto"/>
        <w:bottom w:val="none" w:sz="0" w:space="0" w:color="auto"/>
        <w:right w:val="none" w:sz="0" w:space="0" w:color="auto"/>
      </w:divBdr>
    </w:div>
    <w:div w:id="1702045633">
      <w:bodyDiv w:val="1"/>
      <w:marLeft w:val="0"/>
      <w:marRight w:val="0"/>
      <w:marTop w:val="0"/>
      <w:marBottom w:val="0"/>
      <w:divBdr>
        <w:top w:val="none" w:sz="0" w:space="0" w:color="auto"/>
        <w:left w:val="none" w:sz="0" w:space="0" w:color="auto"/>
        <w:bottom w:val="none" w:sz="0" w:space="0" w:color="auto"/>
        <w:right w:val="none" w:sz="0" w:space="0" w:color="auto"/>
      </w:divBdr>
    </w:div>
    <w:div w:id="1704017805">
      <w:bodyDiv w:val="1"/>
      <w:marLeft w:val="0"/>
      <w:marRight w:val="0"/>
      <w:marTop w:val="0"/>
      <w:marBottom w:val="0"/>
      <w:divBdr>
        <w:top w:val="none" w:sz="0" w:space="0" w:color="auto"/>
        <w:left w:val="none" w:sz="0" w:space="0" w:color="auto"/>
        <w:bottom w:val="none" w:sz="0" w:space="0" w:color="auto"/>
        <w:right w:val="none" w:sz="0" w:space="0" w:color="auto"/>
      </w:divBdr>
      <w:divsChild>
        <w:div w:id="1829787560">
          <w:marLeft w:val="0"/>
          <w:marRight w:val="0"/>
          <w:marTop w:val="0"/>
          <w:marBottom w:val="0"/>
          <w:divBdr>
            <w:top w:val="none" w:sz="0" w:space="0" w:color="auto"/>
            <w:left w:val="none" w:sz="0" w:space="0" w:color="auto"/>
            <w:bottom w:val="none" w:sz="0" w:space="0" w:color="auto"/>
            <w:right w:val="none" w:sz="0" w:space="0" w:color="auto"/>
          </w:divBdr>
          <w:divsChild>
            <w:div w:id="1541821509">
              <w:marLeft w:val="0"/>
              <w:marRight w:val="60"/>
              <w:marTop w:val="0"/>
              <w:marBottom w:val="0"/>
              <w:divBdr>
                <w:top w:val="none" w:sz="0" w:space="0" w:color="auto"/>
                <w:left w:val="none" w:sz="0" w:space="0" w:color="auto"/>
                <w:bottom w:val="none" w:sz="0" w:space="0" w:color="auto"/>
                <w:right w:val="none" w:sz="0" w:space="0" w:color="auto"/>
              </w:divBdr>
              <w:divsChild>
                <w:div w:id="955135349">
                  <w:marLeft w:val="0"/>
                  <w:marRight w:val="0"/>
                  <w:marTop w:val="0"/>
                  <w:marBottom w:val="150"/>
                  <w:divBdr>
                    <w:top w:val="none" w:sz="0" w:space="0" w:color="auto"/>
                    <w:left w:val="none" w:sz="0" w:space="0" w:color="auto"/>
                    <w:bottom w:val="none" w:sz="0" w:space="0" w:color="auto"/>
                    <w:right w:val="none" w:sz="0" w:space="0" w:color="auto"/>
                  </w:divBdr>
                  <w:divsChild>
                    <w:div w:id="1841234248">
                      <w:marLeft w:val="0"/>
                      <w:marRight w:val="0"/>
                      <w:marTop w:val="0"/>
                      <w:marBottom w:val="0"/>
                      <w:divBdr>
                        <w:top w:val="none" w:sz="0" w:space="0" w:color="auto"/>
                        <w:left w:val="none" w:sz="0" w:space="0" w:color="auto"/>
                        <w:bottom w:val="none" w:sz="0" w:space="0" w:color="auto"/>
                        <w:right w:val="none" w:sz="0" w:space="0" w:color="auto"/>
                      </w:divBdr>
                      <w:divsChild>
                        <w:div w:id="1695962284">
                          <w:marLeft w:val="0"/>
                          <w:marRight w:val="0"/>
                          <w:marTop w:val="0"/>
                          <w:marBottom w:val="0"/>
                          <w:divBdr>
                            <w:top w:val="none" w:sz="0" w:space="0" w:color="auto"/>
                            <w:left w:val="none" w:sz="0" w:space="0" w:color="auto"/>
                            <w:bottom w:val="none" w:sz="0" w:space="0" w:color="auto"/>
                            <w:right w:val="none" w:sz="0" w:space="0" w:color="auto"/>
                          </w:divBdr>
                          <w:divsChild>
                            <w:div w:id="31613169">
                              <w:marLeft w:val="0"/>
                              <w:marRight w:val="0"/>
                              <w:marTop w:val="240"/>
                              <w:marBottom w:val="120"/>
                              <w:divBdr>
                                <w:top w:val="none" w:sz="0" w:space="0" w:color="auto"/>
                                <w:left w:val="none" w:sz="0" w:space="0" w:color="auto"/>
                                <w:bottom w:val="none" w:sz="0" w:space="0" w:color="auto"/>
                                <w:right w:val="none" w:sz="0" w:space="0" w:color="auto"/>
                              </w:divBdr>
                            </w:div>
                            <w:div w:id="137500010">
                              <w:marLeft w:val="0"/>
                              <w:marRight w:val="0"/>
                              <w:marTop w:val="240"/>
                              <w:marBottom w:val="120"/>
                              <w:divBdr>
                                <w:top w:val="none" w:sz="0" w:space="0" w:color="auto"/>
                                <w:left w:val="none" w:sz="0" w:space="0" w:color="auto"/>
                                <w:bottom w:val="none" w:sz="0" w:space="0" w:color="auto"/>
                                <w:right w:val="none" w:sz="0" w:space="0" w:color="auto"/>
                              </w:divBdr>
                            </w:div>
                            <w:div w:id="273757757">
                              <w:marLeft w:val="0"/>
                              <w:marRight w:val="0"/>
                              <w:marTop w:val="240"/>
                              <w:marBottom w:val="120"/>
                              <w:divBdr>
                                <w:top w:val="none" w:sz="0" w:space="0" w:color="auto"/>
                                <w:left w:val="none" w:sz="0" w:space="0" w:color="auto"/>
                                <w:bottom w:val="none" w:sz="0" w:space="0" w:color="auto"/>
                                <w:right w:val="none" w:sz="0" w:space="0" w:color="auto"/>
                              </w:divBdr>
                            </w:div>
                            <w:div w:id="1322389221">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1246141">
      <w:bodyDiv w:val="1"/>
      <w:marLeft w:val="0"/>
      <w:marRight w:val="0"/>
      <w:marTop w:val="0"/>
      <w:marBottom w:val="0"/>
      <w:divBdr>
        <w:top w:val="none" w:sz="0" w:space="0" w:color="auto"/>
        <w:left w:val="none" w:sz="0" w:space="0" w:color="auto"/>
        <w:bottom w:val="none" w:sz="0" w:space="0" w:color="auto"/>
        <w:right w:val="none" w:sz="0" w:space="0" w:color="auto"/>
      </w:divBdr>
    </w:div>
    <w:div w:id="1740861361">
      <w:bodyDiv w:val="1"/>
      <w:marLeft w:val="0"/>
      <w:marRight w:val="0"/>
      <w:marTop w:val="0"/>
      <w:marBottom w:val="0"/>
      <w:divBdr>
        <w:top w:val="none" w:sz="0" w:space="0" w:color="auto"/>
        <w:left w:val="none" w:sz="0" w:space="0" w:color="auto"/>
        <w:bottom w:val="none" w:sz="0" w:space="0" w:color="auto"/>
        <w:right w:val="none" w:sz="0" w:space="0" w:color="auto"/>
      </w:divBdr>
    </w:div>
    <w:div w:id="1818833868">
      <w:bodyDiv w:val="1"/>
      <w:marLeft w:val="0"/>
      <w:marRight w:val="0"/>
      <w:marTop w:val="0"/>
      <w:marBottom w:val="0"/>
      <w:divBdr>
        <w:top w:val="none" w:sz="0" w:space="0" w:color="auto"/>
        <w:left w:val="none" w:sz="0" w:space="0" w:color="auto"/>
        <w:bottom w:val="none" w:sz="0" w:space="0" w:color="auto"/>
        <w:right w:val="none" w:sz="0" w:space="0" w:color="auto"/>
      </w:divBdr>
    </w:div>
    <w:div w:id="1884712157">
      <w:bodyDiv w:val="1"/>
      <w:marLeft w:val="0"/>
      <w:marRight w:val="0"/>
      <w:marTop w:val="0"/>
      <w:marBottom w:val="0"/>
      <w:divBdr>
        <w:top w:val="none" w:sz="0" w:space="0" w:color="auto"/>
        <w:left w:val="none" w:sz="0" w:space="0" w:color="auto"/>
        <w:bottom w:val="none" w:sz="0" w:space="0" w:color="auto"/>
        <w:right w:val="none" w:sz="0" w:space="0" w:color="auto"/>
      </w:divBdr>
    </w:div>
    <w:div w:id="1896239021">
      <w:bodyDiv w:val="1"/>
      <w:marLeft w:val="0"/>
      <w:marRight w:val="0"/>
      <w:marTop w:val="0"/>
      <w:marBottom w:val="0"/>
      <w:divBdr>
        <w:top w:val="none" w:sz="0" w:space="0" w:color="auto"/>
        <w:left w:val="none" w:sz="0" w:space="0" w:color="auto"/>
        <w:bottom w:val="none" w:sz="0" w:space="0" w:color="auto"/>
        <w:right w:val="none" w:sz="0" w:space="0" w:color="auto"/>
      </w:divBdr>
    </w:div>
    <w:div w:id="1948416773">
      <w:bodyDiv w:val="1"/>
      <w:marLeft w:val="0"/>
      <w:marRight w:val="0"/>
      <w:marTop w:val="0"/>
      <w:marBottom w:val="0"/>
      <w:divBdr>
        <w:top w:val="none" w:sz="0" w:space="0" w:color="auto"/>
        <w:left w:val="none" w:sz="0" w:space="0" w:color="auto"/>
        <w:bottom w:val="none" w:sz="0" w:space="0" w:color="auto"/>
        <w:right w:val="none" w:sz="0" w:space="0" w:color="auto"/>
      </w:divBdr>
    </w:div>
    <w:div w:id="1977639799">
      <w:bodyDiv w:val="1"/>
      <w:marLeft w:val="0"/>
      <w:marRight w:val="0"/>
      <w:marTop w:val="0"/>
      <w:marBottom w:val="0"/>
      <w:divBdr>
        <w:top w:val="none" w:sz="0" w:space="0" w:color="auto"/>
        <w:left w:val="none" w:sz="0" w:space="0" w:color="auto"/>
        <w:bottom w:val="none" w:sz="0" w:space="0" w:color="auto"/>
        <w:right w:val="none" w:sz="0" w:space="0" w:color="auto"/>
      </w:divBdr>
    </w:div>
    <w:div w:id="1982225620">
      <w:bodyDiv w:val="1"/>
      <w:marLeft w:val="0"/>
      <w:marRight w:val="0"/>
      <w:marTop w:val="0"/>
      <w:marBottom w:val="0"/>
      <w:divBdr>
        <w:top w:val="none" w:sz="0" w:space="0" w:color="auto"/>
        <w:left w:val="none" w:sz="0" w:space="0" w:color="auto"/>
        <w:bottom w:val="none" w:sz="0" w:space="0" w:color="auto"/>
        <w:right w:val="none" w:sz="0" w:space="0" w:color="auto"/>
      </w:divBdr>
    </w:div>
    <w:div w:id="1985037603">
      <w:bodyDiv w:val="1"/>
      <w:marLeft w:val="0"/>
      <w:marRight w:val="0"/>
      <w:marTop w:val="0"/>
      <w:marBottom w:val="0"/>
      <w:divBdr>
        <w:top w:val="none" w:sz="0" w:space="0" w:color="auto"/>
        <w:left w:val="none" w:sz="0" w:space="0" w:color="auto"/>
        <w:bottom w:val="none" w:sz="0" w:space="0" w:color="auto"/>
        <w:right w:val="none" w:sz="0" w:space="0" w:color="auto"/>
      </w:divBdr>
    </w:div>
    <w:div w:id="1992830634">
      <w:bodyDiv w:val="1"/>
      <w:marLeft w:val="0"/>
      <w:marRight w:val="0"/>
      <w:marTop w:val="0"/>
      <w:marBottom w:val="0"/>
      <w:divBdr>
        <w:top w:val="none" w:sz="0" w:space="0" w:color="auto"/>
        <w:left w:val="none" w:sz="0" w:space="0" w:color="auto"/>
        <w:bottom w:val="none" w:sz="0" w:space="0" w:color="auto"/>
        <w:right w:val="none" w:sz="0" w:space="0" w:color="auto"/>
      </w:divBdr>
    </w:div>
    <w:div w:id="1997373429">
      <w:bodyDiv w:val="1"/>
      <w:marLeft w:val="0"/>
      <w:marRight w:val="0"/>
      <w:marTop w:val="0"/>
      <w:marBottom w:val="0"/>
      <w:divBdr>
        <w:top w:val="none" w:sz="0" w:space="0" w:color="auto"/>
        <w:left w:val="none" w:sz="0" w:space="0" w:color="auto"/>
        <w:bottom w:val="none" w:sz="0" w:space="0" w:color="auto"/>
        <w:right w:val="none" w:sz="0" w:space="0" w:color="auto"/>
      </w:divBdr>
    </w:div>
    <w:div w:id="2007634039">
      <w:bodyDiv w:val="1"/>
      <w:marLeft w:val="0"/>
      <w:marRight w:val="0"/>
      <w:marTop w:val="0"/>
      <w:marBottom w:val="0"/>
      <w:divBdr>
        <w:top w:val="none" w:sz="0" w:space="0" w:color="auto"/>
        <w:left w:val="none" w:sz="0" w:space="0" w:color="auto"/>
        <w:bottom w:val="none" w:sz="0" w:space="0" w:color="auto"/>
        <w:right w:val="none" w:sz="0" w:space="0" w:color="auto"/>
      </w:divBdr>
    </w:div>
    <w:div w:id="2027781679">
      <w:bodyDiv w:val="1"/>
      <w:marLeft w:val="0"/>
      <w:marRight w:val="0"/>
      <w:marTop w:val="0"/>
      <w:marBottom w:val="0"/>
      <w:divBdr>
        <w:top w:val="none" w:sz="0" w:space="0" w:color="auto"/>
        <w:left w:val="none" w:sz="0" w:space="0" w:color="auto"/>
        <w:bottom w:val="none" w:sz="0" w:space="0" w:color="auto"/>
        <w:right w:val="none" w:sz="0" w:space="0" w:color="auto"/>
      </w:divBdr>
    </w:div>
    <w:div w:id="2093113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dni-list.si/1/objava.jsp?sop=2021-01-2982" TargetMode="External"/><Relationship Id="rId13" Type="http://schemas.openxmlformats.org/officeDocument/2006/relationships/hyperlink" Target="https://ejn.gov.si/"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s://www.uradni-list.si/glasilo-uradni-list-rs/vsebina/2023-01-2392" TargetMode="Externa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footer" Target="footer1.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yperlink" Target="https://www.kpk-rs.si/sl/pogosta-vprasanj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ertifikatdpp.si/o-certifikatu/katalog-ukrepov/"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ejn.gov.si/" TargetMode="External"/><Relationship Id="rId23" Type="http://schemas.openxmlformats.org/officeDocument/2006/relationships/footer" Target="footer3.xml"/><Relationship Id="rId10" Type="http://schemas.openxmlformats.org/officeDocument/2006/relationships/hyperlink" Target="mailto:sjn@jhl.si"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uradni-list.si/1/objava.jsp?sop=2021-21-3091" TargetMode="External"/><Relationship Id="rId14" Type="http://schemas.openxmlformats.org/officeDocument/2006/relationships/hyperlink" Target="https://ejn.gov.si/" TargetMode="External"/><Relationship Id="rId22" Type="http://schemas.openxmlformats.org/officeDocument/2006/relationships/hyperlink" Target="https://www.uradni-list.si/glasilo-uradni-list-rs/vsebina/2024-01-0440"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footer3.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CDF44C-2853-4B3E-B9C9-E584886837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TotalTime>
  <Pages>55</Pages>
  <Words>21325</Words>
  <Characters>121558</Characters>
  <Application>Microsoft Office Word</Application>
  <DocSecurity>0</DocSecurity>
  <Lines>1012</Lines>
  <Paragraphs>285</Paragraphs>
  <ScaleCrop>false</ScaleCrop>
  <HeadingPairs>
    <vt:vector size="2" baseType="variant">
      <vt:variant>
        <vt:lpstr>Naslov</vt:lpstr>
      </vt:variant>
      <vt:variant>
        <vt:i4>1</vt:i4>
      </vt:variant>
    </vt:vector>
  </HeadingPairs>
  <TitlesOfParts>
    <vt:vector size="1" baseType="lpstr">
      <vt:lpstr/>
    </vt:vector>
  </TitlesOfParts>
  <Company>Hewlett-Packard</Company>
  <LinksUpToDate>false</LinksUpToDate>
  <CharactersWithSpaces>142598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Darko Pintarič</dc:creator>
  <cp:lastModifiedBy>Darko Pintarič</cp:lastModifiedBy>
  <cp:revision>10</cp:revision>
  <cp:lastPrinted>2021-08-11T06:25:00Z</cp:lastPrinted>
  <dcterms:created xsi:type="dcterms:W3CDTF">2024-09-17T07:34:00Z</dcterms:created>
  <dcterms:modified xsi:type="dcterms:W3CDTF">2024-09-19T05:41:00Z</dcterms:modified>
</cp:coreProperties>
</file>